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5AD49" w14:textId="77777777" w:rsidR="008F3A5E" w:rsidRPr="009C1310" w:rsidRDefault="008F3A5E" w:rsidP="009C1310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9C1310">
        <w:rPr>
          <w:rFonts w:ascii="Verdana" w:hAnsi="Verdana"/>
          <w:color w:val="000000"/>
          <w:sz w:val="32"/>
          <w:lang w:val="ru-RU"/>
        </w:rPr>
        <w:t>Сердце и крест</w:t>
      </w:r>
    </w:p>
    <w:p w14:paraId="11C5AE9A" w14:textId="62A8F341" w:rsidR="008F3A5E" w:rsidRPr="009C1310" w:rsidRDefault="000B5EC0" w:rsidP="009C1310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9C1310">
        <w:rPr>
          <w:rFonts w:ascii="Verdana" w:hAnsi="Verdana"/>
          <w:color w:val="000000"/>
          <w:sz w:val="24"/>
          <w:lang w:val="ru-RU"/>
        </w:rPr>
        <w:t>О. Генри</w:t>
      </w:r>
    </w:p>
    <w:p w14:paraId="67C7FEB1" w14:textId="77777777" w:rsidR="008F3A5E" w:rsidRPr="009C1310" w:rsidRDefault="008F3A5E" w:rsidP="009C1310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Перевод М.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Урнова</w:t>
      </w:r>
    </w:p>
    <w:p w14:paraId="7E82C7B4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A344ACF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Бэлди Вудс потянулся за бутылкой и достал ее. За чем бы ни тянулся Бэлди, он обычно... но здесь речь не о Бэлди. Он налил себе в третий раз, на палец выше, чем в первый и во второй. Бэлди выступал консультантом, а консультанта стоит оплатить.</w:t>
      </w:r>
    </w:p>
    <w:p w14:paraId="4326E24E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На твоем месте я был бы королем,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 Бэлди так уверенно, что кобура его скрипнула и шпоры зазвенели.</w:t>
      </w:r>
    </w:p>
    <w:p w14:paraId="45C4B4F5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Уэб Игер сдвинул на затылок свой широкополый стетсон и растрепал светлые волосы. Но парикмахерский прием ему не помог, и он последовал примеру более изобретательного Бэлди.</w:t>
      </w:r>
    </w:p>
    <w:p w14:paraId="265F070D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Когда человек женится на королеве, это не значит, что он должен стать двойкой,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объявил Уэб, подытоживая свои горести.</w:t>
      </w:r>
    </w:p>
    <w:p w14:paraId="269E54B7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Ну разумеется,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 Бэлди, полный сочувствия, все еще томимый жаждой и искренне увлеченный проблемой сравнительного достоинства игральных карт.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По праву ты король. На твоем месте я потребовал бы пересдачи. Тебе всучили не те карты... Я скажу тебе, кто ты такой, Уэб Игер.</w:t>
      </w:r>
    </w:p>
    <w:p w14:paraId="2324C5E7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Кто?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спросил Уэб, и в его голубых глазах блеснула надежда.</w:t>
      </w:r>
    </w:p>
    <w:p w14:paraId="54C8E517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Ты принц-консорт.</w:t>
      </w:r>
    </w:p>
    <w:p w14:paraId="3A0989B5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Полегче,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 Уэб,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я тебя никогда не ругал.</w:t>
      </w:r>
    </w:p>
    <w:p w14:paraId="1AF4C33E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Это титул,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объяснил Бэлди,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который в ходу среди карточных чинов; но он не берет взяток. Пойми, Уэб, это клеймо, которым в Европе метят некоторых животных. Представь, что ты, или я, или какой-нибудь голландский герцог женится на персоне королевской фамилии. Ну, со временем наши жены становятся королевами. А мы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 xml:space="preserve">— королями? Черта с два! На коронации наше место где-то между первым конюхом малых королевских конюшен и девятым великим хранителем королевской опочивальни. От нас только и пользы, что мы снимаемся на фотографиях и несем ответственность за появление наследника. Это игра с подвохом. Да, Уэб, ты принц-консорт. И будь я на твоем месте, я бы устроил междуцарствие, или </w:t>
      </w:r>
      <w:r w:rsidRPr="009C1310">
        <w:rPr>
          <w:rFonts w:ascii="Verdana" w:hAnsi="Verdana"/>
          <w:color w:val="000000"/>
          <w:sz w:val="20"/>
        </w:rPr>
        <w:t>habeas</w:t>
      </w:r>
      <w:r w:rsidRPr="009C1310">
        <w:rPr>
          <w:rFonts w:ascii="Verdana" w:hAnsi="Verdana"/>
          <w:color w:val="000000"/>
          <w:sz w:val="20"/>
          <w:lang w:val="ru-RU"/>
        </w:rPr>
        <w:t xml:space="preserve"> </w:t>
      </w:r>
      <w:r w:rsidRPr="009C1310">
        <w:rPr>
          <w:rFonts w:ascii="Verdana" w:hAnsi="Verdana"/>
          <w:color w:val="000000"/>
          <w:sz w:val="20"/>
        </w:rPr>
        <w:t>corpus</w:t>
      </w:r>
      <w:r w:rsidRPr="009C1310">
        <w:rPr>
          <w:rFonts w:ascii="Verdana" w:hAnsi="Verdana"/>
          <w:color w:val="000000"/>
          <w:sz w:val="20"/>
          <w:lang w:val="ru-RU"/>
        </w:rPr>
        <w:t>, или что-нибудь в этом роде. Я стал бы королем, если бы даже мне пришлось смешать к черту все карты.</w:t>
      </w:r>
    </w:p>
    <w:p w14:paraId="3AF2D6DF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И Бэлди опорожнил стакан в подтверждение своих слов, достойных Варвика, делателя королей</w:t>
      </w:r>
      <w:r w:rsidRPr="009C1310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9C1310">
        <w:rPr>
          <w:rFonts w:ascii="Verdana" w:hAnsi="Verdana"/>
          <w:color w:val="000000"/>
          <w:sz w:val="20"/>
          <w:lang w:val="ru-RU"/>
        </w:rPr>
        <w:t>.</w:t>
      </w:r>
    </w:p>
    <w:p w14:paraId="112A0F71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Бэлди,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 Уэб торжественно,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мы много лет пасли коров в одном лагере. Еще мальчишками мы бегали по одному и тому же пастбищу и топтали одни и те же тропинки. Только тебя я посвящаю в свои семейные дела. Ты был просто объездчиком на ранчо Нопалито, когда я женился на Санте Мак-Аллистер. Тогда я был старшим; а что я теперь? Я значу меньше, чем пряжка на уздечке.</w:t>
      </w:r>
    </w:p>
    <w:p w14:paraId="159F2125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Когда старик Мак-Аллистер был королем скота в Западном Техасе,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подхватил Бэлди с сатанинской вкрадчивостью,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и ты был козырем. Ты был на ранчо таким же хозяином.</w:t>
      </w:r>
    </w:p>
    <w:p w14:paraId="14C739AC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Так было,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согласился Уэб,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пока он не догадался, что я пытаюсь заарканить Санту. Тогда он отправил меня на пастбище, как можно дальше от дома. Когда старик умер, Санту стали звать «королевой скота». А я только заведую скотом. Она присматривает за всем делом; она распоряжается всеми деньгами. А я не могу продать даже бычка на обед туристам. Санта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«королева», а я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мистер Никто.</w:t>
      </w:r>
    </w:p>
    <w:p w14:paraId="39FC3BEC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На твоем месте я был бы королем,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повторил закоренелый монархист Бэлди Вудс.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Когда человек женится на королеве, он должен идти с ней по одной цене в любом виде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соленом и вяленом, и повсюду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от пастбища до прилавка. Многие, Уэб, считают странным, что не тебе принадлежит решающее слово на Нопалито. Я не хочу сказать ничего худого про миссис Игер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она самая замечательная дамочка между Рио Гранде и будущим Рождеством,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но мужчина должен быть хозяином в своем доме.</w:t>
      </w:r>
    </w:p>
    <w:p w14:paraId="1C93AEAB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lastRenderedPageBreak/>
        <w:t>Бритое смуглое лицо Игера вытянулось в маску уязвленной меланхолии. Выражение его лица, растрепанные желтые волосы и простодушные голубые глаза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все это напоминало школьника, у которого место коновода перехватил кто-то посильнее. Но его энергичная мускулистая семидесятидвухдюймовая фигура и револьверы у пояса не допускали такого сравнения.</w:t>
      </w:r>
    </w:p>
    <w:p w14:paraId="68A0991B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Как это ты меня обозвал, Бэлди?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спросил он.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Что это за концерт такой?</w:t>
      </w:r>
    </w:p>
    <w:p w14:paraId="741E897B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Консорт,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поправил Бэлди,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принц-консорт. Это псевдоним для неважной карты. Ты по достоинству где-то между козырным валетом и тройкой.</w:t>
      </w:r>
    </w:p>
    <w:p w14:paraId="528D2A5F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Уэб Игер вздохнул и поднял с пола ремень от чехла своего винчестера.</w:t>
      </w:r>
    </w:p>
    <w:p w14:paraId="0C9F4D91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Я возвращаюсь сегодня на ранчо,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 он безучастно.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Утром мне надо отправить гурт быков в Сан-Антонио.</w:t>
      </w:r>
    </w:p>
    <w:p w14:paraId="566F58FD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До Сухого озера я тебе попутчик,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сообщил Бэлди.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В моем лагере в Сан-Маркос согнали скот и отбирают двухлеток.</w:t>
      </w:r>
    </w:p>
    <w:p w14:paraId="08B5CD49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 xml:space="preserve">Оба </w:t>
      </w:r>
      <w:r w:rsidRPr="009C1310">
        <w:rPr>
          <w:rFonts w:ascii="Verdana" w:hAnsi="Verdana"/>
          <w:color w:val="000000"/>
          <w:sz w:val="20"/>
        </w:rPr>
        <w:t>companeros</w:t>
      </w:r>
      <w:r w:rsidRPr="009C1310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9C1310">
        <w:rPr>
          <w:rFonts w:ascii="Verdana" w:hAnsi="Verdana"/>
          <w:color w:val="000000"/>
          <w:sz w:val="20"/>
          <w:lang w:val="ru-RU"/>
        </w:rPr>
        <w:t xml:space="preserve"> сели на лошадей и зарысили прочь от маленького железнодорожного поселка, где в это утро утоляли жажду.</w:t>
      </w:r>
    </w:p>
    <w:p w14:paraId="41912829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У Сухого озера, где их пути расходились, они остановили лошадей, чтобы выкурить по прощальной папиросе. Много миль они проехали молча, и тишину нарушали лишь дробь копыт о примятую мескитовую траву и потрескивание кустарника, задевавшего за деревянные стремена. Но в Техасе разговоры редко бывают связными. Между двумя фразами можно проехать милю, пообедать, совершить убийство, и все это без ущерба для развиваемого тезиса. Поэтому Уэб без всяких предисловий добавил кое-что к разговору, который завязался десять миль назад.</w:t>
      </w:r>
    </w:p>
    <w:p w14:paraId="78BE8109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Ты сам помнишь, Бэлди, что Санта не всегда была такая самостоятельная. Ты помнишь дни, когда старик Мак-Аллистер держал нас на расстоянии и как она давала мне знать, что хочет видеть меня. Старик Мак-Аллистер обещал сделать из меня дуршлаг, если я подойду к ферме на ружейный выстрел. Ты помнишь знак, который, бывало, она посылала мне... сердце и в нем крест.</w:t>
      </w:r>
    </w:p>
    <w:p w14:paraId="3F6935CC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Я-то?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вскричал Бэлди с хмельной обидчивостью.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Ах ты, старый койот! Помню ли? Да знаешь ли ты, проклятая длиннорогая горлица, что все ребята в лагере знали эти ваши иероглифы? «Желудок с костями крест-накрест»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вот как мы называли их. Мы всегда примечали их на поклаже, которую нам привозили с ранчо. Они были выведены углем на мешках с мукой и карандашом на газетах. А как-то я видел такую штуку, нарисованную мелом на спине нового повара, которого прислал с ранчо старик Мак-Аллистер. Честное слово!</w:t>
      </w:r>
    </w:p>
    <w:p w14:paraId="4241B2F1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Отец Санты,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кротко объяснил Уэб,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взял с нее обещание, что она не будет писать мне и передавать поручений. Вот она и придумала этот знак, «сердце, и крест». Когда ей не терпелось меня увидеть, она ухитрялась отмечать этим знаком что придется, лишь бы попалось мне на глаза. И не было случая, чтобы, приметив этот знак, я не мчался в ту же ночь на ранчо. Я встречался с нею в той рощице, что позади маленького конского корраля.</w:t>
      </w:r>
    </w:p>
    <w:p w14:paraId="6D7AAD9A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Мы знали это,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протянул Бэлди,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только виду не подавали. Все мы были за вас. Мы знали, почему ты в лагере всегда держишь коня наготове. И когда мы видели «желудок с костями», расписанные на повозке, мы знали, что старику Пинто придется в эту ночь глотать мили вместо травы. Ты помнишь Скэрри... этого ученого объездчика? Ну, парня из колледжа, который приехал на пастбище лечиться от пьянства. Как завидит Скэрри на чем-нибудь это клеймо «приезжай к своей милке», махнет, бывало, рукой вот таким манером и скажет: «Ну, нынче ночью наш приятель Леандр опять поплывет через Геллиспункт»</w:t>
      </w:r>
      <w:r w:rsidRPr="009C1310">
        <w:rPr>
          <w:rFonts w:ascii="Verdana" w:hAnsi="Verdana"/>
          <w:color w:val="000000"/>
          <w:sz w:val="20"/>
          <w:vertAlign w:val="superscript"/>
        </w:rPr>
        <w:footnoteReference w:id="3"/>
      </w:r>
      <w:r w:rsidRPr="009C1310">
        <w:rPr>
          <w:rFonts w:ascii="Verdana" w:hAnsi="Verdana"/>
          <w:color w:val="000000"/>
          <w:sz w:val="20"/>
          <w:lang w:val="ru-RU"/>
        </w:rPr>
        <w:t>.</w:t>
      </w:r>
    </w:p>
    <w:p w14:paraId="1662D5EC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В последний раз,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 Уэб,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Санта послала мне знак, когда была больна. Я заметил его сразу, как только вернулся в лагерь, и в ту ночь сорок миль прогнал Пинто галопом. В рощице ее не было. Я пошел к дому, и в дверях меня встретил старик Мак-Аллистер.</w:t>
      </w:r>
    </w:p>
    <w:p w14:paraId="68B584A4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Ты приехал, чтобы быть убитым?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говорил он.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Сегодня не выйдет. Я только что послал за тобой мексиканца. Санта хочет тебя видеть. Ступай в эту комнату и поговори с ней. А потом выходи и поговоришь со мной.</w:t>
      </w:r>
    </w:p>
    <w:p w14:paraId="16AE737A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Санта лежала в постели сильно больная. Но она вроде как улыбнулась, и наши руки сцепились, и я сел возле кровати как был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грязный, при шпорах, в кожаных штанах и тому подобном.</w:t>
      </w:r>
    </w:p>
    <w:p w14:paraId="3D90D860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Несколько часов мне чудился топот копыт твоей лошади, Уэб,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говорит она.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Я была уверена, что ты прискачешь. Ты увидел знак?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шепчет она.</w:t>
      </w:r>
    </w:p>
    <w:p w14:paraId="78C9B888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Как только вернулся в лагерь,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говорю я.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Он был нарисован на мешке с картошкой и луком.</w:t>
      </w:r>
    </w:p>
    <w:p w14:paraId="6DB93B8E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Они всегда вместе,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говорит она нежно,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всегда вместе в жизни.</w:t>
      </w:r>
    </w:p>
    <w:p w14:paraId="762EA40E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Вместе они замечательны,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говорю я,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 тушеным мясом.</w:t>
      </w:r>
    </w:p>
    <w:p w14:paraId="76589575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Я имею в виду сердце и крест,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говорит она.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Наш знак. Любовь и страдание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вот что он обозначает.</w:t>
      </w:r>
    </w:p>
    <w:p w14:paraId="3F6AAAC1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Тут же был старый Док Мэсгров, забавлявшийся виски и веером из пальмового листа. Ну, вскоре Санта засыпает. Док трогает лоб и говорит мне: «Вы неплохое жаропонижающее. Но сейчас вам лучше уйти, потому что, согласно диагнозу, вы не требуетесь в больших дозах. Девица будет в полном порядке, когда проснется».</w:t>
      </w:r>
    </w:p>
    <w:p w14:paraId="7A2594B0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Я вышел и встретил старика Мак-Аллистера.</w:t>
      </w:r>
    </w:p>
    <w:p w14:paraId="0EC61755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Она спит,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 я.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Теперь вы можете делать из меня дуршлаг. Пользуйтесь случаем: я оставил свое ружье на седле.</w:t>
      </w:r>
    </w:p>
    <w:p w14:paraId="6079C0DD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Старик смеется и говорит мне:</w:t>
      </w:r>
    </w:p>
    <w:p w14:paraId="39E8C5D6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Какой мне расчет накачать свинцом лучшего управляющего в Западном Техасе? Где я найду такого? Я почему говорю, что ты хорошая мишень? Потому что ты хочешь стать моим зятем. В члены семейства ты, Уэб, мне не годишься. Но использовать тебя на Нопалито я могу, если ты не будешь совать нос в усадьбу. Отправляйся-ка наверх и ложись на койку, а когда выспишься, мы с тобой это обсудим.</w:t>
      </w:r>
    </w:p>
    <w:p w14:paraId="31FA7DA2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Бэлди Вудс надвинул шляпу и скинул ногу с седельной луки. Уэб натянул поводья, и его застоявшаяся лошадь заплясала. Церемонно, как принято на Западе, мужчины пожали друг другу руки.</w:t>
      </w:r>
    </w:p>
    <w:p w14:paraId="71B26FFD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Adios</w:t>
      </w:r>
      <w:r w:rsidRPr="009C1310">
        <w:rPr>
          <w:rFonts w:ascii="Verdana" w:hAnsi="Verdana"/>
          <w:color w:val="000000"/>
          <w:sz w:val="20"/>
          <w:lang w:val="ru-RU"/>
        </w:rPr>
        <w:t>, Бэлди,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 Уэб,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очень рад, что повидал тебя и побеседовал.</w:t>
      </w:r>
    </w:p>
    <w:p w14:paraId="657F2954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Лошади рванули с таким шумом, будто вспорхнула стая перепелов, и всадники понеслись к разным точкам горизонта. Отъехав ярдов сто, Бэлди остановил лошадь на вершине голого холмика и испустил вопль. Он качался в седле. Иди он пешком, земля бы завертелась под ним и свалила его. Но в седле он всегда сохранял равновесие, смеялся над виски и презирал центр тяжести.</w:t>
      </w:r>
    </w:p>
    <w:p w14:paraId="5A61756C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Услышав сигнал, Уэб повернулся в седле.</w:t>
      </w:r>
    </w:p>
    <w:p w14:paraId="67E29E60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На твоем месте,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донесся с пронзительной издевкой голос Бэлди,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я был бы королем.</w:t>
      </w:r>
    </w:p>
    <w:p w14:paraId="7BE2C986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На следующее утро, в восемь часов, Бэд Тернер скатился с седла перед домом в Нопалито и зашагал, звякая шпорами, к галерее. Бэд должен был в это утро гнать гурт рогатого скота в Сан-Антонио. Миссис Игер была на галерее и поливала цветок гиацинта в красном глиняном горшке.</w:t>
      </w:r>
    </w:p>
    <w:p w14:paraId="465A1529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 xml:space="preserve">«Король» Мак-Аллистер завещал своей дочери много положительных качеств: свою решительность, свое веселое мужество, свою упрямую самоуверенность, свою гордость царствующего монарха копыт и рогов. Темпом Мак-Аллистера всегда было </w:t>
      </w:r>
      <w:r w:rsidRPr="009C1310">
        <w:rPr>
          <w:rFonts w:ascii="Verdana" w:hAnsi="Verdana"/>
          <w:color w:val="000000"/>
          <w:sz w:val="20"/>
        </w:rPr>
        <w:t>allegro</w:t>
      </w:r>
      <w:r w:rsidRPr="009C1310">
        <w:rPr>
          <w:rFonts w:ascii="Verdana" w:hAnsi="Verdana"/>
          <w:color w:val="000000"/>
          <w:sz w:val="20"/>
          <w:lang w:val="ru-RU"/>
        </w:rPr>
        <w:t>, а манерой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 xml:space="preserve">— </w:t>
      </w:r>
      <w:r w:rsidRPr="009C1310">
        <w:rPr>
          <w:rFonts w:ascii="Verdana" w:hAnsi="Verdana"/>
          <w:color w:val="000000"/>
          <w:sz w:val="20"/>
        </w:rPr>
        <w:t>fortissimo</w:t>
      </w:r>
      <w:r w:rsidRPr="009C1310">
        <w:rPr>
          <w:rFonts w:ascii="Verdana" w:hAnsi="Verdana"/>
          <w:color w:val="000000"/>
          <w:sz w:val="20"/>
          <w:lang w:val="ru-RU"/>
        </w:rPr>
        <w:t>. Санта унаследовала их, но в женском ключе. Во многом она напоминала свою мать, которую призвали на иные, беспредельные зеленые пастбища задолго до того, как растущие стада коров придали дому королевское величие. У нее была стройная крепкая фигура матери и ее степенная нежная красота, смягчавшая суровость властных глаз и королевски независимый вид Мак-Аллистера.</w:t>
      </w:r>
    </w:p>
    <w:p w14:paraId="08EAACED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Уэб стоял в конце галереи с несколькими управляющими, которые приехали из различных лагерей за распоряжениями.</w:t>
      </w:r>
    </w:p>
    <w:p w14:paraId="2DF8AA35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Привет!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 Бэд кратко.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Кому в городе сдать скот? Барберу, как всегда?</w:t>
      </w:r>
    </w:p>
    <w:p w14:paraId="37A6903E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Отвечать на такие вопросы было прерогативой королевы. Все бразды хозяйства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покупку, продажу и расчеты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 xml:space="preserve">— она держала в своих ловких пальчиках. Управление </w:t>
      </w:r>
      <w:r w:rsidRPr="009C1310">
        <w:rPr>
          <w:rFonts w:ascii="Verdana" w:hAnsi="Verdana"/>
          <w:color w:val="000000"/>
          <w:sz w:val="20"/>
          <w:lang w:val="ru-RU"/>
        </w:rPr>
        <w:lastRenderedPageBreak/>
        <w:t>скотом было целиком доверено ее мужу. В дни «короля» Мак-Аллистера Санта была его секретарем и помощником. И она продолжала свою работу разумно и с выгодой. Но до того, как она успела ответить, принц-консорт заговорил со спокойной решимостью:</w:t>
      </w:r>
    </w:p>
    <w:p w14:paraId="0BF85DF6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Сдай этот гурт в загоны Циммермана и Несбита. Я говорил об этом недавно с Циммерманом.</w:t>
      </w:r>
    </w:p>
    <w:p w14:paraId="52396C20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Бэд повернулся на своих высоких каблуках.</w:t>
      </w:r>
    </w:p>
    <w:p w14:paraId="7FF5E595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Подождите,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поспешно позвала его Санта. Она взглянула на мужа, удивление было в ее упрямых серых глазах.</w:t>
      </w:r>
    </w:p>
    <w:p w14:paraId="17757CCB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Что это значит, Уэб?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спросила она, и небольшая морщинка появилась у нее между бровей.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Я не торгую с Циммерманом и Несбитом. Вот уже пять лет Барбер забирает весь скот, который идет от нас на продажу. Я не собираюсь отказываться от его услуг.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Она повернулась к Бэду Тэрнеру.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Сдайте этот скот Барберу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заключила она решительно.</w:t>
      </w:r>
    </w:p>
    <w:p w14:paraId="11412E5F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Бэд безучастно посмотрел на кувшин с водой, висевший на галерее, переступил с ноги на ногу и пожевал лист мескита.</w:t>
      </w:r>
    </w:p>
    <w:p w14:paraId="0C9CB5F3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Я хочу, чтобы этот гурт был отправлен Циммерману и Несбиту,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 Уэб, и в его голубых глазах сверкнул холодный огонек.</w:t>
      </w:r>
    </w:p>
    <w:p w14:paraId="72FCF108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Глупости!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сказала нетерпеливо Санта.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Вам лучше отправляться сейчас, Бэд, чтобы отполдничать на водопое «Маленького вяза». Скажите Барберу, что через месяц у нас будет новая партия бракованных телят.</w:t>
      </w:r>
    </w:p>
    <w:p w14:paraId="6CB7C43A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Бэд посмотрел украдкой на Уэба, и взгляды их встретились. Уэб заметил в глазах Бэда просьбу извинить его, но вообразил, что видит соболезнование.</w:t>
      </w:r>
    </w:p>
    <w:p w14:paraId="60EFDCE1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Сдай скот,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 он сурово,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фирме...</w:t>
      </w:r>
    </w:p>
    <w:p w14:paraId="6CF98EA9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Барбера,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резко докончила Санта.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И поставим точку. Вы ждете еще чего-нибудь, Бэд?</w:t>
      </w:r>
    </w:p>
    <w:p w14:paraId="3CE2CAF4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Нет, мэм,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 Бэд. Но прежде чем уйти, он замешкался ровно на столько времени, сколько нужно корове, чтобы трижды махнуть хвостом, ведь мужчина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всегда союзник мужчине; и даже филистимляне, должно быть, покраснели, овладев Самсоном так, как они это сделали.</w:t>
      </w:r>
    </w:p>
    <w:p w14:paraId="6390B94C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Слушайся своего хозяина!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издевательски крикнул Уэб. Он снял шляпу и так низко поклонился жене, что шляпа коснулась пола.</w:t>
      </w:r>
    </w:p>
    <w:p w14:paraId="42217D77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Уэб,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сказала Санта с упреком,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ты сегодня ведешь себя страшно глупо.</w:t>
      </w:r>
    </w:p>
    <w:p w14:paraId="19D70471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Придворный шут, ваше величество,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 Уэб медленно, изменившимся голосом.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Чего же еще и ждать? Позвольте высказаться. Я был мужчиной до того, как женился на королеве скота. А что я теперь? Посмешище для всех лагерей. Но я стану снова мужчиной.</w:t>
      </w:r>
    </w:p>
    <w:p w14:paraId="68D21E18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Санта пристально взглянула на него.</w:t>
      </w:r>
    </w:p>
    <w:p w14:paraId="5FD95DA7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Брось глупости, Уэб,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сказала она спокойно.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Я тебя ничем не обидела. Разве я вмешиваюсь в твое управление скотом? А коммерческую сторону дела я знаю лучше тебя. Я научилась у папы. Будь благоразумен.</w:t>
      </w:r>
    </w:p>
    <w:p w14:paraId="30EAAED4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Короли и королевы,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 Уэб,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не по вкусу мне, если я сам не фигура. Я пасу скот, а ты носишь корону. Прекрасно! Я лучше буду лорд-канцлером коровьего лагеря, чем восьмеркой в чужой игре. Это твое ранчо, и скот получает Барбер.</w:t>
      </w:r>
    </w:p>
    <w:p w14:paraId="3641C8B8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Лошадь Уэба была привязана к коновязи. Он вошел в дом и вынес сверток одеял, которые брал только в дальние поездки, и свой плащ, и свое самое длинное лассо, плетенное из сыромятной кожи. Все это он не спеша приторочил к седлу. Санта, слегка побледнев, пошла за ним.</w:t>
      </w:r>
    </w:p>
    <w:p w14:paraId="14BDFC2F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Уэб вскочил в седло. Его серьезное бритое лицо было спокойно, лишь в глазах тлел упрямый огонек.</w:t>
      </w:r>
    </w:p>
    <w:p w14:paraId="57805989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Вблизи водопоя Хондо, в долине Фрио,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 он,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пасется стадо коров и телят. Его надо отогнать подальше от леса. Волки задрали трех телят. Я забыл распорядиться. Скажи, пожалуйста, Симмсу, чтобы он позаботился.</w:t>
      </w:r>
    </w:p>
    <w:p w14:paraId="71F7BB07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Санта взялась за уздечку и посмотрела мужу в глаза.</w:t>
      </w:r>
    </w:p>
    <w:p w14:paraId="47CEE8B7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Ты хочешь бросить меня, Уэб?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спросила она спокойно.</w:t>
      </w:r>
    </w:p>
    <w:p w14:paraId="67C280FB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Я хочу снова стать мужчиной,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ответил он.</w:t>
      </w:r>
    </w:p>
    <w:p w14:paraId="2BDB087C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Желаю успеха в похвальном начинании,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сказала она с неожиданной холодностью. Потом повернулась и ушла в дом.</w:t>
      </w:r>
    </w:p>
    <w:p w14:paraId="0CE134B9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lastRenderedPageBreak/>
        <w:t>Уэб Игер поехал на юго-восток по прямой, насколько это позволяла топография Западного Техаса. А достигнув горизонта, он, видно, растворился в голубой дали, так как на ранчо Нопалито о нем с тех пор не было ни слуху ни духу. Дни с воскресеньями во главе строились в недельные эскадроны, и недели под командою полнолуний вступали рядами в месячные полки, несущие на своих знаменах «</w:t>
      </w:r>
      <w:r w:rsidRPr="009C1310">
        <w:rPr>
          <w:rFonts w:ascii="Verdana" w:hAnsi="Verdana"/>
          <w:color w:val="000000"/>
          <w:sz w:val="20"/>
        </w:rPr>
        <w:t>Tempus</w:t>
      </w:r>
      <w:r w:rsidRPr="009C1310">
        <w:rPr>
          <w:rFonts w:ascii="Verdana" w:hAnsi="Verdana"/>
          <w:color w:val="000000"/>
          <w:sz w:val="20"/>
          <w:lang w:val="ru-RU"/>
        </w:rPr>
        <w:t xml:space="preserve"> </w:t>
      </w:r>
      <w:r w:rsidRPr="009C1310">
        <w:rPr>
          <w:rFonts w:ascii="Verdana" w:hAnsi="Verdana"/>
          <w:color w:val="000000"/>
          <w:sz w:val="20"/>
        </w:rPr>
        <w:t>fugit</w:t>
      </w:r>
      <w:r w:rsidRPr="009C1310">
        <w:rPr>
          <w:rFonts w:ascii="Verdana" w:hAnsi="Verdana"/>
          <w:color w:val="000000"/>
          <w:sz w:val="20"/>
          <w:lang w:val="ru-RU"/>
        </w:rPr>
        <w:t>»</w:t>
      </w:r>
      <w:r w:rsidRPr="009C1310">
        <w:rPr>
          <w:rFonts w:ascii="Verdana" w:hAnsi="Verdana"/>
          <w:color w:val="000000"/>
          <w:sz w:val="20"/>
          <w:vertAlign w:val="superscript"/>
        </w:rPr>
        <w:footnoteReference w:id="4"/>
      </w:r>
      <w:r w:rsidRPr="009C1310">
        <w:rPr>
          <w:rFonts w:ascii="Verdana" w:hAnsi="Verdana"/>
          <w:color w:val="000000"/>
          <w:sz w:val="20"/>
          <w:lang w:val="ru-RU"/>
        </w:rPr>
        <w:t>, и месяцы маршировали в необъятный лагерь годов. Но Уэб Игер не являлся больше во владения своей королевы.</w:t>
      </w:r>
    </w:p>
    <w:p w14:paraId="36B04F1C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 xml:space="preserve">Однажды некий Бартоломью с низовьев Рио-Гранде, овчар, а посему человек незначительный, показался в виду ранчо Нопалито и почувствовал приступ голода. </w:t>
      </w:r>
      <w:r w:rsidRPr="009C1310">
        <w:rPr>
          <w:rFonts w:ascii="Verdana" w:hAnsi="Verdana"/>
          <w:color w:val="000000"/>
          <w:sz w:val="20"/>
        </w:rPr>
        <w:t>Ex</w:t>
      </w:r>
      <w:r w:rsidRPr="009C1310">
        <w:rPr>
          <w:rFonts w:ascii="Verdana" w:hAnsi="Verdana"/>
          <w:color w:val="000000"/>
          <w:sz w:val="20"/>
          <w:lang w:val="ru-RU"/>
        </w:rPr>
        <w:t xml:space="preserve"> </w:t>
      </w:r>
      <w:r w:rsidRPr="009C1310">
        <w:rPr>
          <w:rFonts w:ascii="Verdana" w:hAnsi="Verdana"/>
          <w:color w:val="000000"/>
          <w:sz w:val="20"/>
        </w:rPr>
        <w:t>consuetudine</w:t>
      </w:r>
      <w:r w:rsidRPr="009C1310">
        <w:rPr>
          <w:rFonts w:ascii="Verdana" w:hAnsi="Verdana"/>
          <w:color w:val="000000"/>
          <w:sz w:val="20"/>
          <w:vertAlign w:val="superscript"/>
        </w:rPr>
        <w:footnoteReference w:id="5"/>
      </w:r>
      <w:r w:rsidRPr="009C1310">
        <w:rPr>
          <w:rFonts w:ascii="Verdana" w:hAnsi="Verdana"/>
          <w:color w:val="000000"/>
          <w:sz w:val="20"/>
          <w:lang w:val="ru-RU"/>
        </w:rPr>
        <w:t xml:space="preserve"> его вскоре усадили за обеденный стол в этом гостеприимном королевстве. И он заговорил, будто из него извергалась вода, словно его стукнули аароновым жезлом...</w:t>
      </w:r>
      <w:r w:rsidRPr="009C1310">
        <w:rPr>
          <w:rFonts w:ascii="Verdana" w:hAnsi="Verdana"/>
          <w:color w:val="000000"/>
          <w:sz w:val="20"/>
          <w:vertAlign w:val="superscript"/>
        </w:rPr>
        <w:footnoteReference w:id="6"/>
      </w:r>
      <w:r w:rsidRPr="009C1310">
        <w:rPr>
          <w:rFonts w:ascii="Verdana" w:hAnsi="Verdana"/>
          <w:color w:val="000000"/>
          <w:sz w:val="20"/>
          <w:lang w:val="ru-RU"/>
        </w:rPr>
        <w:t xml:space="preserve"> Таков бывает тихий овчар, когда слушатели, чьи уши не заросли шерстью, удостоят его внимания.</w:t>
      </w:r>
    </w:p>
    <w:p w14:paraId="24D7BDF7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Миссис Игер,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тараторил он,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на днях я видел человека на ранчо Сэко, в округе Гидальго, так его тоже звали Игер, Уэб Игер. Его как раз наняли туда в управляющие. Высокий такой, белобрысый и все молчит. Может, кто из вашей родни?</w:t>
      </w:r>
    </w:p>
    <w:p w14:paraId="039F6994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Муж,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приветливо сказала Санта.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На Сэко хорошо сделали, что наняли его. Мистер Игер один из лучших скотоводов на Западе.</w:t>
      </w:r>
    </w:p>
    <w:p w14:paraId="15A1F2C3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Исчезновение принца-консорта редко дезорганизует монархию. Королева Санта назначила старшим объездчиком надежного подданного по имени Рэмси, одного из верных вассалов ее отца. И на ранчо Нопалито все шло гладко и без волнений, только трава на обширных лугах волновалась от бриза, налетавшего с Мексиканского залива.</w:t>
      </w:r>
    </w:p>
    <w:p w14:paraId="00EAEBD3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Уже несколько лет в Нопалито производились опыты с английской породой скота, который с аристократическим презрением смотрел на техасских длиннорогих. Опыты были признаны удовлетворительными, и для голубокровок отведено отдельное пастбище. Слава о них разнеслась по прерии, по всем оврагам и зарослям, куда только мог проникнуть верховой. На других ранчо проснулись, протерли глаза и с неудовольствием поглядели на длиннорогих.</w:t>
      </w:r>
    </w:p>
    <w:p w14:paraId="4F65ADFB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 xml:space="preserve">И в результате однажды загорелый, ловкий, франтоватый юноша с шелковым платком на шее, украшенный револьверами и сопровождаемый тремя мексиканскими </w:t>
      </w:r>
      <w:r w:rsidRPr="009C1310">
        <w:rPr>
          <w:rFonts w:ascii="Verdana" w:hAnsi="Verdana"/>
          <w:color w:val="000000"/>
          <w:sz w:val="20"/>
        </w:rPr>
        <w:t>vaqueros</w:t>
      </w:r>
      <w:r w:rsidRPr="009C1310">
        <w:rPr>
          <w:rFonts w:ascii="Verdana" w:hAnsi="Verdana"/>
          <w:color w:val="000000"/>
          <w:sz w:val="20"/>
          <w:vertAlign w:val="superscript"/>
        </w:rPr>
        <w:footnoteReference w:id="7"/>
      </w:r>
      <w:r w:rsidRPr="009C1310">
        <w:rPr>
          <w:rFonts w:ascii="Verdana" w:hAnsi="Verdana"/>
          <w:color w:val="000000"/>
          <w:sz w:val="20"/>
          <w:lang w:val="ru-RU"/>
        </w:rPr>
        <w:t>, спешился на ранчо Нопалито и вручил «королеве» следующее деловое письмо:</w:t>
      </w:r>
    </w:p>
    <w:p w14:paraId="0AD05619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583A8D6" w14:textId="77777777" w:rsidR="008F3A5E" w:rsidRPr="009C1310" w:rsidRDefault="008F3A5E" w:rsidP="009C1310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9C1310">
        <w:rPr>
          <w:rFonts w:ascii="Verdana" w:hAnsi="Verdana"/>
          <w:color w:val="000000"/>
          <w:sz w:val="20"/>
        </w:rPr>
        <w:t>«Миссис Игер.</w:t>
      </w:r>
      <w:r w:rsidRPr="009C1310">
        <w:rPr>
          <w:rFonts w:ascii="Verdana" w:hAnsi="Verdana"/>
          <w:color w:val="000000"/>
          <w:sz w:val="20"/>
          <w:lang w:val="en-US"/>
        </w:rPr>
        <w:t> </w:t>
      </w:r>
      <w:r w:rsidRPr="009C1310">
        <w:rPr>
          <w:rFonts w:ascii="Verdana" w:hAnsi="Verdana"/>
          <w:color w:val="000000"/>
          <w:sz w:val="20"/>
        </w:rPr>
        <w:t>— Ранчо Нопалито.</w:t>
      </w:r>
    </w:p>
    <w:p w14:paraId="56F11CF1" w14:textId="77777777" w:rsidR="008F3A5E" w:rsidRPr="009C1310" w:rsidRDefault="008F3A5E" w:rsidP="009C1310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9C1310">
        <w:rPr>
          <w:rFonts w:ascii="Verdana" w:hAnsi="Verdana"/>
          <w:color w:val="000000"/>
          <w:sz w:val="20"/>
        </w:rPr>
        <w:t>Милостивая государыня!</w:t>
      </w:r>
    </w:p>
    <w:p w14:paraId="7AF0257C" w14:textId="77777777" w:rsidR="008F3A5E" w:rsidRPr="009C1310" w:rsidRDefault="008F3A5E" w:rsidP="009C1310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9C1310">
        <w:rPr>
          <w:rFonts w:ascii="Verdana" w:hAnsi="Verdana"/>
          <w:color w:val="000000"/>
          <w:sz w:val="20"/>
        </w:rPr>
        <w:t>Мне поручено владельцами ранчо Сэко закупить 100 голов телок — двух- и трехлеток сэссекской породы, имеющейся у Вас. Если Вы можете выполнить заказ, не откажите передать скот подателю сего. Чек будет выслан Вам немедленно.</w:t>
      </w:r>
    </w:p>
    <w:p w14:paraId="69DB0160" w14:textId="77777777" w:rsidR="008F3A5E" w:rsidRPr="009C1310" w:rsidRDefault="008F3A5E" w:rsidP="009C1310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i w:val="0"/>
          <w:iCs w:val="0"/>
          <w:color w:val="000000"/>
          <w:sz w:val="20"/>
        </w:rPr>
      </w:pPr>
      <w:r w:rsidRPr="009C1310">
        <w:rPr>
          <w:rFonts w:ascii="Verdana" w:hAnsi="Verdana"/>
          <w:b w:val="0"/>
          <w:i w:val="0"/>
          <w:iCs w:val="0"/>
          <w:color w:val="000000"/>
          <w:sz w:val="20"/>
        </w:rPr>
        <w:t>С почтением Уэбстер Игер ,</w:t>
      </w:r>
    </w:p>
    <w:p w14:paraId="11D0BF7B" w14:textId="77777777" w:rsidR="008F3A5E" w:rsidRPr="009C1310" w:rsidRDefault="008F3A5E" w:rsidP="009C1310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i w:val="0"/>
          <w:iCs w:val="0"/>
          <w:color w:val="000000"/>
          <w:sz w:val="20"/>
        </w:rPr>
      </w:pPr>
      <w:r w:rsidRPr="009C1310">
        <w:rPr>
          <w:rFonts w:ascii="Verdana" w:hAnsi="Verdana"/>
          <w:b w:val="0"/>
          <w:i w:val="0"/>
          <w:iCs w:val="0"/>
          <w:color w:val="000000"/>
          <w:sz w:val="20"/>
        </w:rPr>
        <w:t>управляющий ранчо Сэко».</w:t>
      </w:r>
    </w:p>
    <w:p w14:paraId="104E91FA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142D174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Дело всегда дело, даже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я чуть-чуть не написал: «особенно»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в королевстве.</w:t>
      </w:r>
    </w:p>
    <w:p w14:paraId="6B6A1A5E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В этот вечер сто голов скота пригнали с пастбища и заперли в корраль возле дома, чтобы сдать его утром.</w:t>
      </w:r>
    </w:p>
    <w:p w14:paraId="60827013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Когда спустилась ночь и дом затих, бросилась ли Санта Игер лицом в подушку, прижимая это деловое письмо к груди, рыдая и произнося то имя, которому гордость (ее или его) не позволяла сорваться с ее губ многие дни? Или же, со свойственной ей деловитостью, она подколола его к другим бумагам, сохраняя спокойствие и выдержку, достойные королевы скота? Догадывайтесь, если хотите, но королевское достоинство священно. И все сокрыто завесой. Однако кое-что вы все-таки узнаете.</w:t>
      </w:r>
    </w:p>
    <w:p w14:paraId="07126059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lastRenderedPageBreak/>
        <w:t>В полночь Санта, накинув темное, простое платье, тихо выскользнула из дома. Она задержалась на минуту под дубами. Прерия была словно в тумане, и лунный свет, мерцающий сквозь неосязаемые частицы дрожащей дымки, казался бледно-оранжевым. Но дрозды-пересмешники свистели на каждом удобном суку, мили цветов насыщали ароматом воздух, а на полянке резвился целый детский сад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маленькие призрачные кролики. Санта повернулась лицом на юго-восток и послала в ту сторону три воздушных поцелуя. Все равно подглядывать было некому.</w:t>
      </w:r>
    </w:p>
    <w:p w14:paraId="6706E8D5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Затем она бесшумно направилась к кузнице, находившейся в пятидесяти ярдах. О том, что она там делала, можно только догадываться. Но горн накалился, и раздавалось легкое постукивание молотка, какое, верно, можно услышать, когда Купидон оттачивает свои стрелы.</w:t>
      </w:r>
    </w:p>
    <w:p w14:paraId="0F1F1D8E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Вскоре она вышла, держа в одной руке какой-то странной формы предмет с рукояткой, а в другой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переносную жаровню, какие можно видеть в лагерях у клеймовщиков. Освещенная лунным светом, она быстро побежала к корралю, куда был загнан сэссекский скот. Она отворила ворота и проскользнула в корраль. Сэссекский скот был большей частью темно-рыжий. Но в этом гурте была одна молочно-белая телка, заметная среди других.</w:t>
      </w:r>
    </w:p>
    <w:p w14:paraId="37BD92D3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И вот Санта стряхнула с плеч нечто, чего мы раньше не приметили,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лассо. Она взяла петлю в правую руку, а смотанный конец в левую и протиснулась в гущу скота. Ее мишенью была белая телка. Она метнула лассо, оно задело за один рог и соскользнуло. Санта метнула еще раз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лассо обвило передние ноги телки, и она грузно упала. Санта кинулась к ней, как пантера, но телка поднялась, толкнула ее и свалила, как былинку. Санта сделала новую попытку. Встревоженный скот плотной массой толкался у стен корраля. Бросок был удачен; белая телка снова припала к земле, и, прежде чем она смогла подняться, Санта быстро закрутила лассо вокруг столба, завязала его простым, но крепким узлом и кинулась к телке с путами из сыромятной кожи. В минуту (не такое уж рекордное время) ноги животного были спутаны, и Санта, усталая и запыхавшаяся, на такой же срок прислонилась к стене корраля.</w:t>
      </w:r>
    </w:p>
    <w:p w14:paraId="7EB67201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Потом она быстро побежала к жаровне, оставленной у ворот, и притащила странной формы клеймо, раскаленное добела.</w:t>
      </w:r>
    </w:p>
    <w:p w14:paraId="384089E6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Рев оскорбленной белой телки, когда клеймо коснулось ее, должен был бы разбудить слуховые нервы и совесть находившихся поблизости подданных Нопалито, но этого не случилось. И среди глубочайшей ночной тишины Санта, как птица, полетела домой, упала на кровать и зарыдала... Зарыдала так, будто у королев такие же сердца, как и у жен обыкновенных ранчменов, и будто королевы охотно сделают принцев-консортов королями, если они прискачут из-за холмов, из голубой дали.</w:t>
      </w:r>
    </w:p>
    <w:p w14:paraId="1EF70803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 xml:space="preserve">Поутру ловкий, украшенный револьверами юноша и его </w:t>
      </w:r>
      <w:r w:rsidRPr="009C1310">
        <w:rPr>
          <w:rFonts w:ascii="Verdana" w:hAnsi="Verdana"/>
          <w:color w:val="000000"/>
          <w:sz w:val="20"/>
        </w:rPr>
        <w:t>vaqueros</w:t>
      </w:r>
      <w:r w:rsidRPr="009C1310">
        <w:rPr>
          <w:rFonts w:ascii="Verdana" w:hAnsi="Verdana"/>
          <w:color w:val="000000"/>
          <w:sz w:val="20"/>
          <w:lang w:val="ru-RU"/>
        </w:rPr>
        <w:t xml:space="preserve"> погнали гурт сэссекского скота через прерии к ранчо Сэко. Впереди девяносто миль пути. Шесть дней с остановками для пастьбы и водопоя.</w:t>
      </w:r>
    </w:p>
    <w:p w14:paraId="05FB0B33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Скот прибыл на ранчо Сэко в сумерки и был принят и пересчитан старшим по ранчо.</w:t>
      </w:r>
    </w:p>
    <w:p w14:paraId="0AE9482C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На следующее утро, в восемь часов, какой-то всадник вынырнул из кустарника на усадьбе Нопалито. Он с трудом спешился и зашагал, звеня шпорами, к дому. Его взмыленная лошадь испустила тяжелый вздох и закачалась, понуря голову и закрыв глаза.</w:t>
      </w:r>
    </w:p>
    <w:p w14:paraId="32826CA5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Но не расточайте своего сострадания на гнедого, в мелких пежинах, Бельсхазара. Сейчас на конских пастбищах Нопалито он процветает в любви и в холе, неседлаемый, лелеемый держатель рекорда на дальние дистанции.</w:t>
      </w:r>
    </w:p>
    <w:p w14:paraId="508EB34F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Всадник, пошатываясь, вошел в дом. Две руки обвились вокруг его шеи, и кто-то крикнул голосом женщины и королевы: «Уэб... О Уэб!»</w:t>
      </w:r>
    </w:p>
    <w:p w14:paraId="0D81AE7A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Я был мерзавцем,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 Уэб Игер.</w:t>
      </w:r>
    </w:p>
    <w:p w14:paraId="430F2A74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Тс-с,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сказала Санта,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ты видел?</w:t>
      </w:r>
    </w:p>
    <w:p w14:paraId="37DC7D75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Видел,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 Уэб.</w:t>
      </w:r>
    </w:p>
    <w:p w14:paraId="20C5B8C3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Один Бог знает, что они имели в виду. Впрочем, и вы узнаете, если внимательно прочли о предшествующих событиях.</w:t>
      </w:r>
    </w:p>
    <w:p w14:paraId="5C4DE0B6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Будь королевой скота,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 Уэб,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и забудь обо всем, если можешь. Я был паршивым койотом.</w:t>
      </w:r>
    </w:p>
    <w:p w14:paraId="32B29816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Тс-с!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снова сказала Санта, положив пальчик на его губы.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Здесь больше нет королевы. Ты знаешь, кто я? Я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Санта Игер, первая леди королевской опочивальни. Иди сюда.</w:t>
      </w:r>
    </w:p>
    <w:p w14:paraId="08814209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Она потащила его с галереи в комнату направо. Здесь стояла колыбель, и в ней лежал инфант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красный, буйный, лепечущий, замечательный инфант, нахально плюющий на весь мир.</w:t>
      </w:r>
    </w:p>
    <w:p w14:paraId="61CF1607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На этом ранчо нет королевы,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повторила Санта.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Взгляни на короля. У него твои глаза, Уэб. На колени и смотри на его высочество.</w:t>
      </w:r>
    </w:p>
    <w:p w14:paraId="608D04AD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Но на галерее послышалось звяканье шпор, и опять появился Бэд Тернер с тем же самым вопросом, с каким приходил он без малого год назад.</w:t>
      </w:r>
    </w:p>
    <w:p w14:paraId="1CF93D89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Привет! Скот уже на дороге. Гнать его к Барберу или...</w:t>
      </w:r>
    </w:p>
    <w:p w14:paraId="20BA7EB2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Он увидел Уэба и замолк с открытым ртом.</w:t>
      </w:r>
    </w:p>
    <w:p w14:paraId="2D9B48E8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Ба-ба-ба-ба-ба-ба,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закричал король в своей люльке, колотя кулачками воздух.</w:t>
      </w:r>
    </w:p>
    <w:p w14:paraId="3948C8BE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Слушайся своего хозяина, Бэд,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 Уэб Игер с широкой усмешкой, как сказал это год назад.</w:t>
      </w:r>
    </w:p>
    <w:p w14:paraId="384A0068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Вот и все. Остается упомянуть, что когда старик Куин, владелец ранчо Сэко, вышел осмотреть стадо сэссекского скота, который он купил на ранчо Нопалито, он спросил своего нового управляющего:</w:t>
      </w:r>
    </w:p>
    <w:p w14:paraId="09FE7864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Какое клеймо на ранчо Нопалито, Уилсон?</w:t>
      </w:r>
    </w:p>
    <w:p w14:paraId="025D494E" w14:textId="77777777" w:rsidR="008F3A5E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Х-черта-У,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сказал Уилсон.</w:t>
      </w:r>
    </w:p>
    <w:p w14:paraId="5A1DA765" w14:textId="4FD1F8EC" w:rsidR="00822BDD" w:rsidRPr="009C1310" w:rsidRDefault="008F3A5E" w:rsidP="009C131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C1310">
        <w:rPr>
          <w:rFonts w:ascii="Verdana" w:hAnsi="Verdana"/>
          <w:color w:val="000000"/>
          <w:sz w:val="20"/>
          <w:lang w:val="ru-RU"/>
        </w:rPr>
        <w:t>—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И мне так казалось,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заметил Куин.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Но взгляни на эту белую телку. У ней другое клеймо: сердце и в нем</w:t>
      </w:r>
      <w:r w:rsidRPr="009C1310">
        <w:rPr>
          <w:rFonts w:ascii="Verdana" w:hAnsi="Verdana"/>
          <w:color w:val="000000"/>
          <w:sz w:val="20"/>
        </w:rPr>
        <w:t> </w:t>
      </w:r>
      <w:r w:rsidRPr="009C1310">
        <w:rPr>
          <w:rFonts w:ascii="Verdana" w:hAnsi="Verdana"/>
          <w:color w:val="000000"/>
          <w:sz w:val="20"/>
          <w:lang w:val="ru-RU"/>
        </w:rPr>
        <w:t>— крест. Что это за клеймо?</w:t>
      </w:r>
    </w:p>
    <w:sectPr w:rsidR="00822BDD" w:rsidRPr="009C1310" w:rsidSect="009C13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0ACDA" w14:textId="77777777" w:rsidR="00D26719" w:rsidRDefault="00D26719" w:rsidP="008F3A5E">
      <w:pPr>
        <w:spacing w:after="0" w:line="240" w:lineRule="auto"/>
      </w:pPr>
      <w:r>
        <w:separator/>
      </w:r>
    </w:p>
  </w:endnote>
  <w:endnote w:type="continuationSeparator" w:id="0">
    <w:p w14:paraId="4AD00F96" w14:textId="77777777" w:rsidR="00D26719" w:rsidRDefault="00D26719" w:rsidP="008F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A6156" w14:textId="77777777" w:rsidR="009C1310" w:rsidRDefault="009C1310" w:rsidP="00CC27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DC7507A" w14:textId="77777777" w:rsidR="009C1310" w:rsidRDefault="009C1310" w:rsidP="009C131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2B1CF" w14:textId="1D069610" w:rsidR="009C1310" w:rsidRPr="009C1310" w:rsidRDefault="009C1310" w:rsidP="009C1310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9C1310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C1310">
      <w:rPr>
        <w:rStyle w:val="PageNumber"/>
        <w:rFonts w:ascii="Arial" w:hAnsi="Arial" w:cs="Arial"/>
        <w:color w:val="999999"/>
        <w:sz w:val="20"/>
      </w:rPr>
      <w:t>http</w:t>
    </w:r>
    <w:r w:rsidRPr="009C1310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9C1310">
      <w:rPr>
        <w:rStyle w:val="PageNumber"/>
        <w:rFonts w:ascii="Arial" w:hAnsi="Arial" w:cs="Arial"/>
        <w:color w:val="999999"/>
        <w:sz w:val="20"/>
      </w:rPr>
      <w:t>artefact</w:t>
    </w:r>
    <w:r w:rsidRPr="009C131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C1310">
      <w:rPr>
        <w:rStyle w:val="PageNumber"/>
        <w:rFonts w:ascii="Arial" w:hAnsi="Arial" w:cs="Arial"/>
        <w:color w:val="999999"/>
        <w:sz w:val="20"/>
      </w:rPr>
      <w:t>lib</w:t>
    </w:r>
    <w:r w:rsidRPr="009C131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C1310">
      <w:rPr>
        <w:rStyle w:val="PageNumber"/>
        <w:rFonts w:ascii="Arial" w:hAnsi="Arial" w:cs="Arial"/>
        <w:color w:val="999999"/>
        <w:sz w:val="20"/>
      </w:rPr>
      <w:t>ru</w:t>
    </w:r>
    <w:r w:rsidRPr="009C1310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EAAFB" w14:textId="77777777" w:rsidR="009C1310" w:rsidRDefault="009C13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27872" w14:textId="77777777" w:rsidR="00D26719" w:rsidRDefault="00D26719" w:rsidP="008F3A5E">
      <w:pPr>
        <w:spacing w:after="0" w:line="240" w:lineRule="auto"/>
      </w:pPr>
      <w:r>
        <w:separator/>
      </w:r>
    </w:p>
  </w:footnote>
  <w:footnote w:type="continuationSeparator" w:id="0">
    <w:p w14:paraId="58C019E1" w14:textId="77777777" w:rsidR="00D26719" w:rsidRDefault="00D26719" w:rsidP="008F3A5E">
      <w:pPr>
        <w:spacing w:after="0" w:line="240" w:lineRule="auto"/>
      </w:pPr>
      <w:r>
        <w:continuationSeparator/>
      </w:r>
    </w:p>
  </w:footnote>
  <w:footnote w:id="1">
    <w:p w14:paraId="4547496E" w14:textId="41869D46" w:rsidR="008F3A5E" w:rsidRDefault="008F3A5E" w:rsidP="009C1310">
      <w:pPr>
        <w:pStyle w:val="FootNote"/>
        <w:spacing w:after="60"/>
        <w:ind w:firstLine="0"/>
      </w:pPr>
      <w:r w:rsidRPr="009C1310">
        <w:rPr>
          <w:vertAlign w:val="superscript"/>
        </w:rPr>
        <w:footnoteRef/>
      </w:r>
      <w:r>
        <w:t xml:space="preserve"> </w:t>
      </w:r>
      <w:r w:rsidRPr="009C1310">
        <w:rPr>
          <w:rFonts w:ascii="Calibri" w:hAnsi="Calibri" w:cs="Calibri"/>
        </w:rPr>
        <w:t>«Делатель королей»</w:t>
      </w:r>
      <w:r w:rsidR="009C1310">
        <w:rPr>
          <w:rFonts w:ascii="Calibri" w:hAnsi="Calibri" w:cs="Calibri"/>
        </w:rPr>
        <w:t xml:space="preserve"> — </w:t>
      </w:r>
      <w:r w:rsidRPr="009C1310">
        <w:rPr>
          <w:rFonts w:ascii="Calibri" w:hAnsi="Calibri" w:cs="Calibri"/>
        </w:rPr>
        <w:t>прозвище английского графа Варвика (1428—1471), государственного деятеля, чьими усилиями на английский престол был возведен в 1461 г. Эдуард IV.</w:t>
      </w:r>
    </w:p>
  </w:footnote>
  <w:footnote w:id="2">
    <w:p w14:paraId="5AD8EDAE" w14:textId="77777777" w:rsidR="008F3A5E" w:rsidRDefault="008F3A5E" w:rsidP="009C1310">
      <w:pPr>
        <w:pStyle w:val="FootNote"/>
        <w:spacing w:after="60"/>
        <w:ind w:firstLine="0"/>
      </w:pPr>
      <w:r w:rsidRPr="009C1310">
        <w:rPr>
          <w:vertAlign w:val="superscript"/>
        </w:rPr>
        <w:footnoteRef/>
      </w:r>
      <w:r>
        <w:t xml:space="preserve"> </w:t>
      </w:r>
      <w:r w:rsidRPr="009C1310">
        <w:rPr>
          <w:rFonts w:ascii="Calibri" w:hAnsi="Calibri" w:cs="Calibri"/>
        </w:rPr>
        <w:t xml:space="preserve">Приятели </w:t>
      </w:r>
      <w:r w:rsidRPr="009C1310">
        <w:rPr>
          <w:rFonts w:ascii="Calibri" w:hAnsi="Calibri" w:cs="Calibri"/>
          <w:i/>
          <w:iCs/>
        </w:rPr>
        <w:t>(исп.)</w:t>
      </w:r>
      <w:r w:rsidRPr="009C1310">
        <w:rPr>
          <w:rFonts w:ascii="Calibri" w:hAnsi="Calibri" w:cs="Calibri"/>
        </w:rPr>
        <w:t>.</w:t>
      </w:r>
    </w:p>
  </w:footnote>
  <w:footnote w:id="3">
    <w:p w14:paraId="4F231B8E" w14:textId="77777777" w:rsidR="008F3A5E" w:rsidRDefault="008F3A5E" w:rsidP="009C1310">
      <w:pPr>
        <w:pStyle w:val="FootNote"/>
        <w:spacing w:after="60"/>
        <w:ind w:firstLine="0"/>
      </w:pPr>
      <w:r w:rsidRPr="009C1310">
        <w:rPr>
          <w:vertAlign w:val="superscript"/>
        </w:rPr>
        <w:footnoteRef/>
      </w:r>
      <w:r>
        <w:t xml:space="preserve"> </w:t>
      </w:r>
      <w:r w:rsidRPr="009C1310">
        <w:rPr>
          <w:rFonts w:ascii="Calibri" w:hAnsi="Calibri" w:cs="Calibri"/>
        </w:rPr>
        <w:t>В древнегреческом сказании юноша Леандр, полюбив жрицу богини Афродиты Гepo, каждую ночь переплывал Геллеспонт (Босфор), чтобы встретиться с нею.</w:t>
      </w:r>
    </w:p>
  </w:footnote>
  <w:footnote w:id="4">
    <w:p w14:paraId="10E4ED48" w14:textId="77777777" w:rsidR="008F3A5E" w:rsidRDefault="008F3A5E" w:rsidP="009C1310">
      <w:pPr>
        <w:pStyle w:val="FootNote"/>
        <w:spacing w:after="60"/>
        <w:ind w:firstLine="0"/>
      </w:pPr>
      <w:r w:rsidRPr="009C1310">
        <w:rPr>
          <w:vertAlign w:val="superscript"/>
        </w:rPr>
        <w:footnoteRef/>
      </w:r>
      <w:r>
        <w:t xml:space="preserve"> </w:t>
      </w:r>
      <w:r w:rsidRPr="009C1310">
        <w:rPr>
          <w:rFonts w:ascii="Calibri" w:hAnsi="Calibri" w:cs="Calibri"/>
        </w:rPr>
        <w:t xml:space="preserve">Время бежит </w:t>
      </w:r>
      <w:r w:rsidRPr="009C1310">
        <w:rPr>
          <w:rFonts w:ascii="Calibri" w:hAnsi="Calibri" w:cs="Calibri"/>
          <w:i/>
          <w:iCs/>
        </w:rPr>
        <w:t>(лат.)</w:t>
      </w:r>
      <w:r w:rsidRPr="009C1310">
        <w:rPr>
          <w:rFonts w:ascii="Calibri" w:hAnsi="Calibri" w:cs="Calibri"/>
        </w:rPr>
        <w:t>.</w:t>
      </w:r>
    </w:p>
  </w:footnote>
  <w:footnote w:id="5">
    <w:p w14:paraId="396F9CB4" w14:textId="77777777" w:rsidR="008F3A5E" w:rsidRDefault="008F3A5E" w:rsidP="009C1310">
      <w:pPr>
        <w:pStyle w:val="FootNote"/>
        <w:spacing w:after="60"/>
        <w:ind w:firstLine="0"/>
      </w:pPr>
      <w:r w:rsidRPr="009C1310">
        <w:rPr>
          <w:vertAlign w:val="superscript"/>
        </w:rPr>
        <w:footnoteRef/>
      </w:r>
      <w:r>
        <w:t xml:space="preserve"> </w:t>
      </w:r>
      <w:r w:rsidRPr="009C1310">
        <w:rPr>
          <w:rFonts w:ascii="Calibri" w:hAnsi="Calibri" w:cs="Calibri"/>
        </w:rPr>
        <w:t xml:space="preserve">По установленному обычаю </w:t>
      </w:r>
      <w:r w:rsidRPr="009C1310">
        <w:rPr>
          <w:rFonts w:ascii="Calibri" w:hAnsi="Calibri" w:cs="Calibri"/>
          <w:i/>
          <w:iCs/>
        </w:rPr>
        <w:t>(исп.)</w:t>
      </w:r>
      <w:r w:rsidRPr="009C1310">
        <w:rPr>
          <w:rFonts w:ascii="Calibri" w:hAnsi="Calibri" w:cs="Calibri"/>
        </w:rPr>
        <w:t>.</w:t>
      </w:r>
    </w:p>
  </w:footnote>
  <w:footnote w:id="6">
    <w:p w14:paraId="09DB6C0D" w14:textId="77777777" w:rsidR="008F3A5E" w:rsidRDefault="008F3A5E" w:rsidP="009C1310">
      <w:pPr>
        <w:pStyle w:val="FootNote"/>
        <w:spacing w:after="60"/>
        <w:ind w:firstLine="0"/>
      </w:pPr>
      <w:r w:rsidRPr="009C1310">
        <w:rPr>
          <w:vertAlign w:val="superscript"/>
        </w:rPr>
        <w:footnoteRef/>
      </w:r>
      <w:r>
        <w:t xml:space="preserve"> </w:t>
      </w:r>
      <w:r w:rsidRPr="009C1310">
        <w:rPr>
          <w:rFonts w:ascii="Calibri" w:hAnsi="Calibri" w:cs="Calibri"/>
        </w:rPr>
        <w:t>Тут спутаны две библейские легенды: про жезл Аарона, который расцвел и дал плоды в знак особой милости Бога к Аарону, и про жезл, которым Моисей ударил в скалу, после чего из неё полилась вода.</w:t>
      </w:r>
    </w:p>
  </w:footnote>
  <w:footnote w:id="7">
    <w:p w14:paraId="41CCED37" w14:textId="77777777" w:rsidR="008F3A5E" w:rsidRDefault="008F3A5E" w:rsidP="009C1310">
      <w:pPr>
        <w:pStyle w:val="FootNote"/>
        <w:spacing w:after="60"/>
        <w:ind w:firstLine="0"/>
      </w:pPr>
      <w:r w:rsidRPr="009C1310">
        <w:rPr>
          <w:vertAlign w:val="superscript"/>
        </w:rPr>
        <w:footnoteRef/>
      </w:r>
      <w:r>
        <w:t xml:space="preserve"> </w:t>
      </w:r>
      <w:r w:rsidRPr="009C1310">
        <w:rPr>
          <w:rFonts w:ascii="Calibri" w:hAnsi="Calibri" w:cs="Calibri"/>
        </w:rPr>
        <w:t xml:space="preserve">Ковбой </w:t>
      </w:r>
      <w:r w:rsidRPr="009C1310">
        <w:rPr>
          <w:rFonts w:ascii="Calibri" w:hAnsi="Calibri" w:cs="Calibri"/>
          <w:i/>
          <w:iCs/>
        </w:rPr>
        <w:t>(исп.)</w:t>
      </w:r>
      <w:r w:rsidRPr="009C1310">
        <w:rPr>
          <w:rFonts w:ascii="Calibri" w:hAnsi="Calibri" w:cs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08210" w14:textId="77777777" w:rsidR="009C1310" w:rsidRDefault="009C13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E98A7" w14:textId="3645E284" w:rsidR="009C1310" w:rsidRPr="009C1310" w:rsidRDefault="009C1310" w:rsidP="009C1310">
    <w:pPr>
      <w:pStyle w:val="Header"/>
      <w:rPr>
        <w:rFonts w:ascii="Arial" w:hAnsi="Arial" w:cs="Arial"/>
        <w:color w:val="999999"/>
        <w:sz w:val="20"/>
        <w:lang w:val="ru-RU"/>
      </w:rPr>
    </w:pPr>
    <w:r w:rsidRPr="009C1310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709E2" w14:textId="77777777" w:rsidR="009C1310" w:rsidRDefault="009C13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B5EC0"/>
    <w:rsid w:val="0015074B"/>
    <w:rsid w:val="0029639D"/>
    <w:rsid w:val="00326F90"/>
    <w:rsid w:val="00822BDD"/>
    <w:rsid w:val="008F3A5E"/>
    <w:rsid w:val="009C1310"/>
    <w:rsid w:val="00AA1D8D"/>
    <w:rsid w:val="00B47730"/>
    <w:rsid w:val="00CB0664"/>
    <w:rsid w:val="00CC44A0"/>
    <w:rsid w:val="00D2671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AE7D6D6"/>
  <w14:defaultImageDpi w14:val="300"/>
  <w15:docId w15:val="{6E33A5A9-B01A-4FD1-A273-23C3FABB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ite">
    <w:name w:val="Cite"/>
    <w:next w:val="Normal"/>
    <w:uiPriority w:val="99"/>
    <w:rsid w:val="008F3A5E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8F3A5E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="Times New Roman" w:hAnsi="Times New Roman" w:cs="Times New Roman"/>
      <w:b/>
      <w:bCs/>
      <w:i/>
      <w:iCs/>
      <w:lang w:val="ru-RU"/>
    </w:rPr>
  </w:style>
  <w:style w:type="paragraph" w:customStyle="1" w:styleId="FootNote">
    <w:name w:val="FootNote"/>
    <w:next w:val="Normal"/>
    <w:uiPriority w:val="99"/>
    <w:rsid w:val="008F3A5E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C1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3528</Words>
  <Characters>19158</Characters>
  <Application>Microsoft Office Word</Application>
  <DocSecurity>0</DocSecurity>
  <Lines>368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22545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Сердце и крест</dc:title>
  <dc:subject/>
  <dc:creator>О. 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2025-05-07T03:16:00Z</dcterms:modified>
  <cp:category/>
</cp:coreProperties>
</file>