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5FF72" w14:textId="77777777" w:rsidR="004E0DBE" w:rsidRPr="00AD0D64" w:rsidRDefault="004E0DBE" w:rsidP="00AD0D64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AD0D64">
        <w:rPr>
          <w:rFonts w:ascii="Verdana" w:hAnsi="Verdana"/>
          <w:color w:val="000000"/>
          <w:sz w:val="32"/>
          <w:lang w:val="ru-RU"/>
        </w:rPr>
        <w:t>Выкуп</w:t>
      </w:r>
    </w:p>
    <w:p w14:paraId="593575B4" w14:textId="7A8AC7FD" w:rsidR="004E0DBE" w:rsidRPr="00AD0D64" w:rsidRDefault="003F39CE" w:rsidP="00AD0D6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D0D64">
        <w:rPr>
          <w:rFonts w:ascii="Verdana" w:hAnsi="Verdana"/>
          <w:color w:val="000000"/>
          <w:sz w:val="24"/>
          <w:lang w:val="ru-RU"/>
        </w:rPr>
        <w:t>О. Генри</w:t>
      </w:r>
    </w:p>
    <w:p w14:paraId="72F16A8E" w14:textId="77777777" w:rsidR="004E0DBE" w:rsidRPr="00AD0D64" w:rsidRDefault="004E0DBE" w:rsidP="00AD0D6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Перевод М.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Урнова</w:t>
      </w:r>
    </w:p>
    <w:p w14:paraId="3291C691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D7B819E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Я и старикашка Мак Лонсбери, мы вышли из этой игры в прятки с маленькой золотоносной жилой, заработав по сорок тысяч долларов на брата. Я говорю: «старикашка» Мак, но он не был старым. Сорок один, не больше. Однако он всегда казался стариком.</w:t>
      </w:r>
    </w:p>
    <w:p w14:paraId="2628552E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Энди,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мне Мак,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я устал от суеты. Мы с тобой здорово поработали эти три года. Давай отдохнем малость и спустим лишние деньжонки.</w:t>
      </w:r>
    </w:p>
    <w:p w14:paraId="745883D3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Предложение мне по вкусу,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Давай станем на время набобами и попробуем, что это за штука. Но что мы будем делать: проедемся к Ниагарскому водопаду или будем резаться в «фараон»?</w:t>
      </w:r>
    </w:p>
    <w:p w14:paraId="02C625C0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Много лет,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Мак,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я мечтал, что, если у меня будут лишние деньги, я сниму где-нибудь хибарку из двух комнат, найму повара-китайца и буду себе сидеть в одних носках и читать «Историю цивилизации» Бокля.</w:t>
      </w:r>
    </w:p>
    <w:p w14:paraId="06A2E00A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Ну что ж,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приятно, полезно и без вульгарной помпы. Пожалуй, лучшего помещения денег не придумаешь. Дай мне часы с кукушкой и «Самоучитель для игры на банджо» Сэпа Уиннера, и я тебе компаньон.</w:t>
      </w:r>
    </w:p>
    <w:p w14:paraId="31799656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Через неделю мы с Маком попадаем в городок Пинья, милях в тридцати от Денвера, и находим элегантный домишко из двух комнат, как раз то, что нам нужно. Мы вложили в городской банк вагон денег и перезнакомились со всеми тремястами сорока жителями города. Китайца, часы с кукушкой, Бокля и «Самоучитель» мы привезли с собой из Денвера, и в нашей хибарке сразу стало уютно, как дома.</w:t>
      </w:r>
    </w:p>
    <w:p w14:paraId="20891C47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Не верьте, когда говорят, будто богатство не приносит счастья. Посмотрели бы вы, как старикашка Мак сидит в своей качалке, задрав ноги в голубых нитяных носках на подоконник, и сквозь очки поглощает снадобье Бокля,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это была картина довольства, которой позавидовал бы сам Рокфеллер. А я учился наигрывать на банджо «Старичина-молодчина Зип», и кукушка вовремя вставляла свои замечания, и А-Син насыщал атмосферу прекраснейшим ароматом яичницы с ветчиной, перед которым спасовал бы даже запах жимолости. Когда становилось слишком темно, чтобы разбирать чепуху Бокля и закорючки «Самоучителя», мы с Маком закуривали трубки и толковали о науке, о добывании жемчуга, об ишиасе, о Египте, об орфографии, о рыбах, о пассатах, о выделке кожи, о благодарности, об орлах и о всяких других предметах, относительно которых у нас прежде никогда не хватало времени высказывать свое мнение.</w:t>
      </w:r>
    </w:p>
    <w:p w14:paraId="470E9F7B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Как-то вечером Мак возьми да спроси меня, хорошо ли я разбираюсь в нравах и политике женского сословия.</w:t>
      </w:r>
    </w:p>
    <w:p w14:paraId="1708FF0D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Кого ты спрашиваешь!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 самонадеянным тоном.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Я знаю их от Арфы до Омахи</w:t>
      </w:r>
      <w:r w:rsidRPr="00AD0D64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AD0D64">
        <w:rPr>
          <w:rFonts w:ascii="Verdana" w:hAnsi="Verdana"/>
          <w:color w:val="000000"/>
          <w:sz w:val="20"/>
          <w:lang w:val="ru-RU"/>
        </w:rPr>
        <w:t>. Женскую природу и тому подобное,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я распознаю так же быстро, как зоркий осел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Скалистые горы. Я собаку съел на их увертках и вывертах...</w:t>
      </w:r>
    </w:p>
    <w:p w14:paraId="4F2D4AEC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Понимаешь, Энди,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Мак, вроде как вздохнув,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мне совсем не пришлось иметь дело с их предрасположением. Возможно, и во мне взыграла бы склонность обыграть их соседство, да времени не было. С четырнадцати лет я зарабатывал себе на жизнь, и мои размышления не были обогащены теми чувствами, какие, судя по описаниям, обычно вызывают создания этого пола. Иногда я жалею об этом,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Мак.</w:t>
      </w:r>
    </w:p>
    <w:p w14:paraId="17A0183A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Женщины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неблагоприятный предмет для изучения,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и все это зависит от точки зрения. И хотя они отличаются друг от друга в существенном, но я часто замечал, что они как нельзя более несходны в мелочах.</w:t>
      </w:r>
    </w:p>
    <w:p w14:paraId="73CE3066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Кажется мне,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продолжает Мак,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что гораздо лучше проявлять к ним интерес и вдохновляться ими, когда молод и к этому предназначен. Я прозевал свой случай. И, пожалуй, я слишком стар, чтобы включить их в свою программу.</w:t>
      </w:r>
    </w:p>
    <w:p w14:paraId="4823B642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Ну, не знаю,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 ему,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 xml:space="preserve">— может, ты отдаешь предпочтение бочонку с деньгами и полному освобождению от всяких забот и хлопот. Но я не жалею, что </w:t>
      </w:r>
      <w:r w:rsidRPr="00AD0D64">
        <w:rPr>
          <w:rFonts w:ascii="Verdana" w:hAnsi="Verdana"/>
          <w:color w:val="000000"/>
          <w:sz w:val="20"/>
          <w:lang w:val="ru-RU"/>
        </w:rPr>
        <w:lastRenderedPageBreak/>
        <w:t>изучил их,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Тот не даст себя в обиду в этом мире, кто умеет разбираться в женских фокусах и увертках.</w:t>
      </w:r>
    </w:p>
    <w:p w14:paraId="1D13EFE6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Мы продолжали жить в Пинье, нам нравилось это местечко. Некоторые люди предпочитают тратить свои деньги с шумом, треском и всякими передвижениями, но мне и Маку надоели суматоха и гостиничные полотенца. Народ в Пинье относился к нам хорошо. А-Син стряпал кормежку по нашему вкусу. Мак и Бокль были неразлучны, как два кладбищенских вора, а я почти в точности извлекал на банджо сердцещипательное «Девочки из Буффало, выходите вечерком».</w:t>
      </w:r>
    </w:p>
    <w:p w14:paraId="20E70FF1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Однажды мне вручили телеграмму от Спейта, из Нью-Мексико, где этот парень разрабатывал жилу, с которой я получал проценты. Пришлось туда выехать, и я проторчал там два месяца. Мне не терпелось вернуться в Пинью и опять зажить в свое удовольствие.</w:t>
      </w:r>
    </w:p>
    <w:p w14:paraId="5B5B4BAB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Подойдя к хибарке, я чуть не упал в обморок. Мак стоял в дверях, и если ангелы плачут, то, клянусь, в эту минуту они не стали бы улыбаться.</w:t>
      </w:r>
    </w:p>
    <w:p w14:paraId="5872C506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Это был не человек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зрелище! Честное слово! На него стоило посмотреть в лорнет, в бинокль, да что там, в подзорную трубу, в большой телескоп Ликской обсерватории!</w:t>
      </w:r>
    </w:p>
    <w:p w14:paraId="45FD5238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На нем был сюртук, шикарные ботинки, и белый жилет, и цилиндр, и герань величиной с пучок шпината была приклепана на фасаде. И он ухмылялся и коробился, как торгаш в преисподней или мальчишка, у которого схватило живот.</w:t>
      </w:r>
    </w:p>
    <w:p w14:paraId="2247FC6C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Алло, Энди,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Мак, цедя сквозь зубы,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рад, что ты вернулся. Тут без тебя произошли кое-какие перемены.</w:t>
      </w:r>
    </w:p>
    <w:p w14:paraId="3EAB790D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Вижу,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и, сознаюсь, это кощунственное явление. Не таким тебя создал Всевышний, Мак Лонсбери. Зачем же ты надругался над Его творением, явив собой столь дерзкое непотребство!</w:t>
      </w:r>
    </w:p>
    <w:p w14:paraId="534FBBF1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Понимаешь, Энди,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меня выбрали мировым судьей.</w:t>
      </w:r>
    </w:p>
    <w:p w14:paraId="34E9ECAF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Я внимательно посмотрел на Мака. Он был беспокоен и возбужден. Мировой судья должен быть скорбящим и кротким.</w:t>
      </w:r>
    </w:p>
    <w:p w14:paraId="0D29D124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Как раз в этот момент по тротуару проходила какая-то девушка, и я заметил, что Мак словно бы захихикал и покраснел, а потом снял цилиндр, улыбнулся и поклонился, и она улыбнулась, поклонилась и пошла дальше.</w:t>
      </w:r>
    </w:p>
    <w:p w14:paraId="18490435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Ты пропал,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если в твои годы заболеваешь любовной корью. А я-то думал, что она к тебе не пристанет. И лакированные ботинки! И все это за какие-нибудь два месяца!</w:t>
      </w:r>
    </w:p>
    <w:p w14:paraId="44332C96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Вечером у меня свадьба... вот эта самая юная девица,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Мак явно с подъемом.</w:t>
      </w:r>
    </w:p>
    <w:p w14:paraId="7A424D55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Я забыл кое-что на почте,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сказал я и быстро зашагал прочь.</w:t>
      </w:r>
    </w:p>
    <w:p w14:paraId="5C9DA3B9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Я нагнал эту девушку ярдов через сто. Я снял шляпу и представился. Ей было этак лет девятнадцать, а выглядела она моложе своих лет. Она вспыхнула и посмотрела на меня холодно, словно я был метелью из «Двух сироток».</w:t>
      </w:r>
    </w:p>
    <w:p w14:paraId="269ED523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Я слышал, что сегодня вечером у вас свадьба?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сказал я.</w:t>
      </w:r>
    </w:p>
    <w:p w14:paraId="36636CE4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Правильно,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она,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вам это почему-нибудь не нравится?</w:t>
      </w:r>
    </w:p>
    <w:p w14:paraId="1F55441E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Послушай, сестренка,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начинаю я.</w:t>
      </w:r>
    </w:p>
    <w:p w14:paraId="2522EBD9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Меня зовут мисс Ребоза Рид,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она обиженно.</w:t>
      </w:r>
    </w:p>
    <w:p w14:paraId="47BE991B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Знаю,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так вот, Ребоза, я уже немолод, гожусь в должники твоему папаше, а эта старая, расфранченная, подремонтированная, страдающая морской болезнью развалина, которая носится, распустив хвост и кулдыкая, в своих лакированных ботинках, как наскипидаренный индюк, приходится мне лучшим другом. Ну на кой черт ты связалась с ним и втянула его в это брачное предприятие?</w:t>
      </w:r>
    </w:p>
    <w:p w14:paraId="76048044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Да ведь другого-то нету,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ответила мисс Ребоза.</w:t>
      </w:r>
    </w:p>
    <w:p w14:paraId="25B99A47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Глупости!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 бросив тошнотворный взгляд восхищения на цвет ее лица и общую композицию.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 твоей красотой ты подцепишь кого угодно. Послушай, Ребоза, старикашка Мак тебе не пара. Ему было двадцать два, когда ты стала урожденная Рид, как пишут в газетах. Этот расцвет у него долго не протянется. Он весь пропитан старостью, целомудрием и трухой. У него приступ бабьего лета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только и всего. Он прозевал свою получку, когда был молод, а теперь вымаливает у природы проценты по векселю, который ему достался от амура вместо наличных... Ребоза, тебе непременно нужно, чтобы этот брак состоялся?</w:t>
      </w:r>
    </w:p>
    <w:p w14:paraId="5C606D15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Ну ясно,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она, покачивая анютины глазки на своей шляпе.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И думаю, что не мне одной.</w:t>
      </w:r>
    </w:p>
    <w:p w14:paraId="7A45AFEB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В котором часу должно это свершиться?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спрашиваю я.</w:t>
      </w:r>
    </w:p>
    <w:p w14:paraId="5E7ABCC9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В шесть,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она.</w:t>
      </w:r>
    </w:p>
    <w:p w14:paraId="25A952F2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Я сразу решил, как поступить. Я должен сделать все, чтобы спасти Мака. Позволить такому хорошему, пожилому, не подходящему для супружества человеку погибнуть из-за девчонки, которая не отвыкла еще грызть карандаш и застегивать платьице на спине,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нет, это превышало меру моего равнодушия.</w:t>
      </w:r>
    </w:p>
    <w:p w14:paraId="6BDFE547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Ребоза,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сказал я серьезно, пустив в ход весь свой запас знаний первопричин женских резонов,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неужели нет в Пинье молодого человека... приличного молодого человека, который бы тебе нравился?</w:t>
      </w:r>
    </w:p>
    <w:p w14:paraId="076BCD0F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Есть,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Ребоза, кивая своими анютиными глазками,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конечно, есть. Спрашивает тоже!</w:t>
      </w:r>
    </w:p>
    <w:p w14:paraId="4DA65A17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Ты ему нравишься?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спрашиваю я.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Как он к тебе относится?</w:t>
      </w:r>
    </w:p>
    <w:p w14:paraId="01DB138E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С ума сходит,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отвечает Ребоза.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Маме приходится поливать крыльцо водою, чтобы он не сидел на нем целый день. Но завтра, думается мне, с этим будет покончено,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заключила она со вздохом.</w:t>
      </w:r>
    </w:p>
    <w:p w14:paraId="4C89D0FA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Ребоза,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ты ведь не питаешь к старичку Маку этого сильного обожания, которое называют любовью, не правда ли?</w:t>
      </w:r>
    </w:p>
    <w:p w14:paraId="5E22EEF9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Еще недоставало!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девушка, покачивая головой.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По-моему, он весь иссох, как дырявый бочонок. Вот тоже выдумали!</w:t>
      </w:r>
    </w:p>
    <w:p w14:paraId="7D36A35D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Кто этот молодой человек, Ребоза, который тебе нравится?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осведомился я.</w:t>
      </w:r>
    </w:p>
    <w:p w14:paraId="34262FFB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Эдди Бэйлз,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она.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Он служит в колониальной лавочке у Кросби. Но он зарабатывает только тридцать пять долларов в месяц. Элла Ноукс была раньше от него без ума.</w:t>
      </w:r>
    </w:p>
    <w:p w14:paraId="380B7A23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Старикашка Мак сообщил мне,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что сегодня в шесть у вас свадьба.</w:t>
      </w:r>
    </w:p>
    <w:p w14:paraId="2B597545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Совершенно верно,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она,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в шесть часов, у нас в доме.</w:t>
      </w:r>
    </w:p>
    <w:p w14:paraId="21F4A8C4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Ребоза,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Выслушай меня! Если бы Эдди Бэйлз имел тысячу долларов наличными... На тысячу долларов, имей в виду, он может приобрести собственную лавочку... Так вот, если бы вам с Эдди попалась такая разрешающая сомнения сумма, согласилась бы ты повенчаться с ним сегодня в пять вечера?</w:t>
      </w:r>
    </w:p>
    <w:p w14:paraId="41FB32BB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Девушка смотрит на меня с минуту, и я чувствую, как ее организм охватывают непередаваемые размышления, обычные для женщин при таких обстоятельствах.</w:t>
      </w:r>
    </w:p>
    <w:p w14:paraId="5CD60D5E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Тысячу долларов?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она.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Конечно, согласилась бы.</w:t>
      </w:r>
    </w:p>
    <w:p w14:paraId="1ACBBC65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Пойдем,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Пойдем к Эдди!</w:t>
      </w:r>
    </w:p>
    <w:p w14:paraId="15074217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Мы пошли в лавочку Кросби и вызвали Эдди на улицу. Вид у него был почтенный и веснушчатый, и его бросило в жар и в холод, когда я изложил ему свое предложение.</w:t>
      </w:r>
    </w:p>
    <w:p w14:paraId="527F2633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В пять часов?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он.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За тысячу долларов? Ой, не будите меня. Понял! Вы богатый дядюшка, наживший состояние на торговле пряностями в Индии. А я покупаю лавочку старика Кросби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и сам себе хозяин.</w:t>
      </w:r>
    </w:p>
    <w:p w14:paraId="72E9550E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Мы вошли в лавочку, отозвали Кросби в сторону и объяснили все дело. Я выписал чек на тысячу долларов и отдал его старику. Он должен был передать его Эдди и Ребозе, если они повенчаются в пять.</w:t>
      </w:r>
    </w:p>
    <w:p w14:paraId="7C70F4D1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А потом я благословил их и пошел побродить по лесу. Я уселся на пень и размышлял о жизни, о старости, о зодиаке, о женской логике и о том, сколько треволнений выпадает на долю человека.</w:t>
      </w:r>
    </w:p>
    <w:p w14:paraId="146CE426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Я поздравил себя с тем, что я, очевидно, спас моего старого приятеля Мака от приступа второй молодости. Я знал, что, когда он очнется и бросит свое сумасбродство и свои лакированные ботинки, он будет мне благодарен. «Удержать Мака от подобных рецидивов,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думал 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на это не жалко и больше тысячи долларов».</w:t>
      </w:r>
    </w:p>
    <w:p w14:paraId="307940C6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Но особенно я был рад тому, что я изучил женщин и что ни одна меня не обманет своими причудами и подвохами. Когда я вернулся домой, было, наверно, половина шестого. Я вошел и вижу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старикашка Мак сидит, развалившись, в качалке, в старом своем костюме, ноги в голубых носках задраны на подоконник, а на коленях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«История цивилизации».</w:t>
      </w:r>
    </w:p>
    <w:p w14:paraId="36B6C3E5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Не очень-то похоже, что ты к шести отправляешься на свадьбу,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 я с невинным видом.</w:t>
      </w:r>
    </w:p>
    <w:p w14:paraId="1C860B79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А-а,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Мак и тянется за табаком,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ее передвинули на пять часов. Известили запиской, что переменили час. Все уже кончено. А ты чего пропадал так долго, Энди?</w:t>
      </w:r>
    </w:p>
    <w:p w14:paraId="5D72EE48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Ты слышал о свадьбе?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спрашиваю я.</w:t>
      </w:r>
    </w:p>
    <w:p w14:paraId="1D2C2B62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Сам венчал,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отвечает он.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Я же говорил тебе, что меня избрали мировым судьей. Священник где-то на Востоке гостит у родных, а я единственный в городе, кто имеет право совершать брачные церемонии. Месяц назад я пообещал Эдди и Ребозе, что обвенчаю их. Он парень толковый и со временем обзаведется собственной лавочкой.</w:t>
      </w:r>
    </w:p>
    <w:p w14:paraId="4288FF4E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Обзаведется,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говорю.</w:t>
      </w:r>
    </w:p>
    <w:p w14:paraId="1CB72FBA" w14:textId="77777777" w:rsidR="004E0DBE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Уйма женщин была на свадьбе,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говорит Мак,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но ничего нового я в них как-то не приметил. А хотелось бы знать структуру их вывертов так же хорошо, как ты... Ведь ты говорил...</w:t>
      </w:r>
    </w:p>
    <w:p w14:paraId="6260606F" w14:textId="3AAEA4A0" w:rsidR="00D326B3" w:rsidRPr="00AD0D64" w:rsidRDefault="004E0DBE" w:rsidP="00AD0D6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D64">
        <w:rPr>
          <w:rFonts w:ascii="Verdana" w:hAnsi="Verdana"/>
          <w:color w:val="000000"/>
          <w:sz w:val="20"/>
          <w:lang w:val="ru-RU"/>
        </w:rPr>
        <w:t>—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Говорил два месяца назад,</w:t>
      </w:r>
      <w:r w:rsidRPr="00AD0D64">
        <w:rPr>
          <w:rFonts w:ascii="Verdana" w:hAnsi="Verdana"/>
          <w:color w:val="000000"/>
          <w:sz w:val="20"/>
        </w:rPr>
        <w:t> </w:t>
      </w:r>
      <w:r w:rsidRPr="00AD0D64">
        <w:rPr>
          <w:rFonts w:ascii="Verdana" w:hAnsi="Verdana"/>
          <w:color w:val="000000"/>
          <w:sz w:val="20"/>
          <w:lang w:val="ru-RU"/>
        </w:rPr>
        <w:t>— сказал я и потянулся за банджо.</w:t>
      </w:r>
    </w:p>
    <w:sectPr w:rsidR="00D326B3" w:rsidRPr="00AD0D64" w:rsidSect="00AD0D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1E213" w14:textId="77777777" w:rsidR="000676E1" w:rsidRDefault="000676E1" w:rsidP="004E0DBE">
      <w:pPr>
        <w:spacing w:after="0" w:line="240" w:lineRule="auto"/>
      </w:pPr>
      <w:r>
        <w:separator/>
      </w:r>
    </w:p>
  </w:endnote>
  <w:endnote w:type="continuationSeparator" w:id="0">
    <w:p w14:paraId="59EF7DA5" w14:textId="77777777" w:rsidR="000676E1" w:rsidRDefault="000676E1" w:rsidP="004E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B052F" w14:textId="77777777" w:rsidR="00AD0D64" w:rsidRDefault="00AD0D64" w:rsidP="00257B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0C8E8B1" w14:textId="77777777" w:rsidR="00AD0D64" w:rsidRDefault="00AD0D64" w:rsidP="00AD0D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463F0" w14:textId="4CD85E62" w:rsidR="00AD0D64" w:rsidRPr="00AD0D64" w:rsidRDefault="00AD0D64" w:rsidP="00AD0D6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AD0D6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D0D64">
      <w:rPr>
        <w:rStyle w:val="PageNumber"/>
        <w:rFonts w:ascii="Arial" w:hAnsi="Arial" w:cs="Arial"/>
        <w:color w:val="999999"/>
        <w:sz w:val="20"/>
      </w:rPr>
      <w:t>http</w:t>
    </w:r>
    <w:r w:rsidRPr="00AD0D6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AD0D64">
      <w:rPr>
        <w:rStyle w:val="PageNumber"/>
        <w:rFonts w:ascii="Arial" w:hAnsi="Arial" w:cs="Arial"/>
        <w:color w:val="999999"/>
        <w:sz w:val="20"/>
      </w:rPr>
      <w:t>artefact</w:t>
    </w:r>
    <w:r w:rsidRPr="00AD0D6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D0D64">
      <w:rPr>
        <w:rStyle w:val="PageNumber"/>
        <w:rFonts w:ascii="Arial" w:hAnsi="Arial" w:cs="Arial"/>
        <w:color w:val="999999"/>
        <w:sz w:val="20"/>
      </w:rPr>
      <w:t>lib</w:t>
    </w:r>
    <w:r w:rsidRPr="00AD0D6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D0D64">
      <w:rPr>
        <w:rStyle w:val="PageNumber"/>
        <w:rFonts w:ascii="Arial" w:hAnsi="Arial" w:cs="Arial"/>
        <w:color w:val="999999"/>
        <w:sz w:val="20"/>
      </w:rPr>
      <w:t>ru</w:t>
    </w:r>
    <w:r w:rsidRPr="00AD0D6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B3B64" w14:textId="77777777" w:rsidR="00AD0D64" w:rsidRDefault="00AD0D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957A3" w14:textId="77777777" w:rsidR="000676E1" w:rsidRDefault="000676E1" w:rsidP="004E0DBE">
      <w:pPr>
        <w:spacing w:after="0" w:line="240" w:lineRule="auto"/>
      </w:pPr>
      <w:r>
        <w:separator/>
      </w:r>
    </w:p>
  </w:footnote>
  <w:footnote w:type="continuationSeparator" w:id="0">
    <w:p w14:paraId="28D6A891" w14:textId="77777777" w:rsidR="000676E1" w:rsidRDefault="000676E1" w:rsidP="004E0DBE">
      <w:pPr>
        <w:spacing w:after="0" w:line="240" w:lineRule="auto"/>
      </w:pPr>
      <w:r>
        <w:continuationSeparator/>
      </w:r>
    </w:p>
  </w:footnote>
  <w:footnote w:id="1">
    <w:p w14:paraId="58EE4E7D" w14:textId="77777777" w:rsidR="004E0DBE" w:rsidRDefault="004E0DBE" w:rsidP="004E0DBE">
      <w:pPr>
        <w:pStyle w:val="FootNote"/>
        <w:spacing w:after="60"/>
        <w:ind w:firstLine="0"/>
      </w:pPr>
      <w:r w:rsidRPr="003E4FFC">
        <w:rPr>
          <w:vertAlign w:val="superscript"/>
        </w:rPr>
        <w:footnoteRef/>
      </w:r>
      <w:r>
        <w:t xml:space="preserve"> </w:t>
      </w:r>
      <w:r w:rsidRPr="003E4FFC">
        <w:rPr>
          <w:rFonts w:ascii="Calibri" w:hAnsi="Calibri" w:cs="Calibri"/>
        </w:rPr>
        <w:t>От альфы до омеги (Омаха</w:t>
      </w:r>
      <w:r>
        <w:rPr>
          <w:rFonts w:ascii="Calibri" w:hAnsi="Calibri" w:cs="Calibri"/>
        </w:rPr>
        <w:t xml:space="preserve"> — </w:t>
      </w:r>
      <w:r w:rsidRPr="003E4FFC">
        <w:rPr>
          <w:rFonts w:ascii="Calibri" w:hAnsi="Calibri" w:cs="Calibri"/>
        </w:rPr>
        <w:t>город, в штате Небраска).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931D" w14:textId="77777777" w:rsidR="00AD0D64" w:rsidRDefault="00AD0D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1647" w14:textId="4788C7AB" w:rsidR="00AD0D64" w:rsidRPr="00AD0D64" w:rsidRDefault="00AD0D64" w:rsidP="00AD0D64">
    <w:pPr>
      <w:pStyle w:val="Header"/>
      <w:rPr>
        <w:rFonts w:ascii="Arial" w:hAnsi="Arial" w:cs="Arial"/>
        <w:color w:val="999999"/>
        <w:sz w:val="20"/>
        <w:lang w:val="ru-RU"/>
      </w:rPr>
    </w:pPr>
    <w:r w:rsidRPr="00AD0D6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C07D3" w14:textId="77777777" w:rsidR="00AD0D64" w:rsidRDefault="00AD0D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676E1"/>
    <w:rsid w:val="0015074B"/>
    <w:rsid w:val="0029639D"/>
    <w:rsid w:val="00322A23"/>
    <w:rsid w:val="00326F90"/>
    <w:rsid w:val="003F39CE"/>
    <w:rsid w:val="004E0DBE"/>
    <w:rsid w:val="00AA1D8D"/>
    <w:rsid w:val="00AD0D64"/>
    <w:rsid w:val="00B47730"/>
    <w:rsid w:val="00CB0664"/>
    <w:rsid w:val="00D326B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BF68CD"/>
  <w14:defaultImageDpi w14:val="300"/>
  <w15:docId w15:val="{6E33A5A9-B01A-4FD1-A273-23C3FABB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4E0DBE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D0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1900</Words>
  <Characters>9996</Characters>
  <Application>Microsoft Office Word</Application>
  <DocSecurity>0</DocSecurity>
  <Lines>192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11815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Выкуп</dc:title>
  <dc:subject/>
  <dc:creator>О. 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2025-05-07T03:16:00Z</dcterms:modified>
  <cp:category/>
</cp:coreProperties>
</file>