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C995B" w14:textId="77777777" w:rsidR="00C57CE5" w:rsidRPr="0090725F" w:rsidRDefault="00C57CE5" w:rsidP="0090725F">
      <w:pPr>
        <w:pStyle w:val="Heading2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90725F">
        <w:rPr>
          <w:rFonts w:ascii="Verdana" w:hAnsi="Verdana"/>
          <w:color w:val="000000"/>
          <w:sz w:val="32"/>
          <w:lang w:val="ru-RU"/>
        </w:rPr>
        <w:t>Друг Телемак</w:t>
      </w:r>
    </w:p>
    <w:p w14:paraId="10C42CE0" w14:textId="1BF7393D" w:rsidR="00C57CE5" w:rsidRPr="0090725F" w:rsidRDefault="007C760E" w:rsidP="0090725F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90725F">
        <w:rPr>
          <w:rFonts w:ascii="Verdana" w:hAnsi="Verdana"/>
          <w:color w:val="000000"/>
          <w:sz w:val="24"/>
          <w:lang w:val="ru-RU"/>
        </w:rPr>
        <w:t>О. Генри</w:t>
      </w:r>
    </w:p>
    <w:p w14:paraId="50FA47BE" w14:textId="77777777" w:rsidR="00C57CE5" w:rsidRPr="0090725F" w:rsidRDefault="00C57CE5" w:rsidP="0090725F">
      <w:pPr>
        <w:suppressAutoHyphens/>
        <w:spacing w:after="0" w:line="240" w:lineRule="auto"/>
        <w:jc w:val="both"/>
        <w:rPr>
          <w:rFonts w:ascii="Verdana" w:hAnsi="Verdana"/>
          <w:color w:val="000000"/>
          <w:sz w:val="20"/>
          <w:lang w:val="ru-RU"/>
        </w:rPr>
      </w:pPr>
      <w:r w:rsidRPr="0090725F">
        <w:rPr>
          <w:rFonts w:ascii="Verdana" w:hAnsi="Verdana"/>
          <w:color w:val="000000"/>
          <w:sz w:val="20"/>
          <w:lang w:val="ru-RU"/>
        </w:rPr>
        <w:t>Перевод М.</w:t>
      </w:r>
      <w:r w:rsidRPr="0090725F">
        <w:rPr>
          <w:rFonts w:ascii="Verdana" w:hAnsi="Verdana"/>
          <w:color w:val="000000"/>
          <w:sz w:val="20"/>
        </w:rPr>
        <w:t> </w:t>
      </w:r>
      <w:r w:rsidRPr="0090725F">
        <w:rPr>
          <w:rFonts w:ascii="Verdana" w:hAnsi="Verdana"/>
          <w:color w:val="000000"/>
          <w:sz w:val="20"/>
          <w:lang w:val="ru-RU"/>
        </w:rPr>
        <w:t>Урнова</w:t>
      </w:r>
    </w:p>
    <w:p w14:paraId="2C9F30F8" w14:textId="77777777" w:rsidR="00C57CE5" w:rsidRPr="0090725F" w:rsidRDefault="00C57CE5" w:rsidP="0090725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722677FA" w14:textId="77777777" w:rsidR="00C57CE5" w:rsidRPr="0090725F" w:rsidRDefault="00C57CE5" w:rsidP="0090725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725F">
        <w:rPr>
          <w:rFonts w:ascii="Verdana" w:hAnsi="Verdana"/>
          <w:color w:val="000000"/>
          <w:sz w:val="20"/>
          <w:lang w:val="ru-RU"/>
        </w:rPr>
        <w:t>Вернувшись с охоты, я поджидал в городишке Лос-Пиньос, в Нью-Мексико, поезд, идущий на юг. Поезд запаздывал на час. Я сидел на крыльце ресторанчика «Вершина» и беседовал о смысле жизни с Телемаком Хиксом, его владельцем.</w:t>
      </w:r>
    </w:p>
    <w:p w14:paraId="48D5A283" w14:textId="77777777" w:rsidR="00C57CE5" w:rsidRPr="0090725F" w:rsidRDefault="00C57CE5" w:rsidP="0090725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725F">
        <w:rPr>
          <w:rFonts w:ascii="Verdana" w:hAnsi="Verdana"/>
          <w:color w:val="000000"/>
          <w:sz w:val="20"/>
          <w:lang w:val="ru-RU"/>
        </w:rPr>
        <w:t>Заметив, что вопросы личного характера не исключаются, я спросил его, какое животное, очевидно давным-давно, скрутило и обезобразило его левое ухо. Как охотника меня интересовали злоключения, которые могут постигнуть человека, преследующего дичь.</w:t>
      </w:r>
    </w:p>
    <w:p w14:paraId="46C85C9F" w14:textId="77777777" w:rsidR="00C57CE5" w:rsidRPr="0090725F" w:rsidRDefault="00C57CE5" w:rsidP="0090725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725F">
        <w:rPr>
          <w:rFonts w:ascii="Verdana" w:hAnsi="Verdana"/>
          <w:color w:val="000000"/>
          <w:sz w:val="20"/>
          <w:lang w:val="ru-RU"/>
        </w:rPr>
        <w:t>—</w:t>
      </w:r>
      <w:r w:rsidRPr="0090725F">
        <w:rPr>
          <w:rFonts w:ascii="Verdana" w:hAnsi="Verdana"/>
          <w:color w:val="000000"/>
          <w:sz w:val="20"/>
        </w:rPr>
        <w:t> </w:t>
      </w:r>
      <w:r w:rsidRPr="0090725F">
        <w:rPr>
          <w:rFonts w:ascii="Verdana" w:hAnsi="Verdana"/>
          <w:color w:val="000000"/>
          <w:sz w:val="20"/>
          <w:lang w:val="ru-RU"/>
        </w:rPr>
        <w:t>Это ухо,</w:t>
      </w:r>
      <w:r w:rsidRPr="0090725F">
        <w:rPr>
          <w:rFonts w:ascii="Verdana" w:hAnsi="Verdana"/>
          <w:color w:val="000000"/>
          <w:sz w:val="20"/>
        </w:rPr>
        <w:t> </w:t>
      </w:r>
      <w:r w:rsidRPr="0090725F">
        <w:rPr>
          <w:rFonts w:ascii="Verdana" w:hAnsi="Verdana"/>
          <w:color w:val="000000"/>
          <w:sz w:val="20"/>
          <w:lang w:val="ru-RU"/>
        </w:rPr>
        <w:t>— сказал Хикс,</w:t>
      </w:r>
      <w:r w:rsidRPr="0090725F">
        <w:rPr>
          <w:rFonts w:ascii="Verdana" w:hAnsi="Verdana"/>
          <w:color w:val="000000"/>
          <w:sz w:val="20"/>
        </w:rPr>
        <w:t> </w:t>
      </w:r>
      <w:r w:rsidRPr="0090725F">
        <w:rPr>
          <w:rFonts w:ascii="Verdana" w:hAnsi="Verdana"/>
          <w:color w:val="000000"/>
          <w:sz w:val="20"/>
          <w:lang w:val="ru-RU"/>
        </w:rPr>
        <w:t>— реликвия верной дружбы.</w:t>
      </w:r>
    </w:p>
    <w:p w14:paraId="0F962239" w14:textId="77777777" w:rsidR="00C57CE5" w:rsidRPr="0090725F" w:rsidRDefault="00C57CE5" w:rsidP="0090725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725F">
        <w:rPr>
          <w:rFonts w:ascii="Verdana" w:hAnsi="Verdana"/>
          <w:color w:val="000000"/>
          <w:sz w:val="20"/>
          <w:lang w:val="ru-RU"/>
        </w:rPr>
        <w:t>—</w:t>
      </w:r>
      <w:r w:rsidRPr="0090725F">
        <w:rPr>
          <w:rFonts w:ascii="Verdana" w:hAnsi="Verdana"/>
          <w:color w:val="000000"/>
          <w:sz w:val="20"/>
        </w:rPr>
        <w:t> </w:t>
      </w:r>
      <w:r w:rsidRPr="0090725F">
        <w:rPr>
          <w:rFonts w:ascii="Verdana" w:hAnsi="Verdana"/>
          <w:color w:val="000000"/>
          <w:sz w:val="20"/>
          <w:lang w:val="ru-RU"/>
        </w:rPr>
        <w:t>Несчастный случай?</w:t>
      </w:r>
      <w:r w:rsidRPr="0090725F">
        <w:rPr>
          <w:rFonts w:ascii="Verdana" w:hAnsi="Verdana"/>
          <w:color w:val="000000"/>
          <w:sz w:val="20"/>
        </w:rPr>
        <w:t> </w:t>
      </w:r>
      <w:r w:rsidRPr="0090725F">
        <w:rPr>
          <w:rFonts w:ascii="Verdana" w:hAnsi="Verdana"/>
          <w:color w:val="000000"/>
          <w:sz w:val="20"/>
          <w:lang w:val="ru-RU"/>
        </w:rPr>
        <w:t>— не унимался я.</w:t>
      </w:r>
    </w:p>
    <w:p w14:paraId="0DAB8BC0" w14:textId="77777777" w:rsidR="00C57CE5" w:rsidRPr="0090725F" w:rsidRDefault="00C57CE5" w:rsidP="0090725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725F">
        <w:rPr>
          <w:rFonts w:ascii="Verdana" w:hAnsi="Verdana"/>
          <w:color w:val="000000"/>
          <w:sz w:val="20"/>
          <w:lang w:val="ru-RU"/>
        </w:rPr>
        <w:t>—</w:t>
      </w:r>
      <w:r w:rsidRPr="0090725F">
        <w:rPr>
          <w:rFonts w:ascii="Verdana" w:hAnsi="Verdana"/>
          <w:color w:val="000000"/>
          <w:sz w:val="20"/>
        </w:rPr>
        <w:t> </w:t>
      </w:r>
      <w:r w:rsidRPr="0090725F">
        <w:rPr>
          <w:rFonts w:ascii="Verdana" w:hAnsi="Verdana"/>
          <w:color w:val="000000"/>
          <w:sz w:val="20"/>
          <w:lang w:val="ru-RU"/>
        </w:rPr>
        <w:t>Никакая дружба не может быть несчастным случаем,</w:t>
      </w:r>
      <w:r w:rsidRPr="0090725F">
        <w:rPr>
          <w:rFonts w:ascii="Verdana" w:hAnsi="Verdana"/>
          <w:color w:val="000000"/>
          <w:sz w:val="20"/>
        </w:rPr>
        <w:t> </w:t>
      </w:r>
      <w:r w:rsidRPr="0090725F">
        <w:rPr>
          <w:rFonts w:ascii="Verdana" w:hAnsi="Verdana"/>
          <w:color w:val="000000"/>
          <w:sz w:val="20"/>
          <w:lang w:val="ru-RU"/>
        </w:rPr>
        <w:t>— сказал Телемак, и я умолк.</w:t>
      </w:r>
    </w:p>
    <w:p w14:paraId="091CEA38" w14:textId="77777777" w:rsidR="00C57CE5" w:rsidRPr="0090725F" w:rsidRDefault="00C57CE5" w:rsidP="0090725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725F">
        <w:rPr>
          <w:rFonts w:ascii="Verdana" w:hAnsi="Verdana"/>
          <w:color w:val="000000"/>
          <w:sz w:val="20"/>
          <w:lang w:val="ru-RU"/>
        </w:rPr>
        <w:t>—</w:t>
      </w:r>
      <w:r w:rsidRPr="0090725F">
        <w:rPr>
          <w:rFonts w:ascii="Verdana" w:hAnsi="Verdana"/>
          <w:color w:val="000000"/>
          <w:sz w:val="20"/>
        </w:rPr>
        <w:t> </w:t>
      </w:r>
      <w:r w:rsidRPr="0090725F">
        <w:rPr>
          <w:rFonts w:ascii="Verdana" w:hAnsi="Verdana"/>
          <w:color w:val="000000"/>
          <w:sz w:val="20"/>
          <w:lang w:val="ru-RU"/>
        </w:rPr>
        <w:t>Я знаю один-единственный случай истинной дружбы,</w:t>
      </w:r>
      <w:r w:rsidRPr="0090725F">
        <w:rPr>
          <w:rFonts w:ascii="Verdana" w:hAnsi="Verdana"/>
          <w:color w:val="000000"/>
          <w:sz w:val="20"/>
        </w:rPr>
        <w:t> </w:t>
      </w:r>
      <w:r w:rsidRPr="0090725F">
        <w:rPr>
          <w:rFonts w:ascii="Verdana" w:hAnsi="Verdana"/>
          <w:color w:val="000000"/>
          <w:sz w:val="20"/>
          <w:lang w:val="ru-RU"/>
        </w:rPr>
        <w:t>— продолжал мой хозяин,</w:t>
      </w:r>
      <w:r w:rsidRPr="0090725F">
        <w:rPr>
          <w:rFonts w:ascii="Verdana" w:hAnsi="Verdana"/>
          <w:color w:val="000000"/>
          <w:sz w:val="20"/>
        </w:rPr>
        <w:t> </w:t>
      </w:r>
      <w:r w:rsidRPr="0090725F">
        <w:rPr>
          <w:rFonts w:ascii="Verdana" w:hAnsi="Verdana"/>
          <w:color w:val="000000"/>
          <w:sz w:val="20"/>
          <w:lang w:val="ru-RU"/>
        </w:rPr>
        <w:t>— это случай полюбовного соглашения между человеком из Коннектикута и обезьяной. Обезьяна взбиралась на пальмы в Барранквилле и сбрасывала человеку кокосовые орехи. Человек распиливал их пополам, делал из них чашки, продавал их по два реала за штуку и покупал ром. Обезьяна выпивала кокосовое молоко. Поскольку каждый был доволен своей долей в добыче, они жили как братья. Но у человеческих существ дружба</w:t>
      </w:r>
      <w:r w:rsidRPr="0090725F">
        <w:rPr>
          <w:rFonts w:ascii="Verdana" w:hAnsi="Verdana"/>
          <w:color w:val="000000"/>
          <w:sz w:val="20"/>
        </w:rPr>
        <w:t> </w:t>
      </w:r>
      <w:r w:rsidRPr="0090725F">
        <w:rPr>
          <w:rFonts w:ascii="Verdana" w:hAnsi="Verdana"/>
          <w:color w:val="000000"/>
          <w:sz w:val="20"/>
          <w:lang w:val="ru-RU"/>
        </w:rPr>
        <w:t>— занятие преходящее: побалуются ею и забросят.</w:t>
      </w:r>
    </w:p>
    <w:p w14:paraId="355212ED" w14:textId="77777777" w:rsidR="00C57CE5" w:rsidRPr="0090725F" w:rsidRDefault="00C57CE5" w:rsidP="0090725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725F">
        <w:rPr>
          <w:rFonts w:ascii="Verdana" w:hAnsi="Verdana"/>
          <w:color w:val="000000"/>
          <w:sz w:val="20"/>
          <w:lang w:val="ru-RU"/>
        </w:rPr>
        <w:t>Был у меня как-то друг, по имени Пейсли Фиш, и я воображал, что он привязан ко мне на веки вечные. Семь лет мы бок о бок добывали руду, разводили скот, продавали патентованные маслобойки, пасли овец, щелкали фотографии и все, что попадалось под руку, ставили проволочные изгороди и собирали сливы. И думалось мне, что ни человекоубийство, ни лесть, ни богатство, ни пьянство, никакие ухищрения не посеют раздора между мной и Пейсли Фишем. Вы и представить себе не можете, как мы были дружны. Мы были друзьями в деле, но наши дружеские чувства не оставляли нас в часы досуга и забав. Поистине у нас были дни Дамона и ночи Пифия</w:t>
      </w:r>
      <w:r w:rsidRPr="0090725F">
        <w:rPr>
          <w:rFonts w:ascii="Verdana" w:hAnsi="Verdana"/>
          <w:color w:val="000000"/>
          <w:sz w:val="20"/>
          <w:vertAlign w:val="superscript"/>
        </w:rPr>
        <w:footnoteReference w:id="1"/>
      </w:r>
      <w:r w:rsidRPr="0090725F">
        <w:rPr>
          <w:rFonts w:ascii="Verdana" w:hAnsi="Verdana"/>
          <w:color w:val="000000"/>
          <w:sz w:val="20"/>
          <w:lang w:val="ru-RU"/>
        </w:rPr>
        <w:t>.</w:t>
      </w:r>
    </w:p>
    <w:p w14:paraId="28ACEADC" w14:textId="77777777" w:rsidR="00C57CE5" w:rsidRPr="0090725F" w:rsidRDefault="00C57CE5" w:rsidP="0090725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725F">
        <w:rPr>
          <w:rFonts w:ascii="Verdana" w:hAnsi="Verdana"/>
          <w:color w:val="000000"/>
          <w:sz w:val="20"/>
          <w:lang w:val="ru-RU"/>
        </w:rPr>
        <w:t>Как-то летом мы с Пейсли, нарядившись как полагается, скачем в эти самые горы Сан-Андрес, чтобы на месяц окунуться в безделье и легкомыслие. Мы попадаем сюда, в Лос-Пиньос, этот сад на крыше мира, где текут реки сгущенного молока и меда. В нем несколько улиц, и воздух, и куры, и ресторан. Чего еще человеку надо!</w:t>
      </w:r>
    </w:p>
    <w:p w14:paraId="0CBACED2" w14:textId="77777777" w:rsidR="00C57CE5" w:rsidRPr="0090725F" w:rsidRDefault="00C57CE5" w:rsidP="0090725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725F">
        <w:rPr>
          <w:rFonts w:ascii="Verdana" w:hAnsi="Verdana"/>
          <w:color w:val="000000"/>
          <w:sz w:val="20"/>
          <w:lang w:val="ru-RU"/>
        </w:rPr>
        <w:t>Приезжаем мы вечером, после ужина, и решаем обследовать, какие съестные припасы имеются в ресторане у железной дороги. Только мы уселись и отодрали ножами тарелки от красной клеенки, как вдруг влетает вдова Джессап с горячими пирожками и жареной печенкой.</w:t>
      </w:r>
    </w:p>
    <w:p w14:paraId="759CFA0B" w14:textId="77777777" w:rsidR="00C57CE5" w:rsidRPr="0090725F" w:rsidRDefault="00C57CE5" w:rsidP="0090725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725F">
        <w:rPr>
          <w:rFonts w:ascii="Verdana" w:hAnsi="Verdana"/>
          <w:color w:val="000000"/>
          <w:sz w:val="20"/>
          <w:lang w:val="ru-RU"/>
        </w:rPr>
        <w:t>Это была такая женщина, что даже пескаря ввела бы в грех. Она была не столько маленькая, сколько крупная, и, казалось, дух гостеприимства пронизывал все ее существо. Румянец ее лица говорил о кулинарных склонностях и пылком темпераменте, а от ее улыбки чертополох мог бы зацвести в декабре месяце. Вдова Джессап наболтала нам всякую всячину: о климате, об истории, о Теннисоне, о черносливе, о нехватке баранины и в конце концов пожелала узнать, откуда мы явились.</w:t>
      </w:r>
    </w:p>
    <w:p w14:paraId="22317B33" w14:textId="77777777" w:rsidR="00C57CE5" w:rsidRPr="0090725F" w:rsidRDefault="00C57CE5" w:rsidP="0090725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725F">
        <w:rPr>
          <w:rFonts w:ascii="Verdana" w:hAnsi="Verdana"/>
          <w:color w:val="000000"/>
          <w:sz w:val="20"/>
          <w:lang w:val="ru-RU"/>
        </w:rPr>
        <w:t>—</w:t>
      </w:r>
      <w:r w:rsidRPr="0090725F">
        <w:rPr>
          <w:rFonts w:ascii="Verdana" w:hAnsi="Verdana"/>
          <w:color w:val="000000"/>
          <w:sz w:val="20"/>
        </w:rPr>
        <w:t> </w:t>
      </w:r>
      <w:r w:rsidRPr="0090725F">
        <w:rPr>
          <w:rFonts w:ascii="Verdana" w:hAnsi="Verdana"/>
          <w:color w:val="000000"/>
          <w:sz w:val="20"/>
          <w:lang w:val="ru-RU"/>
        </w:rPr>
        <w:t>Спринг-Вэлли,</w:t>
      </w:r>
      <w:r w:rsidRPr="0090725F">
        <w:rPr>
          <w:rFonts w:ascii="Verdana" w:hAnsi="Verdana"/>
          <w:color w:val="000000"/>
          <w:sz w:val="20"/>
        </w:rPr>
        <w:t> </w:t>
      </w:r>
      <w:r w:rsidRPr="0090725F">
        <w:rPr>
          <w:rFonts w:ascii="Verdana" w:hAnsi="Verdana"/>
          <w:color w:val="000000"/>
          <w:sz w:val="20"/>
          <w:lang w:val="ru-RU"/>
        </w:rPr>
        <w:t>— говорю я.</w:t>
      </w:r>
    </w:p>
    <w:p w14:paraId="5F500919" w14:textId="77777777" w:rsidR="00C57CE5" w:rsidRPr="0090725F" w:rsidRDefault="00C57CE5" w:rsidP="0090725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725F">
        <w:rPr>
          <w:rFonts w:ascii="Verdana" w:hAnsi="Verdana"/>
          <w:color w:val="000000"/>
          <w:sz w:val="20"/>
          <w:lang w:val="ru-RU"/>
        </w:rPr>
        <w:t>—</w:t>
      </w:r>
      <w:r w:rsidRPr="0090725F">
        <w:rPr>
          <w:rFonts w:ascii="Verdana" w:hAnsi="Verdana"/>
          <w:color w:val="000000"/>
          <w:sz w:val="20"/>
        </w:rPr>
        <w:t> </w:t>
      </w:r>
      <w:r w:rsidRPr="0090725F">
        <w:rPr>
          <w:rFonts w:ascii="Verdana" w:hAnsi="Verdana"/>
          <w:color w:val="000000"/>
          <w:sz w:val="20"/>
          <w:lang w:val="ru-RU"/>
        </w:rPr>
        <w:t>Биг-Спринг-Вэлли,</w:t>
      </w:r>
      <w:r w:rsidRPr="0090725F">
        <w:rPr>
          <w:rFonts w:ascii="Verdana" w:hAnsi="Verdana"/>
          <w:color w:val="000000"/>
          <w:sz w:val="20"/>
        </w:rPr>
        <w:t> </w:t>
      </w:r>
      <w:r w:rsidRPr="0090725F">
        <w:rPr>
          <w:rFonts w:ascii="Verdana" w:hAnsi="Verdana"/>
          <w:color w:val="000000"/>
          <w:sz w:val="20"/>
          <w:lang w:val="ru-RU"/>
        </w:rPr>
        <w:t>— прожевывает Пейсли вместе с картошкой и ветчиной.</w:t>
      </w:r>
    </w:p>
    <w:p w14:paraId="1C79FF6B" w14:textId="77777777" w:rsidR="00C57CE5" w:rsidRPr="0090725F" w:rsidRDefault="00C57CE5" w:rsidP="0090725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725F">
        <w:rPr>
          <w:rFonts w:ascii="Verdana" w:hAnsi="Verdana"/>
          <w:color w:val="000000"/>
          <w:sz w:val="20"/>
          <w:lang w:val="ru-RU"/>
        </w:rPr>
        <w:t>Это был первый замеченный мною признак того, что старая дружба между мною и Пейсли окончилась навсегда. Он знал, что я терпеть не могу болтунов, и все-таки влез в разговор со своими вставками и синтаксическими добавлениями. На карте значилось Биг-Спринг-Вэлли, но я сам слышал, как Пейсли тысячу раз говорил просто Спринг-Вэлли.</w:t>
      </w:r>
    </w:p>
    <w:p w14:paraId="0F485E9A" w14:textId="77777777" w:rsidR="00C57CE5" w:rsidRPr="0090725F" w:rsidRDefault="00C57CE5" w:rsidP="0090725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725F">
        <w:rPr>
          <w:rFonts w:ascii="Verdana" w:hAnsi="Verdana"/>
          <w:color w:val="000000"/>
          <w:sz w:val="20"/>
          <w:lang w:val="ru-RU"/>
        </w:rPr>
        <w:t>Больше мы не сказали ни слова и, поужинав, вышли и уселись на рельсах. Мы слишком долго были знакомы, чтобы не знать, какие мысли бродили в голове у соседа.</w:t>
      </w:r>
    </w:p>
    <w:p w14:paraId="6661EC4C" w14:textId="77777777" w:rsidR="00C57CE5" w:rsidRPr="0090725F" w:rsidRDefault="00C57CE5" w:rsidP="0090725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725F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90725F">
        <w:rPr>
          <w:rFonts w:ascii="Verdana" w:hAnsi="Verdana"/>
          <w:color w:val="000000"/>
          <w:sz w:val="20"/>
        </w:rPr>
        <w:t> </w:t>
      </w:r>
      <w:r w:rsidRPr="0090725F">
        <w:rPr>
          <w:rFonts w:ascii="Verdana" w:hAnsi="Verdana"/>
          <w:color w:val="000000"/>
          <w:sz w:val="20"/>
          <w:lang w:val="ru-RU"/>
        </w:rPr>
        <w:t>Надеюсь, ты понимаешь,</w:t>
      </w:r>
      <w:r w:rsidRPr="0090725F">
        <w:rPr>
          <w:rFonts w:ascii="Verdana" w:hAnsi="Verdana"/>
          <w:color w:val="000000"/>
          <w:sz w:val="20"/>
        </w:rPr>
        <w:t> </w:t>
      </w:r>
      <w:r w:rsidRPr="0090725F">
        <w:rPr>
          <w:rFonts w:ascii="Verdana" w:hAnsi="Verdana"/>
          <w:color w:val="000000"/>
          <w:sz w:val="20"/>
          <w:lang w:val="ru-RU"/>
        </w:rPr>
        <w:t>— говорит Пейсли,</w:t>
      </w:r>
      <w:r w:rsidRPr="0090725F">
        <w:rPr>
          <w:rFonts w:ascii="Verdana" w:hAnsi="Verdana"/>
          <w:color w:val="000000"/>
          <w:sz w:val="20"/>
        </w:rPr>
        <w:t> </w:t>
      </w:r>
      <w:r w:rsidRPr="0090725F">
        <w:rPr>
          <w:rFonts w:ascii="Verdana" w:hAnsi="Verdana"/>
          <w:color w:val="000000"/>
          <w:sz w:val="20"/>
          <w:lang w:val="ru-RU"/>
        </w:rPr>
        <w:t>— что я решил присовокупить эту вдову, как органическую часть, к моему наследству в его домашней, социальной, юридической и других формах отныне и навеки, пока смерть не разлучит нас.</w:t>
      </w:r>
    </w:p>
    <w:p w14:paraId="55B2FBD8" w14:textId="77777777" w:rsidR="00C57CE5" w:rsidRPr="0090725F" w:rsidRDefault="00C57CE5" w:rsidP="0090725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725F">
        <w:rPr>
          <w:rFonts w:ascii="Verdana" w:hAnsi="Verdana"/>
          <w:color w:val="000000"/>
          <w:sz w:val="20"/>
          <w:lang w:val="ru-RU"/>
        </w:rPr>
        <w:t>—</w:t>
      </w:r>
      <w:r w:rsidRPr="0090725F">
        <w:rPr>
          <w:rFonts w:ascii="Verdana" w:hAnsi="Verdana"/>
          <w:color w:val="000000"/>
          <w:sz w:val="20"/>
        </w:rPr>
        <w:t> </w:t>
      </w:r>
      <w:r w:rsidRPr="0090725F">
        <w:rPr>
          <w:rFonts w:ascii="Verdana" w:hAnsi="Verdana"/>
          <w:color w:val="000000"/>
          <w:sz w:val="20"/>
          <w:lang w:val="ru-RU"/>
        </w:rPr>
        <w:t>Все ясно, понятно,</w:t>
      </w:r>
      <w:r w:rsidRPr="0090725F">
        <w:rPr>
          <w:rFonts w:ascii="Verdana" w:hAnsi="Verdana"/>
          <w:color w:val="000000"/>
          <w:sz w:val="20"/>
        </w:rPr>
        <w:t> </w:t>
      </w:r>
      <w:r w:rsidRPr="0090725F">
        <w:rPr>
          <w:rFonts w:ascii="Verdana" w:hAnsi="Verdana"/>
          <w:color w:val="000000"/>
          <w:sz w:val="20"/>
          <w:lang w:val="ru-RU"/>
        </w:rPr>
        <w:t>— отвечаю я.</w:t>
      </w:r>
      <w:r w:rsidRPr="0090725F">
        <w:rPr>
          <w:rFonts w:ascii="Verdana" w:hAnsi="Verdana"/>
          <w:color w:val="000000"/>
          <w:sz w:val="20"/>
        </w:rPr>
        <w:t> </w:t>
      </w:r>
      <w:r w:rsidRPr="0090725F">
        <w:rPr>
          <w:rFonts w:ascii="Verdana" w:hAnsi="Verdana"/>
          <w:color w:val="000000"/>
          <w:sz w:val="20"/>
          <w:lang w:val="ru-RU"/>
        </w:rPr>
        <w:t>— Я прочел это между строк, хотя ты обмолвился только одной. Надеюсь, тебе также известно,</w:t>
      </w:r>
      <w:r w:rsidRPr="0090725F">
        <w:rPr>
          <w:rFonts w:ascii="Verdana" w:hAnsi="Verdana"/>
          <w:color w:val="000000"/>
          <w:sz w:val="20"/>
        </w:rPr>
        <w:t> </w:t>
      </w:r>
      <w:r w:rsidRPr="0090725F">
        <w:rPr>
          <w:rFonts w:ascii="Verdana" w:hAnsi="Verdana"/>
          <w:color w:val="000000"/>
          <w:sz w:val="20"/>
          <w:lang w:val="ru-RU"/>
        </w:rPr>
        <w:t>— говорю я,</w:t>
      </w:r>
      <w:r w:rsidRPr="0090725F">
        <w:rPr>
          <w:rFonts w:ascii="Verdana" w:hAnsi="Verdana"/>
          <w:color w:val="000000"/>
          <w:sz w:val="20"/>
        </w:rPr>
        <w:t> </w:t>
      </w:r>
      <w:r w:rsidRPr="0090725F">
        <w:rPr>
          <w:rFonts w:ascii="Verdana" w:hAnsi="Verdana"/>
          <w:color w:val="000000"/>
          <w:sz w:val="20"/>
          <w:lang w:val="ru-RU"/>
        </w:rPr>
        <w:t>— что я предпринял шаг к перемене фамилии вдовы на фамилию Хикс и советую тебе написать в газету, в отдел светской хроники, и запросить точную информацию, полагается ли шаферу камелия в петлицу и носки без шва.</w:t>
      </w:r>
    </w:p>
    <w:p w14:paraId="4E747E4F" w14:textId="77777777" w:rsidR="00C57CE5" w:rsidRPr="0090725F" w:rsidRDefault="00C57CE5" w:rsidP="0090725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725F">
        <w:rPr>
          <w:rFonts w:ascii="Verdana" w:hAnsi="Verdana"/>
          <w:color w:val="000000"/>
          <w:sz w:val="20"/>
          <w:lang w:val="ru-RU"/>
        </w:rPr>
        <w:t>—</w:t>
      </w:r>
      <w:r w:rsidRPr="0090725F">
        <w:rPr>
          <w:rFonts w:ascii="Verdana" w:hAnsi="Verdana"/>
          <w:color w:val="000000"/>
          <w:sz w:val="20"/>
        </w:rPr>
        <w:t> </w:t>
      </w:r>
      <w:r w:rsidRPr="0090725F">
        <w:rPr>
          <w:rFonts w:ascii="Verdana" w:hAnsi="Verdana"/>
          <w:color w:val="000000"/>
          <w:sz w:val="20"/>
          <w:lang w:val="ru-RU"/>
        </w:rPr>
        <w:t>В твоей программе пройдут не все номера,</w:t>
      </w:r>
      <w:r w:rsidRPr="0090725F">
        <w:rPr>
          <w:rFonts w:ascii="Verdana" w:hAnsi="Verdana"/>
          <w:color w:val="000000"/>
          <w:sz w:val="20"/>
        </w:rPr>
        <w:t> </w:t>
      </w:r>
      <w:r w:rsidRPr="0090725F">
        <w:rPr>
          <w:rFonts w:ascii="Verdana" w:hAnsi="Verdana"/>
          <w:color w:val="000000"/>
          <w:sz w:val="20"/>
          <w:lang w:val="ru-RU"/>
        </w:rPr>
        <w:t>— говорит Пейсли, пожевывая кусок железнодорожной шпалы.</w:t>
      </w:r>
      <w:r w:rsidRPr="0090725F">
        <w:rPr>
          <w:rFonts w:ascii="Verdana" w:hAnsi="Verdana"/>
          <w:color w:val="000000"/>
          <w:sz w:val="20"/>
        </w:rPr>
        <w:t> </w:t>
      </w:r>
      <w:r w:rsidRPr="0090725F">
        <w:rPr>
          <w:rFonts w:ascii="Verdana" w:hAnsi="Verdana"/>
          <w:color w:val="000000"/>
          <w:sz w:val="20"/>
          <w:lang w:val="ru-RU"/>
        </w:rPr>
        <w:t>— Будь это дело мирское, я уступил бы тебе в чем хочешь, но здесь</w:t>
      </w:r>
      <w:r w:rsidRPr="0090725F">
        <w:rPr>
          <w:rFonts w:ascii="Verdana" w:hAnsi="Verdana"/>
          <w:color w:val="000000"/>
          <w:sz w:val="20"/>
        </w:rPr>
        <w:t> </w:t>
      </w:r>
      <w:r w:rsidRPr="0090725F">
        <w:rPr>
          <w:rFonts w:ascii="Verdana" w:hAnsi="Verdana"/>
          <w:color w:val="000000"/>
          <w:sz w:val="20"/>
          <w:lang w:val="ru-RU"/>
        </w:rPr>
        <w:t>— шалишь! Улыбки женщин,</w:t>
      </w:r>
      <w:r w:rsidRPr="0090725F">
        <w:rPr>
          <w:rFonts w:ascii="Verdana" w:hAnsi="Verdana"/>
          <w:color w:val="000000"/>
          <w:sz w:val="20"/>
        </w:rPr>
        <w:t> </w:t>
      </w:r>
      <w:r w:rsidRPr="0090725F">
        <w:rPr>
          <w:rFonts w:ascii="Verdana" w:hAnsi="Verdana"/>
          <w:color w:val="000000"/>
          <w:sz w:val="20"/>
          <w:lang w:val="ru-RU"/>
        </w:rPr>
        <w:t>— продолжает Пейсли,</w:t>
      </w:r>
      <w:r w:rsidRPr="0090725F">
        <w:rPr>
          <w:rFonts w:ascii="Verdana" w:hAnsi="Verdana"/>
          <w:color w:val="000000"/>
          <w:sz w:val="20"/>
        </w:rPr>
        <w:t> </w:t>
      </w:r>
      <w:r w:rsidRPr="0090725F">
        <w:rPr>
          <w:rFonts w:ascii="Verdana" w:hAnsi="Verdana"/>
          <w:color w:val="000000"/>
          <w:sz w:val="20"/>
          <w:lang w:val="ru-RU"/>
        </w:rPr>
        <w:t>— это водоворот Сциллы и Харибды, в пучину которого часто попадает, разбиваясь в щепки, крепкий корабль «Дружба». Как и прежде, я готов отбить тебя у медведя,</w:t>
      </w:r>
      <w:r w:rsidRPr="0090725F">
        <w:rPr>
          <w:rFonts w:ascii="Verdana" w:hAnsi="Verdana"/>
          <w:color w:val="000000"/>
          <w:sz w:val="20"/>
        </w:rPr>
        <w:t> </w:t>
      </w:r>
      <w:r w:rsidRPr="0090725F">
        <w:rPr>
          <w:rFonts w:ascii="Verdana" w:hAnsi="Verdana"/>
          <w:color w:val="000000"/>
          <w:sz w:val="20"/>
          <w:lang w:val="ru-RU"/>
        </w:rPr>
        <w:t>— говорит Пейсли,</w:t>
      </w:r>
      <w:r w:rsidRPr="0090725F">
        <w:rPr>
          <w:rFonts w:ascii="Verdana" w:hAnsi="Verdana"/>
          <w:color w:val="000000"/>
          <w:sz w:val="20"/>
        </w:rPr>
        <w:t> </w:t>
      </w:r>
      <w:r w:rsidRPr="0090725F">
        <w:rPr>
          <w:rFonts w:ascii="Verdana" w:hAnsi="Verdana"/>
          <w:color w:val="000000"/>
          <w:sz w:val="20"/>
          <w:lang w:val="ru-RU"/>
        </w:rPr>
        <w:t>— поручиться по твоему векселю или растирать тебе лопатки оподельдоком. Но на этом мое чувство этикета иссякает. В азартной игре на миссис Джессап мы играем порознь. Я честно предупредил тебя.</w:t>
      </w:r>
    </w:p>
    <w:p w14:paraId="661E8BAB" w14:textId="77777777" w:rsidR="00C57CE5" w:rsidRPr="0090725F" w:rsidRDefault="00C57CE5" w:rsidP="0090725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725F">
        <w:rPr>
          <w:rFonts w:ascii="Verdana" w:hAnsi="Verdana"/>
          <w:color w:val="000000"/>
          <w:sz w:val="20"/>
          <w:lang w:val="ru-RU"/>
        </w:rPr>
        <w:t>Тогда я совещаюсь сам с собой и предлагаю следующую резолюцию и поправки.</w:t>
      </w:r>
    </w:p>
    <w:p w14:paraId="3CE0F956" w14:textId="77777777" w:rsidR="00C57CE5" w:rsidRPr="0090725F" w:rsidRDefault="00C57CE5" w:rsidP="0090725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725F">
        <w:rPr>
          <w:rFonts w:ascii="Verdana" w:hAnsi="Verdana"/>
          <w:color w:val="000000"/>
          <w:sz w:val="20"/>
          <w:lang w:val="ru-RU"/>
        </w:rPr>
        <w:t>—</w:t>
      </w:r>
      <w:r w:rsidRPr="0090725F">
        <w:rPr>
          <w:rFonts w:ascii="Verdana" w:hAnsi="Verdana"/>
          <w:color w:val="000000"/>
          <w:sz w:val="20"/>
        </w:rPr>
        <w:t> </w:t>
      </w:r>
      <w:r w:rsidRPr="0090725F">
        <w:rPr>
          <w:rFonts w:ascii="Verdana" w:hAnsi="Verdana"/>
          <w:color w:val="000000"/>
          <w:sz w:val="20"/>
          <w:lang w:val="ru-RU"/>
        </w:rPr>
        <w:t>Дружба между мужчинами,</w:t>
      </w:r>
      <w:r w:rsidRPr="0090725F">
        <w:rPr>
          <w:rFonts w:ascii="Verdana" w:hAnsi="Verdana"/>
          <w:color w:val="000000"/>
          <w:sz w:val="20"/>
        </w:rPr>
        <w:t> </w:t>
      </w:r>
      <w:r w:rsidRPr="0090725F">
        <w:rPr>
          <w:rFonts w:ascii="Verdana" w:hAnsi="Verdana"/>
          <w:color w:val="000000"/>
          <w:sz w:val="20"/>
          <w:lang w:val="ru-RU"/>
        </w:rPr>
        <w:t>— говорю я,</w:t>
      </w:r>
      <w:r w:rsidRPr="0090725F">
        <w:rPr>
          <w:rFonts w:ascii="Verdana" w:hAnsi="Verdana"/>
          <w:color w:val="000000"/>
          <w:sz w:val="20"/>
        </w:rPr>
        <w:t> </w:t>
      </w:r>
      <w:r w:rsidRPr="0090725F">
        <w:rPr>
          <w:rFonts w:ascii="Verdana" w:hAnsi="Verdana"/>
          <w:color w:val="000000"/>
          <w:sz w:val="20"/>
          <w:lang w:val="ru-RU"/>
        </w:rPr>
        <w:t>— есть древняя историческая добродетель, рожденная в те дни, когда люди должны были защищать друг друга от летающих черепах и ящериц с восьмидесятифутовыми хвостами. Люди сохраняют эту привычку по сей день и стоят друг за друга до тех пор, пока не приходит коридорный и не говорит, что все эти звери им только померещились. Я часто слышал,</w:t>
      </w:r>
      <w:r w:rsidRPr="0090725F">
        <w:rPr>
          <w:rFonts w:ascii="Verdana" w:hAnsi="Verdana"/>
          <w:color w:val="000000"/>
          <w:sz w:val="20"/>
        </w:rPr>
        <w:t> </w:t>
      </w:r>
      <w:r w:rsidRPr="0090725F">
        <w:rPr>
          <w:rFonts w:ascii="Verdana" w:hAnsi="Verdana"/>
          <w:color w:val="000000"/>
          <w:sz w:val="20"/>
          <w:lang w:val="ru-RU"/>
        </w:rPr>
        <w:t>— говорю я,</w:t>
      </w:r>
      <w:r w:rsidRPr="0090725F">
        <w:rPr>
          <w:rFonts w:ascii="Verdana" w:hAnsi="Verdana"/>
          <w:color w:val="000000"/>
          <w:sz w:val="20"/>
        </w:rPr>
        <w:t> </w:t>
      </w:r>
      <w:r w:rsidRPr="0090725F">
        <w:rPr>
          <w:rFonts w:ascii="Verdana" w:hAnsi="Verdana"/>
          <w:color w:val="000000"/>
          <w:sz w:val="20"/>
          <w:lang w:val="ru-RU"/>
        </w:rPr>
        <w:t>— что с появлением женщины исчезает дружба между мужчинами. Разве это необходимо? Видишь ли, Пейсли, первый взгляд и горячий пирожок миссис Джессап, очевидно, вызвали в наших сердцах вибрацию. Пусть она достанется лучшему из нас. С тобой я буду играть в открытую, без всяких закулисных проделок. Я буду за ней ухаживать в твоем присутствии, так что у тебя будут равные возможности. При таком условии я не вижу оснований, почему наш пароход «Дружба» должен перевернуться в указанном тобой водовороте, кто бы из нас ни вышел победителем.</w:t>
      </w:r>
    </w:p>
    <w:p w14:paraId="1DCA2665" w14:textId="77777777" w:rsidR="00C57CE5" w:rsidRPr="0090725F" w:rsidRDefault="00C57CE5" w:rsidP="0090725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725F">
        <w:rPr>
          <w:rFonts w:ascii="Verdana" w:hAnsi="Verdana"/>
          <w:color w:val="000000"/>
          <w:sz w:val="20"/>
          <w:lang w:val="ru-RU"/>
        </w:rPr>
        <w:t>—</w:t>
      </w:r>
      <w:r w:rsidRPr="0090725F">
        <w:rPr>
          <w:rFonts w:ascii="Verdana" w:hAnsi="Verdana"/>
          <w:color w:val="000000"/>
          <w:sz w:val="20"/>
        </w:rPr>
        <w:t> </w:t>
      </w:r>
      <w:r w:rsidRPr="0090725F">
        <w:rPr>
          <w:rFonts w:ascii="Verdana" w:hAnsi="Verdana"/>
          <w:color w:val="000000"/>
          <w:sz w:val="20"/>
          <w:lang w:val="ru-RU"/>
        </w:rPr>
        <w:t>Вот это друг!</w:t>
      </w:r>
      <w:r w:rsidRPr="0090725F">
        <w:rPr>
          <w:rFonts w:ascii="Verdana" w:hAnsi="Verdana"/>
          <w:color w:val="000000"/>
          <w:sz w:val="20"/>
        </w:rPr>
        <w:t> </w:t>
      </w:r>
      <w:r w:rsidRPr="0090725F">
        <w:rPr>
          <w:rFonts w:ascii="Verdana" w:hAnsi="Verdana"/>
          <w:color w:val="000000"/>
          <w:sz w:val="20"/>
          <w:lang w:val="ru-RU"/>
        </w:rPr>
        <w:t>— говорит Пейсли, пожимая мне руку.</w:t>
      </w:r>
      <w:r w:rsidRPr="0090725F">
        <w:rPr>
          <w:rFonts w:ascii="Verdana" w:hAnsi="Verdana"/>
          <w:color w:val="000000"/>
          <w:sz w:val="20"/>
        </w:rPr>
        <w:t> </w:t>
      </w:r>
      <w:r w:rsidRPr="0090725F">
        <w:rPr>
          <w:rFonts w:ascii="Verdana" w:hAnsi="Verdana"/>
          <w:color w:val="000000"/>
          <w:sz w:val="20"/>
          <w:lang w:val="ru-RU"/>
        </w:rPr>
        <w:t>— Я сделаю то же самое,</w:t>
      </w:r>
      <w:r w:rsidRPr="0090725F">
        <w:rPr>
          <w:rFonts w:ascii="Verdana" w:hAnsi="Verdana"/>
          <w:color w:val="000000"/>
          <w:sz w:val="20"/>
        </w:rPr>
        <w:t> </w:t>
      </w:r>
      <w:r w:rsidRPr="0090725F">
        <w:rPr>
          <w:rFonts w:ascii="Verdana" w:hAnsi="Verdana"/>
          <w:color w:val="000000"/>
          <w:sz w:val="20"/>
          <w:lang w:val="ru-RU"/>
        </w:rPr>
        <w:t>— говорит он.</w:t>
      </w:r>
      <w:r w:rsidRPr="0090725F">
        <w:rPr>
          <w:rFonts w:ascii="Verdana" w:hAnsi="Verdana"/>
          <w:color w:val="000000"/>
          <w:sz w:val="20"/>
        </w:rPr>
        <w:t> </w:t>
      </w:r>
      <w:r w:rsidRPr="0090725F">
        <w:rPr>
          <w:rFonts w:ascii="Verdana" w:hAnsi="Verdana"/>
          <w:color w:val="000000"/>
          <w:sz w:val="20"/>
          <w:lang w:val="ru-RU"/>
        </w:rPr>
        <w:t>— Мы будем за ней ухаживать, как близнецы, без всяких церемоний и кровопролитий, обычных в таких случаях. И победа или поражение</w:t>
      </w:r>
      <w:r w:rsidRPr="0090725F">
        <w:rPr>
          <w:rFonts w:ascii="Verdana" w:hAnsi="Verdana"/>
          <w:color w:val="000000"/>
          <w:sz w:val="20"/>
        </w:rPr>
        <w:t> </w:t>
      </w:r>
      <w:r w:rsidRPr="0090725F">
        <w:rPr>
          <w:rFonts w:ascii="Verdana" w:hAnsi="Verdana"/>
          <w:color w:val="000000"/>
          <w:sz w:val="20"/>
          <w:lang w:val="ru-RU"/>
        </w:rPr>
        <w:t>— все равно мы будем друзьями.</w:t>
      </w:r>
    </w:p>
    <w:p w14:paraId="6F2FB579" w14:textId="77777777" w:rsidR="00C57CE5" w:rsidRPr="0090725F" w:rsidRDefault="00C57CE5" w:rsidP="0090725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725F">
        <w:rPr>
          <w:rFonts w:ascii="Verdana" w:hAnsi="Verdana"/>
          <w:color w:val="000000"/>
          <w:sz w:val="20"/>
          <w:lang w:val="ru-RU"/>
        </w:rPr>
        <w:t>У ресторана миссис Джессап стояла под деревьями скамейка, где вдова имела обыкновение посиживать в холодке, накормив и отправив поезд, идущий на юг. Там мы с Пейсли обычно и собирались после ужина и производили частичные выплаты дани уважения даме нашего сердца. И мы были так честны и щепетильны, что если кто-нибудь приходил первым, он поджидал другого, не предпринимая никаких действий.</w:t>
      </w:r>
    </w:p>
    <w:p w14:paraId="1451D96C" w14:textId="77777777" w:rsidR="00C57CE5" w:rsidRPr="0090725F" w:rsidRDefault="00C57CE5" w:rsidP="0090725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725F">
        <w:rPr>
          <w:rFonts w:ascii="Verdana" w:hAnsi="Verdana"/>
          <w:color w:val="000000"/>
          <w:sz w:val="20"/>
          <w:lang w:val="ru-RU"/>
        </w:rPr>
        <w:t>В первый вечер, когда миссис Джессап узнала о нашем условии, я пришел к скамейке раньше Пейсли. Ужин только что окончился, и миссис Джессап сидела там в свежем розовом платье, остывшая после кухни уже настолько, что ее можно было держать в руках.</w:t>
      </w:r>
    </w:p>
    <w:p w14:paraId="230EBE75" w14:textId="77777777" w:rsidR="00C57CE5" w:rsidRPr="0090725F" w:rsidRDefault="00C57CE5" w:rsidP="0090725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725F">
        <w:rPr>
          <w:rFonts w:ascii="Verdana" w:hAnsi="Verdana"/>
          <w:color w:val="000000"/>
          <w:sz w:val="20"/>
          <w:lang w:val="ru-RU"/>
        </w:rPr>
        <w:t>Я сел с ней рядом и сделал несколько замечаний относительно одухотворенной внешности природы, расположенной в виде ландшафта и примыкающей к нему перспективы. Вечер, как говорят, настраивал. Луна занималась своим делом в отведенном ей участке небосвода, деревья расстилали по земле свои тени, согласуясь с наукой и природой, а в кустах шла громкая перекличка между козодоями, иволгами, кроликами и другими пернатыми насекомыми. А горный ветер распевал, как губная гармошка, в куче жестянок из-под томата, сложенной у железнодорожного полотна.</w:t>
      </w:r>
    </w:p>
    <w:p w14:paraId="07AD4727" w14:textId="77777777" w:rsidR="00C57CE5" w:rsidRPr="0090725F" w:rsidRDefault="00C57CE5" w:rsidP="0090725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725F">
        <w:rPr>
          <w:rFonts w:ascii="Verdana" w:hAnsi="Verdana"/>
          <w:color w:val="000000"/>
          <w:sz w:val="20"/>
          <w:lang w:val="ru-RU"/>
        </w:rPr>
        <w:t>Я почувствовал в левом боку какое-то странное ощущение, будто тесто подымалось в квашне. Это миссис Джессап придвинулась ко мне поближе.</w:t>
      </w:r>
    </w:p>
    <w:p w14:paraId="1D8F62EF" w14:textId="77777777" w:rsidR="00C57CE5" w:rsidRPr="0090725F" w:rsidRDefault="00C57CE5" w:rsidP="0090725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725F">
        <w:rPr>
          <w:rFonts w:ascii="Verdana" w:hAnsi="Verdana"/>
          <w:color w:val="000000"/>
          <w:sz w:val="20"/>
          <w:lang w:val="ru-RU"/>
        </w:rPr>
        <w:t>—</w:t>
      </w:r>
      <w:r w:rsidRPr="0090725F">
        <w:rPr>
          <w:rFonts w:ascii="Verdana" w:hAnsi="Verdana"/>
          <w:color w:val="000000"/>
          <w:sz w:val="20"/>
        </w:rPr>
        <w:t> </w:t>
      </w:r>
      <w:r w:rsidRPr="0090725F">
        <w:rPr>
          <w:rFonts w:ascii="Verdana" w:hAnsi="Verdana"/>
          <w:color w:val="000000"/>
          <w:sz w:val="20"/>
          <w:lang w:val="ru-RU"/>
        </w:rPr>
        <w:t>Ах, мистер Хикс,</w:t>
      </w:r>
      <w:r w:rsidRPr="0090725F">
        <w:rPr>
          <w:rFonts w:ascii="Verdana" w:hAnsi="Verdana"/>
          <w:color w:val="000000"/>
          <w:sz w:val="20"/>
        </w:rPr>
        <w:t> </w:t>
      </w:r>
      <w:r w:rsidRPr="0090725F">
        <w:rPr>
          <w:rFonts w:ascii="Verdana" w:hAnsi="Verdana"/>
          <w:color w:val="000000"/>
          <w:sz w:val="20"/>
          <w:lang w:val="ru-RU"/>
        </w:rPr>
        <w:t>— говорит она,</w:t>
      </w:r>
      <w:r w:rsidRPr="0090725F">
        <w:rPr>
          <w:rFonts w:ascii="Verdana" w:hAnsi="Verdana"/>
          <w:color w:val="000000"/>
          <w:sz w:val="20"/>
        </w:rPr>
        <w:t> </w:t>
      </w:r>
      <w:r w:rsidRPr="0090725F">
        <w:rPr>
          <w:rFonts w:ascii="Verdana" w:hAnsi="Verdana"/>
          <w:color w:val="000000"/>
          <w:sz w:val="20"/>
          <w:lang w:val="ru-RU"/>
        </w:rPr>
        <w:t>— когда человек одинок, разве он не чувствует себя еще более одиноким в такой замечательный вечер?</w:t>
      </w:r>
    </w:p>
    <w:p w14:paraId="20D33468" w14:textId="77777777" w:rsidR="00C57CE5" w:rsidRPr="0090725F" w:rsidRDefault="00C57CE5" w:rsidP="0090725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725F">
        <w:rPr>
          <w:rFonts w:ascii="Verdana" w:hAnsi="Verdana"/>
          <w:color w:val="000000"/>
          <w:sz w:val="20"/>
          <w:lang w:val="ru-RU"/>
        </w:rPr>
        <w:t>Я моментально поднялся со скамейки.</w:t>
      </w:r>
    </w:p>
    <w:p w14:paraId="618E3B7E" w14:textId="77777777" w:rsidR="00C57CE5" w:rsidRPr="0090725F" w:rsidRDefault="00C57CE5" w:rsidP="0090725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725F">
        <w:rPr>
          <w:rFonts w:ascii="Verdana" w:hAnsi="Verdana"/>
          <w:color w:val="000000"/>
          <w:sz w:val="20"/>
          <w:lang w:val="ru-RU"/>
        </w:rPr>
        <w:t>—</w:t>
      </w:r>
      <w:r w:rsidRPr="0090725F">
        <w:rPr>
          <w:rFonts w:ascii="Verdana" w:hAnsi="Verdana"/>
          <w:color w:val="000000"/>
          <w:sz w:val="20"/>
        </w:rPr>
        <w:t> </w:t>
      </w:r>
      <w:r w:rsidRPr="0090725F">
        <w:rPr>
          <w:rFonts w:ascii="Verdana" w:hAnsi="Verdana"/>
          <w:color w:val="000000"/>
          <w:sz w:val="20"/>
          <w:lang w:val="ru-RU"/>
        </w:rPr>
        <w:t>Извините меня, сударыня,</w:t>
      </w:r>
      <w:r w:rsidRPr="0090725F">
        <w:rPr>
          <w:rFonts w:ascii="Verdana" w:hAnsi="Verdana"/>
          <w:color w:val="000000"/>
          <w:sz w:val="20"/>
        </w:rPr>
        <w:t> </w:t>
      </w:r>
      <w:r w:rsidRPr="0090725F">
        <w:rPr>
          <w:rFonts w:ascii="Verdana" w:hAnsi="Verdana"/>
          <w:color w:val="000000"/>
          <w:sz w:val="20"/>
          <w:lang w:val="ru-RU"/>
        </w:rPr>
        <w:t>— говорю я,</w:t>
      </w:r>
      <w:r w:rsidRPr="0090725F">
        <w:rPr>
          <w:rFonts w:ascii="Verdana" w:hAnsi="Verdana"/>
          <w:color w:val="000000"/>
          <w:sz w:val="20"/>
        </w:rPr>
        <w:t> </w:t>
      </w:r>
      <w:r w:rsidRPr="0090725F">
        <w:rPr>
          <w:rFonts w:ascii="Verdana" w:hAnsi="Verdana"/>
          <w:color w:val="000000"/>
          <w:sz w:val="20"/>
          <w:lang w:val="ru-RU"/>
        </w:rPr>
        <w:t>— но пока не придет Пейсли, я не могу вам дать вразумительный ответ на подобный наводящий вопрос.</w:t>
      </w:r>
    </w:p>
    <w:p w14:paraId="288D3614" w14:textId="77777777" w:rsidR="00C57CE5" w:rsidRPr="0090725F" w:rsidRDefault="00C57CE5" w:rsidP="0090725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725F">
        <w:rPr>
          <w:rFonts w:ascii="Verdana" w:hAnsi="Verdana"/>
          <w:color w:val="000000"/>
          <w:sz w:val="20"/>
          <w:lang w:val="ru-RU"/>
        </w:rPr>
        <w:lastRenderedPageBreak/>
        <w:t>И тут я объяснил ей, что мы</w:t>
      </w:r>
      <w:r w:rsidRPr="0090725F">
        <w:rPr>
          <w:rFonts w:ascii="Verdana" w:hAnsi="Verdana"/>
          <w:color w:val="000000"/>
          <w:sz w:val="20"/>
        </w:rPr>
        <w:t> </w:t>
      </w:r>
      <w:r w:rsidRPr="0090725F">
        <w:rPr>
          <w:rFonts w:ascii="Verdana" w:hAnsi="Verdana"/>
          <w:color w:val="000000"/>
          <w:sz w:val="20"/>
          <w:lang w:val="ru-RU"/>
        </w:rPr>
        <w:t>— друзья, спаянные годами лишений, скитаний и соучастия, и что, попав в цветник жизни, мы условились не пользоваться друг перед другом никаким преимуществом, какое может возникнуть от пылких чувств и приятного соседства. На минуту миссис Джессап серьезно задумалась, а потом разразилась таким смехом, что даже лес засмеялся ей в ответ.</w:t>
      </w:r>
    </w:p>
    <w:p w14:paraId="4C6066EB" w14:textId="77777777" w:rsidR="00C57CE5" w:rsidRPr="0090725F" w:rsidRDefault="00C57CE5" w:rsidP="0090725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725F">
        <w:rPr>
          <w:rFonts w:ascii="Verdana" w:hAnsi="Verdana"/>
          <w:color w:val="000000"/>
          <w:sz w:val="20"/>
          <w:lang w:val="ru-RU"/>
        </w:rPr>
        <w:t>Через несколько минут подходит Пейсли, волосы его облиты бергамотовым маслом, и он садится по другую сторону миссис Джессап и начинает печальную историю о том, как в девяносто пятом году в долине Санта-Рита, во время девятимесячной засухи, он и Ламли Мякинное Рыло заключили пари на седло с серебряной отделкой, кто больше обдерет издохших коров.</w:t>
      </w:r>
    </w:p>
    <w:p w14:paraId="2C2BB10A" w14:textId="77777777" w:rsidR="00C57CE5" w:rsidRPr="0090725F" w:rsidRDefault="00C57CE5" w:rsidP="0090725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725F">
        <w:rPr>
          <w:rFonts w:ascii="Verdana" w:hAnsi="Verdana"/>
          <w:color w:val="000000"/>
          <w:sz w:val="20"/>
          <w:lang w:val="ru-RU"/>
        </w:rPr>
        <w:t>Итак, с самого начала ухаживания я стреножил Пейсли Фиша и привязал к столбу. У каждого из нас была своя система, как коснуться слабых мест женского сердца. Пейсли, тот стремился парализовать их рассказами о необыкновенных событиях, пережитых им лично или известных ему из газет.</w:t>
      </w:r>
    </w:p>
    <w:p w14:paraId="23339936" w14:textId="77777777" w:rsidR="00C57CE5" w:rsidRPr="0090725F" w:rsidRDefault="00C57CE5" w:rsidP="0090725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725F">
        <w:rPr>
          <w:rFonts w:ascii="Verdana" w:hAnsi="Verdana"/>
          <w:color w:val="000000"/>
          <w:sz w:val="20"/>
          <w:lang w:val="ru-RU"/>
        </w:rPr>
        <w:t>Мне кажется, что он заимствовал этот метод покорения сердец из одной шекспировской пьесы под названием «Отелло», которую я как-то видел. Там один чернокожий пичкает герцогскую дочку разговорным винегретом из Райдера Хаггарда, Лью Докстейдера и доктора Паркхерста и таким образом получает то, что надо. Но подобный способ ухаживания хорош только на сцене.</w:t>
      </w:r>
    </w:p>
    <w:p w14:paraId="0D897886" w14:textId="77777777" w:rsidR="00C57CE5" w:rsidRPr="0090725F" w:rsidRDefault="00C57CE5" w:rsidP="0090725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725F">
        <w:rPr>
          <w:rFonts w:ascii="Verdana" w:hAnsi="Verdana"/>
          <w:color w:val="000000"/>
          <w:sz w:val="20"/>
          <w:lang w:val="ru-RU"/>
        </w:rPr>
        <w:t>А вот вам мой собственный рецепт, как довести женщину до такого состояния, когда про нее можно сказать: «урожденная такая-то». Научитесь брать и держать ее руку</w:t>
      </w:r>
      <w:r w:rsidRPr="0090725F">
        <w:rPr>
          <w:rFonts w:ascii="Verdana" w:hAnsi="Verdana"/>
          <w:color w:val="000000"/>
          <w:sz w:val="20"/>
        </w:rPr>
        <w:t> </w:t>
      </w:r>
      <w:r w:rsidRPr="0090725F">
        <w:rPr>
          <w:rFonts w:ascii="Verdana" w:hAnsi="Verdana"/>
          <w:color w:val="000000"/>
          <w:sz w:val="20"/>
          <w:lang w:val="ru-RU"/>
        </w:rPr>
        <w:t>— и она ваша. Это не так легко. Некоторые мужчины хватают женскую руку таким образом, словно собираются отодрать ее от плеча, так что чуешь запах арники и слышишь, как разрывают рубашки на бинты. Некоторые берут руку, как раскаленную подкову, и держат ее далеко перед собой, как аптекарь, когда наливает в пузырек серную кислоту. А большинство хватает руку и сует ее прямо под нос даме, как мальчишка бейсбольный мяч, найденный в траве, все время напоминая ей, что рука у нее торчит из плеча. Все эти приемы никуда не годятся.</w:t>
      </w:r>
    </w:p>
    <w:p w14:paraId="6DE1603A" w14:textId="77777777" w:rsidR="00C57CE5" w:rsidRPr="0090725F" w:rsidRDefault="00C57CE5" w:rsidP="0090725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725F">
        <w:rPr>
          <w:rFonts w:ascii="Verdana" w:hAnsi="Verdana"/>
          <w:color w:val="000000"/>
          <w:sz w:val="20"/>
          <w:lang w:val="ru-RU"/>
        </w:rPr>
        <w:t>Я укажу вам верный способ.</w:t>
      </w:r>
    </w:p>
    <w:p w14:paraId="7A359012" w14:textId="77777777" w:rsidR="00C57CE5" w:rsidRPr="0090725F" w:rsidRDefault="00C57CE5" w:rsidP="0090725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725F">
        <w:rPr>
          <w:rFonts w:ascii="Verdana" w:hAnsi="Verdana"/>
          <w:color w:val="000000"/>
          <w:sz w:val="20"/>
          <w:lang w:val="ru-RU"/>
        </w:rPr>
        <w:t>Видали вы когда-нибудь, как человек крадется на задний двор и поднимает камень, чтобы запустить им в кота, который сидит на заборе и смотрит на него? Человек делает вид, что в руках у него ничего нет, и что он не видит кота, и что кот не видит его. В этом вся суть. Следите, чтобы эта самая рука не попадалась женщине на глаза. Не давайте ей понять, что вы думаете, что она знает, будто вы имеете хоть малейшее представление о том, что ей известно, что вы держите ее за руку. Таково было правило моей тактики. А что касается пейслевских серенад насчет военных действий и несчастных случаев, так он с таким же успехом мог читать ей расписание поездов, останавливающихся в Оушен-Гроув, штат Нью-Джерси.</w:t>
      </w:r>
    </w:p>
    <w:p w14:paraId="73E4FE3E" w14:textId="77777777" w:rsidR="00C57CE5" w:rsidRPr="0090725F" w:rsidRDefault="00C57CE5" w:rsidP="0090725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725F">
        <w:rPr>
          <w:rFonts w:ascii="Verdana" w:hAnsi="Verdana"/>
          <w:color w:val="000000"/>
          <w:sz w:val="20"/>
          <w:lang w:val="ru-RU"/>
        </w:rPr>
        <w:t xml:space="preserve">Однажды вечером, когда я появился у скамейки раньше Пейсли на целую перекурку, дружба моя на минуту ослабла, и я спрашиваю миссис Джессап, не думает ли она, что букву </w:t>
      </w:r>
      <w:r w:rsidRPr="0090725F">
        <w:rPr>
          <w:rFonts w:ascii="Verdana" w:hAnsi="Verdana"/>
          <w:color w:val="000000"/>
          <w:sz w:val="20"/>
        </w:rPr>
        <w:t>X</w:t>
      </w:r>
      <w:r w:rsidRPr="0090725F">
        <w:rPr>
          <w:rFonts w:ascii="Verdana" w:hAnsi="Verdana"/>
          <w:color w:val="000000"/>
          <w:sz w:val="20"/>
          <w:lang w:val="ru-RU"/>
        </w:rPr>
        <w:t xml:space="preserve"> легче писать, чем букву Д. Через секунду ее голова раздробила цветок олеандра у меня в петлице, и я наклонился и... и ничего.</w:t>
      </w:r>
    </w:p>
    <w:p w14:paraId="32FA8C88" w14:textId="77777777" w:rsidR="00C57CE5" w:rsidRPr="0090725F" w:rsidRDefault="00C57CE5" w:rsidP="0090725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725F">
        <w:rPr>
          <w:rFonts w:ascii="Verdana" w:hAnsi="Verdana"/>
          <w:color w:val="000000"/>
          <w:sz w:val="20"/>
          <w:lang w:val="ru-RU"/>
        </w:rPr>
        <w:t>—</w:t>
      </w:r>
      <w:r w:rsidRPr="0090725F">
        <w:rPr>
          <w:rFonts w:ascii="Verdana" w:hAnsi="Verdana"/>
          <w:color w:val="000000"/>
          <w:sz w:val="20"/>
        </w:rPr>
        <w:t> </w:t>
      </w:r>
      <w:r w:rsidRPr="0090725F">
        <w:rPr>
          <w:rFonts w:ascii="Verdana" w:hAnsi="Verdana"/>
          <w:color w:val="000000"/>
          <w:sz w:val="20"/>
          <w:lang w:val="ru-RU"/>
        </w:rPr>
        <w:t>Если вы не против,</w:t>
      </w:r>
      <w:r w:rsidRPr="0090725F">
        <w:rPr>
          <w:rFonts w:ascii="Verdana" w:hAnsi="Verdana"/>
          <w:color w:val="000000"/>
          <w:sz w:val="20"/>
        </w:rPr>
        <w:t> </w:t>
      </w:r>
      <w:r w:rsidRPr="0090725F">
        <w:rPr>
          <w:rFonts w:ascii="Verdana" w:hAnsi="Verdana"/>
          <w:color w:val="000000"/>
          <w:sz w:val="20"/>
          <w:lang w:val="ru-RU"/>
        </w:rPr>
        <w:t>— говорю я, вставая,</w:t>
      </w:r>
      <w:r w:rsidRPr="0090725F">
        <w:rPr>
          <w:rFonts w:ascii="Verdana" w:hAnsi="Verdana"/>
          <w:color w:val="000000"/>
          <w:sz w:val="20"/>
        </w:rPr>
        <w:t> </w:t>
      </w:r>
      <w:r w:rsidRPr="0090725F">
        <w:rPr>
          <w:rFonts w:ascii="Verdana" w:hAnsi="Verdana"/>
          <w:color w:val="000000"/>
          <w:sz w:val="20"/>
          <w:lang w:val="ru-RU"/>
        </w:rPr>
        <w:t>— то мы подождем Пейсли и закончим при нем. Я не сделал еще ничего бесчестного по отношению к нашей дружбе, а это было бы не совсем добросовестно.</w:t>
      </w:r>
    </w:p>
    <w:p w14:paraId="50EE088F" w14:textId="77777777" w:rsidR="00C57CE5" w:rsidRPr="0090725F" w:rsidRDefault="00C57CE5" w:rsidP="0090725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725F">
        <w:rPr>
          <w:rFonts w:ascii="Verdana" w:hAnsi="Verdana"/>
          <w:color w:val="000000"/>
          <w:sz w:val="20"/>
          <w:lang w:val="ru-RU"/>
        </w:rPr>
        <w:t>—</w:t>
      </w:r>
      <w:r w:rsidRPr="0090725F">
        <w:rPr>
          <w:rFonts w:ascii="Verdana" w:hAnsi="Verdana"/>
          <w:color w:val="000000"/>
          <w:sz w:val="20"/>
        </w:rPr>
        <w:t> </w:t>
      </w:r>
      <w:r w:rsidRPr="0090725F">
        <w:rPr>
          <w:rFonts w:ascii="Verdana" w:hAnsi="Verdana"/>
          <w:color w:val="000000"/>
          <w:sz w:val="20"/>
          <w:lang w:val="ru-RU"/>
        </w:rPr>
        <w:t>Мистер Хикс,</w:t>
      </w:r>
      <w:r w:rsidRPr="0090725F">
        <w:rPr>
          <w:rFonts w:ascii="Verdana" w:hAnsi="Verdana"/>
          <w:color w:val="000000"/>
          <w:sz w:val="20"/>
        </w:rPr>
        <w:t> </w:t>
      </w:r>
      <w:r w:rsidRPr="0090725F">
        <w:rPr>
          <w:rFonts w:ascii="Verdana" w:hAnsi="Verdana"/>
          <w:color w:val="000000"/>
          <w:sz w:val="20"/>
          <w:lang w:val="ru-RU"/>
        </w:rPr>
        <w:t>— говорит миссис Джессап, как-то странно поглядывая на меня в темноте.</w:t>
      </w:r>
      <w:r w:rsidRPr="0090725F">
        <w:rPr>
          <w:rFonts w:ascii="Verdana" w:hAnsi="Verdana"/>
          <w:color w:val="000000"/>
          <w:sz w:val="20"/>
        </w:rPr>
        <w:t> </w:t>
      </w:r>
      <w:r w:rsidRPr="0090725F">
        <w:rPr>
          <w:rFonts w:ascii="Verdana" w:hAnsi="Verdana"/>
          <w:color w:val="000000"/>
          <w:sz w:val="20"/>
          <w:lang w:val="ru-RU"/>
        </w:rPr>
        <w:t>— Если бы не одно обстоятельство, я попросила бы вас отчалить и не делать больше визитов в мой дом.</w:t>
      </w:r>
    </w:p>
    <w:p w14:paraId="56CB36E8" w14:textId="77777777" w:rsidR="00C57CE5" w:rsidRPr="0090725F" w:rsidRDefault="00C57CE5" w:rsidP="0090725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725F">
        <w:rPr>
          <w:rFonts w:ascii="Verdana" w:hAnsi="Verdana"/>
          <w:color w:val="000000"/>
          <w:sz w:val="20"/>
          <w:lang w:val="ru-RU"/>
        </w:rPr>
        <w:t>—</w:t>
      </w:r>
      <w:r w:rsidRPr="0090725F">
        <w:rPr>
          <w:rFonts w:ascii="Verdana" w:hAnsi="Verdana"/>
          <w:color w:val="000000"/>
          <w:sz w:val="20"/>
        </w:rPr>
        <w:t> </w:t>
      </w:r>
      <w:r w:rsidRPr="0090725F">
        <w:rPr>
          <w:rFonts w:ascii="Verdana" w:hAnsi="Verdana"/>
          <w:color w:val="000000"/>
          <w:sz w:val="20"/>
          <w:lang w:val="ru-RU"/>
        </w:rPr>
        <w:t>А что это за обстоятельство, сударыня?</w:t>
      </w:r>
    </w:p>
    <w:p w14:paraId="4D063DC5" w14:textId="77777777" w:rsidR="00C57CE5" w:rsidRPr="0090725F" w:rsidRDefault="00C57CE5" w:rsidP="0090725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725F">
        <w:rPr>
          <w:rFonts w:ascii="Verdana" w:hAnsi="Verdana"/>
          <w:color w:val="000000"/>
          <w:sz w:val="20"/>
          <w:lang w:val="ru-RU"/>
        </w:rPr>
        <w:t>—</w:t>
      </w:r>
      <w:r w:rsidRPr="0090725F">
        <w:rPr>
          <w:rFonts w:ascii="Verdana" w:hAnsi="Verdana"/>
          <w:color w:val="000000"/>
          <w:sz w:val="20"/>
        </w:rPr>
        <w:t> </w:t>
      </w:r>
      <w:r w:rsidRPr="0090725F">
        <w:rPr>
          <w:rFonts w:ascii="Verdana" w:hAnsi="Verdana"/>
          <w:color w:val="000000"/>
          <w:sz w:val="20"/>
          <w:lang w:val="ru-RU"/>
        </w:rPr>
        <w:t>Вы слишком хороший друг, чтобы стать плохим мужем,</w:t>
      </w:r>
      <w:r w:rsidRPr="0090725F">
        <w:rPr>
          <w:rFonts w:ascii="Verdana" w:hAnsi="Verdana"/>
          <w:color w:val="000000"/>
          <w:sz w:val="20"/>
        </w:rPr>
        <w:t> </w:t>
      </w:r>
      <w:r w:rsidRPr="0090725F">
        <w:rPr>
          <w:rFonts w:ascii="Verdana" w:hAnsi="Verdana"/>
          <w:color w:val="000000"/>
          <w:sz w:val="20"/>
          <w:lang w:val="ru-RU"/>
        </w:rPr>
        <w:t>— говорит она.</w:t>
      </w:r>
    </w:p>
    <w:p w14:paraId="037C8018" w14:textId="77777777" w:rsidR="00C57CE5" w:rsidRPr="0090725F" w:rsidRDefault="00C57CE5" w:rsidP="0090725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725F">
        <w:rPr>
          <w:rFonts w:ascii="Verdana" w:hAnsi="Verdana"/>
          <w:color w:val="000000"/>
          <w:sz w:val="20"/>
          <w:lang w:val="ru-RU"/>
        </w:rPr>
        <w:t>Через пять минут Пейсли уже сидел с положенной ему стороны от миссис Джессап.</w:t>
      </w:r>
    </w:p>
    <w:p w14:paraId="5A4ABDCF" w14:textId="77777777" w:rsidR="00C57CE5" w:rsidRPr="0090725F" w:rsidRDefault="00C57CE5" w:rsidP="0090725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725F">
        <w:rPr>
          <w:rFonts w:ascii="Verdana" w:hAnsi="Verdana"/>
          <w:color w:val="000000"/>
          <w:sz w:val="20"/>
          <w:lang w:val="ru-RU"/>
        </w:rPr>
        <w:t>—</w:t>
      </w:r>
      <w:r w:rsidRPr="0090725F">
        <w:rPr>
          <w:rFonts w:ascii="Verdana" w:hAnsi="Verdana"/>
          <w:color w:val="000000"/>
          <w:sz w:val="20"/>
        </w:rPr>
        <w:t> </w:t>
      </w:r>
      <w:r w:rsidRPr="0090725F">
        <w:rPr>
          <w:rFonts w:ascii="Verdana" w:hAnsi="Verdana"/>
          <w:color w:val="000000"/>
          <w:sz w:val="20"/>
          <w:lang w:val="ru-RU"/>
        </w:rPr>
        <w:t>В Силвер-Сити летом девяносто восьмого года,</w:t>
      </w:r>
      <w:r w:rsidRPr="0090725F">
        <w:rPr>
          <w:rFonts w:ascii="Verdana" w:hAnsi="Verdana"/>
          <w:color w:val="000000"/>
          <w:sz w:val="20"/>
        </w:rPr>
        <w:t> </w:t>
      </w:r>
      <w:r w:rsidRPr="0090725F">
        <w:rPr>
          <w:rFonts w:ascii="Verdana" w:hAnsi="Verdana"/>
          <w:color w:val="000000"/>
          <w:sz w:val="20"/>
          <w:lang w:val="ru-RU"/>
        </w:rPr>
        <w:t>— начинает он,</w:t>
      </w:r>
      <w:r w:rsidRPr="0090725F">
        <w:rPr>
          <w:rFonts w:ascii="Verdana" w:hAnsi="Verdana"/>
          <w:color w:val="000000"/>
          <w:sz w:val="20"/>
        </w:rPr>
        <w:t> </w:t>
      </w:r>
      <w:r w:rsidRPr="0090725F">
        <w:rPr>
          <w:rFonts w:ascii="Verdana" w:hAnsi="Verdana"/>
          <w:color w:val="000000"/>
          <w:sz w:val="20"/>
          <w:lang w:val="ru-RU"/>
        </w:rPr>
        <w:t>— мне привелось видеть в кабаке «Голубой свет», как Джим Бартоломью откусил китайцу ухо по той причине, что клетчатая сатиновая рубаха, которая... Что это за шум?</w:t>
      </w:r>
    </w:p>
    <w:p w14:paraId="006084AC" w14:textId="77777777" w:rsidR="00C57CE5" w:rsidRPr="0090725F" w:rsidRDefault="00C57CE5" w:rsidP="0090725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725F">
        <w:rPr>
          <w:rFonts w:ascii="Verdana" w:hAnsi="Verdana"/>
          <w:color w:val="000000"/>
          <w:sz w:val="20"/>
          <w:lang w:val="ru-RU"/>
        </w:rPr>
        <w:t>Я возобновил свои занятия с миссис Джессап как раз с того, на чем мы остановились.</w:t>
      </w:r>
    </w:p>
    <w:p w14:paraId="11CE5F21" w14:textId="77777777" w:rsidR="00C57CE5" w:rsidRPr="0090725F" w:rsidRDefault="00C57CE5" w:rsidP="0090725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725F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90725F">
        <w:rPr>
          <w:rFonts w:ascii="Verdana" w:hAnsi="Verdana"/>
          <w:color w:val="000000"/>
          <w:sz w:val="20"/>
        </w:rPr>
        <w:t> </w:t>
      </w:r>
      <w:r w:rsidRPr="0090725F">
        <w:rPr>
          <w:rFonts w:ascii="Verdana" w:hAnsi="Verdana"/>
          <w:color w:val="000000"/>
          <w:sz w:val="20"/>
          <w:lang w:val="ru-RU"/>
        </w:rPr>
        <w:t>Миссис Джессап,</w:t>
      </w:r>
      <w:r w:rsidRPr="0090725F">
        <w:rPr>
          <w:rFonts w:ascii="Verdana" w:hAnsi="Verdana"/>
          <w:color w:val="000000"/>
          <w:sz w:val="20"/>
        </w:rPr>
        <w:t> </w:t>
      </w:r>
      <w:r w:rsidRPr="0090725F">
        <w:rPr>
          <w:rFonts w:ascii="Verdana" w:hAnsi="Verdana"/>
          <w:color w:val="000000"/>
          <w:sz w:val="20"/>
          <w:lang w:val="ru-RU"/>
        </w:rPr>
        <w:t>— говорю я,</w:t>
      </w:r>
      <w:r w:rsidRPr="0090725F">
        <w:rPr>
          <w:rFonts w:ascii="Verdana" w:hAnsi="Verdana"/>
          <w:color w:val="000000"/>
          <w:sz w:val="20"/>
        </w:rPr>
        <w:t> </w:t>
      </w:r>
      <w:r w:rsidRPr="0090725F">
        <w:rPr>
          <w:rFonts w:ascii="Verdana" w:hAnsi="Verdana"/>
          <w:color w:val="000000"/>
          <w:sz w:val="20"/>
          <w:lang w:val="ru-RU"/>
        </w:rPr>
        <w:t>— обещала стать миссис Хикс. Вот еще одно тому подтверждение.</w:t>
      </w:r>
    </w:p>
    <w:p w14:paraId="352421A6" w14:textId="77777777" w:rsidR="00C57CE5" w:rsidRPr="0090725F" w:rsidRDefault="00C57CE5" w:rsidP="0090725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725F">
        <w:rPr>
          <w:rFonts w:ascii="Verdana" w:hAnsi="Verdana"/>
          <w:color w:val="000000"/>
          <w:sz w:val="20"/>
          <w:lang w:val="ru-RU"/>
        </w:rPr>
        <w:t>Пейсли обвил свои ноги вокруг ножки скамейки и вроде как застонал.</w:t>
      </w:r>
    </w:p>
    <w:p w14:paraId="462BA90A" w14:textId="77777777" w:rsidR="00C57CE5" w:rsidRPr="0090725F" w:rsidRDefault="00C57CE5" w:rsidP="0090725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725F">
        <w:rPr>
          <w:rFonts w:ascii="Verdana" w:hAnsi="Verdana"/>
          <w:color w:val="000000"/>
          <w:sz w:val="20"/>
          <w:lang w:val="ru-RU"/>
        </w:rPr>
        <w:t>—</w:t>
      </w:r>
      <w:r w:rsidRPr="0090725F">
        <w:rPr>
          <w:rFonts w:ascii="Verdana" w:hAnsi="Verdana"/>
          <w:color w:val="000000"/>
          <w:sz w:val="20"/>
        </w:rPr>
        <w:t> </w:t>
      </w:r>
      <w:r w:rsidRPr="0090725F">
        <w:rPr>
          <w:rFonts w:ascii="Verdana" w:hAnsi="Verdana"/>
          <w:color w:val="000000"/>
          <w:sz w:val="20"/>
          <w:lang w:val="ru-RU"/>
        </w:rPr>
        <w:t>Лем,</w:t>
      </w:r>
      <w:r w:rsidRPr="0090725F">
        <w:rPr>
          <w:rFonts w:ascii="Verdana" w:hAnsi="Verdana"/>
          <w:color w:val="000000"/>
          <w:sz w:val="20"/>
        </w:rPr>
        <w:t> </w:t>
      </w:r>
      <w:r w:rsidRPr="0090725F">
        <w:rPr>
          <w:rFonts w:ascii="Verdana" w:hAnsi="Verdana"/>
          <w:color w:val="000000"/>
          <w:sz w:val="20"/>
          <w:lang w:val="ru-RU"/>
        </w:rPr>
        <w:t>— говорит он,</w:t>
      </w:r>
      <w:r w:rsidRPr="0090725F">
        <w:rPr>
          <w:rFonts w:ascii="Verdana" w:hAnsi="Verdana"/>
          <w:color w:val="000000"/>
          <w:sz w:val="20"/>
        </w:rPr>
        <w:t> </w:t>
      </w:r>
      <w:r w:rsidRPr="0090725F">
        <w:rPr>
          <w:rFonts w:ascii="Verdana" w:hAnsi="Verdana"/>
          <w:color w:val="000000"/>
          <w:sz w:val="20"/>
          <w:lang w:val="ru-RU"/>
        </w:rPr>
        <w:t>— семь лет мы были друзьями. Не можешь ли ты целовать миссис Джессап потише? Я бы сделал это для тебя.</w:t>
      </w:r>
    </w:p>
    <w:p w14:paraId="1400B87B" w14:textId="77777777" w:rsidR="00C57CE5" w:rsidRPr="0090725F" w:rsidRDefault="00C57CE5" w:rsidP="0090725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725F">
        <w:rPr>
          <w:rFonts w:ascii="Verdana" w:hAnsi="Verdana"/>
          <w:color w:val="000000"/>
          <w:sz w:val="20"/>
          <w:lang w:val="ru-RU"/>
        </w:rPr>
        <w:t>—</w:t>
      </w:r>
      <w:r w:rsidRPr="0090725F">
        <w:rPr>
          <w:rFonts w:ascii="Verdana" w:hAnsi="Verdana"/>
          <w:color w:val="000000"/>
          <w:sz w:val="20"/>
        </w:rPr>
        <w:t> </w:t>
      </w:r>
      <w:r w:rsidRPr="0090725F">
        <w:rPr>
          <w:rFonts w:ascii="Verdana" w:hAnsi="Verdana"/>
          <w:color w:val="000000"/>
          <w:sz w:val="20"/>
          <w:lang w:val="ru-RU"/>
        </w:rPr>
        <w:t>Ладно,</w:t>
      </w:r>
      <w:r w:rsidRPr="0090725F">
        <w:rPr>
          <w:rFonts w:ascii="Verdana" w:hAnsi="Verdana"/>
          <w:color w:val="000000"/>
          <w:sz w:val="20"/>
        </w:rPr>
        <w:t> </w:t>
      </w:r>
      <w:r w:rsidRPr="0090725F">
        <w:rPr>
          <w:rFonts w:ascii="Verdana" w:hAnsi="Verdana"/>
          <w:color w:val="000000"/>
          <w:sz w:val="20"/>
          <w:lang w:val="ru-RU"/>
        </w:rPr>
        <w:t>— говорю я,</w:t>
      </w:r>
      <w:r w:rsidRPr="0090725F">
        <w:rPr>
          <w:rFonts w:ascii="Verdana" w:hAnsi="Verdana"/>
          <w:color w:val="000000"/>
          <w:sz w:val="20"/>
        </w:rPr>
        <w:t> </w:t>
      </w:r>
      <w:r w:rsidRPr="0090725F">
        <w:rPr>
          <w:rFonts w:ascii="Verdana" w:hAnsi="Verdana"/>
          <w:color w:val="000000"/>
          <w:sz w:val="20"/>
          <w:lang w:val="ru-RU"/>
        </w:rPr>
        <w:t>— можно и потише.</w:t>
      </w:r>
    </w:p>
    <w:p w14:paraId="7AB203F9" w14:textId="77777777" w:rsidR="00C57CE5" w:rsidRPr="0090725F" w:rsidRDefault="00C57CE5" w:rsidP="0090725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725F">
        <w:rPr>
          <w:rFonts w:ascii="Verdana" w:hAnsi="Verdana"/>
          <w:color w:val="000000"/>
          <w:sz w:val="20"/>
          <w:lang w:val="ru-RU"/>
        </w:rPr>
        <w:t>—</w:t>
      </w:r>
      <w:r w:rsidRPr="0090725F">
        <w:rPr>
          <w:rFonts w:ascii="Verdana" w:hAnsi="Verdana"/>
          <w:color w:val="000000"/>
          <w:sz w:val="20"/>
        </w:rPr>
        <w:t> </w:t>
      </w:r>
      <w:r w:rsidRPr="0090725F">
        <w:rPr>
          <w:rFonts w:ascii="Verdana" w:hAnsi="Verdana"/>
          <w:color w:val="000000"/>
          <w:sz w:val="20"/>
          <w:lang w:val="ru-RU"/>
        </w:rPr>
        <w:t>Этот китаец,</w:t>
      </w:r>
      <w:r w:rsidRPr="0090725F">
        <w:rPr>
          <w:rFonts w:ascii="Verdana" w:hAnsi="Verdana"/>
          <w:color w:val="000000"/>
          <w:sz w:val="20"/>
        </w:rPr>
        <w:t> </w:t>
      </w:r>
      <w:r w:rsidRPr="0090725F">
        <w:rPr>
          <w:rFonts w:ascii="Verdana" w:hAnsi="Verdana"/>
          <w:color w:val="000000"/>
          <w:sz w:val="20"/>
          <w:lang w:val="ru-RU"/>
        </w:rPr>
        <w:t>— продолжает Пейсли,</w:t>
      </w:r>
      <w:r w:rsidRPr="0090725F">
        <w:rPr>
          <w:rFonts w:ascii="Verdana" w:hAnsi="Verdana"/>
          <w:color w:val="000000"/>
          <w:sz w:val="20"/>
        </w:rPr>
        <w:t> </w:t>
      </w:r>
      <w:r w:rsidRPr="0090725F">
        <w:rPr>
          <w:rFonts w:ascii="Verdana" w:hAnsi="Verdana"/>
          <w:color w:val="000000"/>
          <w:sz w:val="20"/>
          <w:lang w:val="ru-RU"/>
        </w:rPr>
        <w:t>— был тем самым, что убил человека по фамилии Маллинз весной девяносто седьмого года, и это был...</w:t>
      </w:r>
    </w:p>
    <w:p w14:paraId="1A4F57A1" w14:textId="77777777" w:rsidR="00C57CE5" w:rsidRPr="0090725F" w:rsidRDefault="00C57CE5" w:rsidP="0090725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725F">
        <w:rPr>
          <w:rFonts w:ascii="Verdana" w:hAnsi="Verdana"/>
          <w:color w:val="000000"/>
          <w:sz w:val="20"/>
          <w:lang w:val="ru-RU"/>
        </w:rPr>
        <w:t>Пейсли снова прервал себя.</w:t>
      </w:r>
    </w:p>
    <w:p w14:paraId="70E16BD0" w14:textId="77777777" w:rsidR="00C57CE5" w:rsidRPr="0090725F" w:rsidRDefault="00C57CE5" w:rsidP="0090725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725F">
        <w:rPr>
          <w:rFonts w:ascii="Verdana" w:hAnsi="Verdana"/>
          <w:color w:val="000000"/>
          <w:sz w:val="20"/>
          <w:lang w:val="ru-RU"/>
        </w:rPr>
        <w:t>—</w:t>
      </w:r>
      <w:r w:rsidRPr="0090725F">
        <w:rPr>
          <w:rFonts w:ascii="Verdana" w:hAnsi="Verdana"/>
          <w:color w:val="000000"/>
          <w:sz w:val="20"/>
        </w:rPr>
        <w:t> </w:t>
      </w:r>
      <w:r w:rsidRPr="0090725F">
        <w:rPr>
          <w:rFonts w:ascii="Verdana" w:hAnsi="Verdana"/>
          <w:color w:val="000000"/>
          <w:sz w:val="20"/>
          <w:lang w:val="ru-RU"/>
        </w:rPr>
        <w:t>Лем,</w:t>
      </w:r>
      <w:r w:rsidRPr="0090725F">
        <w:rPr>
          <w:rFonts w:ascii="Verdana" w:hAnsi="Verdana"/>
          <w:color w:val="000000"/>
          <w:sz w:val="20"/>
        </w:rPr>
        <w:t> </w:t>
      </w:r>
      <w:r w:rsidRPr="0090725F">
        <w:rPr>
          <w:rFonts w:ascii="Verdana" w:hAnsi="Verdana"/>
          <w:color w:val="000000"/>
          <w:sz w:val="20"/>
          <w:lang w:val="ru-RU"/>
        </w:rPr>
        <w:t>— говорит он,</w:t>
      </w:r>
      <w:r w:rsidRPr="0090725F">
        <w:rPr>
          <w:rFonts w:ascii="Verdana" w:hAnsi="Verdana"/>
          <w:color w:val="000000"/>
          <w:sz w:val="20"/>
        </w:rPr>
        <w:t> </w:t>
      </w:r>
      <w:r w:rsidRPr="0090725F">
        <w:rPr>
          <w:rFonts w:ascii="Verdana" w:hAnsi="Verdana"/>
          <w:color w:val="000000"/>
          <w:sz w:val="20"/>
          <w:lang w:val="ru-RU"/>
        </w:rPr>
        <w:t>— если бы ты был настоящим другом, ты бы не обнимал миссис Джессап так крепко. Ведь прямо скамья дрожит. Помнишь, ты говорил, что предоставишь мне равные шансы, пока у меня останется хоть один.</w:t>
      </w:r>
    </w:p>
    <w:p w14:paraId="12F210D6" w14:textId="77777777" w:rsidR="00C57CE5" w:rsidRPr="0090725F" w:rsidRDefault="00C57CE5" w:rsidP="0090725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725F">
        <w:rPr>
          <w:rFonts w:ascii="Verdana" w:hAnsi="Verdana"/>
          <w:color w:val="000000"/>
          <w:sz w:val="20"/>
          <w:lang w:val="ru-RU"/>
        </w:rPr>
        <w:t>—</w:t>
      </w:r>
      <w:r w:rsidRPr="0090725F">
        <w:rPr>
          <w:rFonts w:ascii="Verdana" w:hAnsi="Verdana"/>
          <w:color w:val="000000"/>
          <w:sz w:val="20"/>
        </w:rPr>
        <w:t> </w:t>
      </w:r>
      <w:r w:rsidRPr="0090725F">
        <w:rPr>
          <w:rFonts w:ascii="Verdana" w:hAnsi="Verdana"/>
          <w:color w:val="000000"/>
          <w:sz w:val="20"/>
          <w:lang w:val="ru-RU"/>
        </w:rPr>
        <w:t>Послушайте, мистер,</w:t>
      </w:r>
      <w:r w:rsidRPr="0090725F">
        <w:rPr>
          <w:rFonts w:ascii="Verdana" w:hAnsi="Verdana"/>
          <w:color w:val="000000"/>
          <w:sz w:val="20"/>
        </w:rPr>
        <w:t> </w:t>
      </w:r>
      <w:r w:rsidRPr="0090725F">
        <w:rPr>
          <w:rFonts w:ascii="Verdana" w:hAnsi="Verdana"/>
          <w:color w:val="000000"/>
          <w:sz w:val="20"/>
          <w:lang w:val="ru-RU"/>
        </w:rPr>
        <w:t>— говорит миссис Джессап, повертываясь к Пейсли,</w:t>
      </w:r>
      <w:r w:rsidRPr="0090725F">
        <w:rPr>
          <w:rFonts w:ascii="Verdana" w:hAnsi="Verdana"/>
          <w:color w:val="000000"/>
          <w:sz w:val="20"/>
        </w:rPr>
        <w:t> </w:t>
      </w:r>
      <w:r w:rsidRPr="0090725F">
        <w:rPr>
          <w:rFonts w:ascii="Verdana" w:hAnsi="Verdana"/>
          <w:color w:val="000000"/>
          <w:sz w:val="20"/>
          <w:lang w:val="ru-RU"/>
        </w:rPr>
        <w:t>— если бы вы через двадцать пять лет попали на нашу с мистером Хиксом серебряную свадьбу, как вы думаете, сварили бы вы в своем котелке, который вы называете головой, что вы в этом деле с боку припека? Я вас долго терпела, потому что вы друг мистера Хикса, но, по-моему, пора бы вам надеть траур и убраться подальше.</w:t>
      </w:r>
    </w:p>
    <w:p w14:paraId="6B7CA866" w14:textId="77777777" w:rsidR="00C57CE5" w:rsidRPr="0090725F" w:rsidRDefault="00C57CE5" w:rsidP="0090725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725F">
        <w:rPr>
          <w:rFonts w:ascii="Verdana" w:hAnsi="Verdana"/>
          <w:color w:val="000000"/>
          <w:sz w:val="20"/>
          <w:lang w:val="ru-RU"/>
        </w:rPr>
        <w:t>—</w:t>
      </w:r>
      <w:r w:rsidRPr="0090725F">
        <w:rPr>
          <w:rFonts w:ascii="Verdana" w:hAnsi="Verdana"/>
          <w:color w:val="000000"/>
          <w:sz w:val="20"/>
        </w:rPr>
        <w:t> </w:t>
      </w:r>
      <w:r w:rsidRPr="0090725F">
        <w:rPr>
          <w:rFonts w:ascii="Verdana" w:hAnsi="Verdana"/>
          <w:color w:val="000000"/>
          <w:sz w:val="20"/>
          <w:lang w:val="ru-RU"/>
        </w:rPr>
        <w:t>Миссис Джессап,</w:t>
      </w:r>
      <w:r w:rsidRPr="0090725F">
        <w:rPr>
          <w:rFonts w:ascii="Verdana" w:hAnsi="Verdana"/>
          <w:color w:val="000000"/>
          <w:sz w:val="20"/>
        </w:rPr>
        <w:t> </w:t>
      </w:r>
      <w:r w:rsidRPr="0090725F">
        <w:rPr>
          <w:rFonts w:ascii="Verdana" w:hAnsi="Verdana"/>
          <w:color w:val="000000"/>
          <w:sz w:val="20"/>
          <w:lang w:val="ru-RU"/>
        </w:rPr>
        <w:t>— говорю я, не ослабляя своей жениховской хватки,</w:t>
      </w:r>
      <w:r w:rsidRPr="0090725F">
        <w:rPr>
          <w:rFonts w:ascii="Verdana" w:hAnsi="Verdana"/>
          <w:color w:val="000000"/>
          <w:sz w:val="20"/>
        </w:rPr>
        <w:t> </w:t>
      </w:r>
      <w:r w:rsidRPr="0090725F">
        <w:rPr>
          <w:rFonts w:ascii="Verdana" w:hAnsi="Verdana"/>
          <w:color w:val="000000"/>
          <w:sz w:val="20"/>
          <w:lang w:val="ru-RU"/>
        </w:rPr>
        <w:t>— мистер Пейсли</w:t>
      </w:r>
      <w:r w:rsidRPr="0090725F">
        <w:rPr>
          <w:rFonts w:ascii="Verdana" w:hAnsi="Verdana"/>
          <w:color w:val="000000"/>
          <w:sz w:val="20"/>
        </w:rPr>
        <w:t> </w:t>
      </w:r>
      <w:r w:rsidRPr="0090725F">
        <w:rPr>
          <w:rFonts w:ascii="Verdana" w:hAnsi="Verdana"/>
          <w:color w:val="000000"/>
          <w:sz w:val="20"/>
          <w:lang w:val="ru-RU"/>
        </w:rPr>
        <w:t>— мой друг, и я предложил ему играть в открытую и на равных основаниях, пока останется хоть один шанс.</w:t>
      </w:r>
    </w:p>
    <w:p w14:paraId="285535E9" w14:textId="77777777" w:rsidR="00C57CE5" w:rsidRPr="0090725F" w:rsidRDefault="00C57CE5" w:rsidP="0090725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725F">
        <w:rPr>
          <w:rFonts w:ascii="Verdana" w:hAnsi="Verdana"/>
          <w:color w:val="000000"/>
          <w:sz w:val="20"/>
          <w:lang w:val="ru-RU"/>
        </w:rPr>
        <w:t>—</w:t>
      </w:r>
      <w:r w:rsidRPr="0090725F">
        <w:rPr>
          <w:rFonts w:ascii="Verdana" w:hAnsi="Verdana"/>
          <w:color w:val="000000"/>
          <w:sz w:val="20"/>
        </w:rPr>
        <w:t> </w:t>
      </w:r>
      <w:r w:rsidRPr="0090725F">
        <w:rPr>
          <w:rFonts w:ascii="Verdana" w:hAnsi="Verdana"/>
          <w:color w:val="000000"/>
          <w:sz w:val="20"/>
          <w:lang w:val="ru-RU"/>
        </w:rPr>
        <w:t>Шанс!</w:t>
      </w:r>
      <w:r w:rsidRPr="0090725F">
        <w:rPr>
          <w:rFonts w:ascii="Verdana" w:hAnsi="Verdana"/>
          <w:color w:val="000000"/>
          <w:sz w:val="20"/>
        </w:rPr>
        <w:t> </w:t>
      </w:r>
      <w:r w:rsidRPr="0090725F">
        <w:rPr>
          <w:rFonts w:ascii="Verdana" w:hAnsi="Verdana"/>
          <w:color w:val="000000"/>
          <w:sz w:val="20"/>
          <w:lang w:val="ru-RU"/>
        </w:rPr>
        <w:t>— говорит она.</w:t>
      </w:r>
      <w:r w:rsidRPr="0090725F">
        <w:rPr>
          <w:rFonts w:ascii="Verdana" w:hAnsi="Verdana"/>
          <w:color w:val="000000"/>
          <w:sz w:val="20"/>
        </w:rPr>
        <w:t> </w:t>
      </w:r>
      <w:r w:rsidRPr="0090725F">
        <w:rPr>
          <w:rFonts w:ascii="Verdana" w:hAnsi="Verdana"/>
          <w:color w:val="000000"/>
          <w:sz w:val="20"/>
          <w:lang w:val="ru-RU"/>
        </w:rPr>
        <w:t>— Неужели он думает, что у него есть шанс? Надеюсь, после того, что он видел сегодня, он поймет, что у него есть шиш, а не шанс.</w:t>
      </w:r>
    </w:p>
    <w:p w14:paraId="6801F200" w14:textId="77777777" w:rsidR="00C57CE5" w:rsidRPr="0090725F" w:rsidRDefault="00C57CE5" w:rsidP="0090725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725F">
        <w:rPr>
          <w:rFonts w:ascii="Verdana" w:hAnsi="Verdana"/>
          <w:color w:val="000000"/>
          <w:sz w:val="20"/>
          <w:lang w:val="ru-RU"/>
        </w:rPr>
        <w:t>Короче говоря, через месяц мы с миссис Джессап сочетались законным браком в методистской церкви в Лос-Пиньос, и весь город сбежался поглядеть на это зрелище.</w:t>
      </w:r>
    </w:p>
    <w:p w14:paraId="2DADD958" w14:textId="77777777" w:rsidR="00C57CE5" w:rsidRPr="0090725F" w:rsidRDefault="00C57CE5" w:rsidP="0090725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725F">
        <w:rPr>
          <w:rFonts w:ascii="Verdana" w:hAnsi="Verdana"/>
          <w:color w:val="000000"/>
          <w:sz w:val="20"/>
          <w:lang w:val="ru-RU"/>
        </w:rPr>
        <w:t>Когда мы стали плечом к плечу перед проповедником и он начал было гнусавить свои ритуалы и пожелания, я оглядываюсь и не нахожу Пейсли.</w:t>
      </w:r>
    </w:p>
    <w:p w14:paraId="0177DBAA" w14:textId="77777777" w:rsidR="00C57CE5" w:rsidRPr="0090725F" w:rsidRDefault="00C57CE5" w:rsidP="0090725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725F">
        <w:rPr>
          <w:rFonts w:ascii="Verdana" w:hAnsi="Verdana"/>
          <w:color w:val="000000"/>
          <w:sz w:val="20"/>
          <w:lang w:val="ru-RU"/>
        </w:rPr>
        <w:t>—</w:t>
      </w:r>
      <w:r w:rsidRPr="0090725F">
        <w:rPr>
          <w:rFonts w:ascii="Verdana" w:hAnsi="Verdana"/>
          <w:color w:val="000000"/>
          <w:sz w:val="20"/>
        </w:rPr>
        <w:t> </w:t>
      </w:r>
      <w:r w:rsidRPr="0090725F">
        <w:rPr>
          <w:rFonts w:ascii="Verdana" w:hAnsi="Verdana"/>
          <w:color w:val="000000"/>
          <w:sz w:val="20"/>
          <w:lang w:val="ru-RU"/>
        </w:rPr>
        <w:t>Стой!</w:t>
      </w:r>
      <w:r w:rsidRPr="0090725F">
        <w:rPr>
          <w:rFonts w:ascii="Verdana" w:hAnsi="Verdana"/>
          <w:color w:val="000000"/>
          <w:sz w:val="20"/>
        </w:rPr>
        <w:t> </w:t>
      </w:r>
      <w:r w:rsidRPr="0090725F">
        <w:rPr>
          <w:rFonts w:ascii="Verdana" w:hAnsi="Verdana"/>
          <w:color w:val="000000"/>
          <w:sz w:val="20"/>
          <w:lang w:val="ru-RU"/>
        </w:rPr>
        <w:t>— говорю я проповеднику.</w:t>
      </w:r>
      <w:r w:rsidRPr="0090725F">
        <w:rPr>
          <w:rFonts w:ascii="Verdana" w:hAnsi="Verdana"/>
          <w:color w:val="000000"/>
          <w:sz w:val="20"/>
        </w:rPr>
        <w:t> </w:t>
      </w:r>
      <w:r w:rsidRPr="0090725F">
        <w:rPr>
          <w:rFonts w:ascii="Verdana" w:hAnsi="Verdana"/>
          <w:color w:val="000000"/>
          <w:sz w:val="20"/>
          <w:lang w:val="ru-RU"/>
        </w:rPr>
        <w:t>— Пейсли нет. Надо подождать Пейсли. Раз дружба, так дружба навсегда, таков Телемак Хикс,</w:t>
      </w:r>
      <w:r w:rsidRPr="0090725F">
        <w:rPr>
          <w:rFonts w:ascii="Verdana" w:hAnsi="Verdana"/>
          <w:color w:val="000000"/>
          <w:sz w:val="20"/>
        </w:rPr>
        <w:t> </w:t>
      </w:r>
      <w:r w:rsidRPr="0090725F">
        <w:rPr>
          <w:rFonts w:ascii="Verdana" w:hAnsi="Verdana"/>
          <w:color w:val="000000"/>
          <w:sz w:val="20"/>
          <w:lang w:val="ru-RU"/>
        </w:rPr>
        <w:t>— говорю я.</w:t>
      </w:r>
    </w:p>
    <w:p w14:paraId="6E32C24D" w14:textId="77777777" w:rsidR="00C57CE5" w:rsidRPr="0090725F" w:rsidRDefault="00C57CE5" w:rsidP="0090725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725F">
        <w:rPr>
          <w:rFonts w:ascii="Verdana" w:hAnsi="Verdana"/>
          <w:color w:val="000000"/>
          <w:sz w:val="20"/>
          <w:lang w:val="ru-RU"/>
        </w:rPr>
        <w:t>Миссис Джессап так и стрельнула глазами, но проповедник, согласно инструкции, прекратил свои заклинания.</w:t>
      </w:r>
    </w:p>
    <w:p w14:paraId="2C54F0FF" w14:textId="77777777" w:rsidR="00C57CE5" w:rsidRPr="0090725F" w:rsidRDefault="00C57CE5" w:rsidP="0090725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725F">
        <w:rPr>
          <w:rFonts w:ascii="Verdana" w:hAnsi="Verdana"/>
          <w:color w:val="000000"/>
          <w:sz w:val="20"/>
          <w:lang w:val="ru-RU"/>
        </w:rPr>
        <w:t>Через несколько минут галопом влетает Пейсли, на ходу пристегивая манжету. Он объясняет, что единственная в городе галантерейная лавочка была закрыта по случаю свадьбы, и он не мог достать крахмальную сорочку себе по вкусу, пока не выставил заднее окно лавочки и не обслужил себя сам. Затем он становится по другую сторону невесты, и венчание продолжается. Мне кажется, что Пейсли рассчитывал, как на последний шанс, на проповедника</w:t>
      </w:r>
      <w:r w:rsidRPr="0090725F">
        <w:rPr>
          <w:rFonts w:ascii="Verdana" w:hAnsi="Verdana"/>
          <w:color w:val="000000"/>
          <w:sz w:val="20"/>
        </w:rPr>
        <w:t> </w:t>
      </w:r>
      <w:r w:rsidRPr="0090725F">
        <w:rPr>
          <w:rFonts w:ascii="Verdana" w:hAnsi="Verdana"/>
          <w:color w:val="000000"/>
          <w:sz w:val="20"/>
          <w:lang w:val="ru-RU"/>
        </w:rPr>
        <w:t>— возьмет да и обвенчает его по ошибке с вдовой.</w:t>
      </w:r>
    </w:p>
    <w:p w14:paraId="51AE30BD" w14:textId="77777777" w:rsidR="00C57CE5" w:rsidRPr="0090725F" w:rsidRDefault="00C57CE5" w:rsidP="0090725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725F">
        <w:rPr>
          <w:rFonts w:ascii="Verdana" w:hAnsi="Verdana"/>
          <w:color w:val="000000"/>
          <w:sz w:val="20"/>
          <w:lang w:val="ru-RU"/>
        </w:rPr>
        <w:t>Окончив все процедуры, мы принялись за чай, вяленую антилопу и абрикосовые консервы, а затем народишко убрался с миром. Пейсли пожал мне руку последним и сказал, что я действовал честно и благородно и он гордится, что может называть меня своим другом.</w:t>
      </w:r>
    </w:p>
    <w:p w14:paraId="2290B527" w14:textId="77777777" w:rsidR="00C57CE5" w:rsidRPr="0090725F" w:rsidRDefault="00C57CE5" w:rsidP="0090725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725F">
        <w:rPr>
          <w:rFonts w:ascii="Verdana" w:hAnsi="Verdana"/>
          <w:color w:val="000000"/>
          <w:sz w:val="20"/>
          <w:lang w:val="ru-RU"/>
        </w:rPr>
        <w:t>У проповедника был небольшой домишко фасадом на улицу, оборудованный для сдачи внаем, и он разрешил нам занять его до утреннего поезда в десять сорок, с которым мы отбывали в наше свадебное путешествие в Эль-Пасо. Жена проповедника украсила комнаты мальвами и плющом, и дом стал похож на беседку и выглядел празднично.</w:t>
      </w:r>
    </w:p>
    <w:p w14:paraId="248261A0" w14:textId="77777777" w:rsidR="00C57CE5" w:rsidRPr="0090725F" w:rsidRDefault="00C57CE5" w:rsidP="0090725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725F">
        <w:rPr>
          <w:rFonts w:ascii="Verdana" w:hAnsi="Verdana"/>
          <w:color w:val="000000"/>
          <w:sz w:val="20"/>
          <w:lang w:val="ru-RU"/>
        </w:rPr>
        <w:t>Часов около десяти в тот вечер я сажусь на крыльцо и стаскиваю на сквознячке сапоги; миссис Хикс прибирает в комнате. Скоро свет в доме погас, а я все сижу и вспоминаю былые времена и события. И вдруг я слышу, миссис Хикс кричит:</w:t>
      </w:r>
    </w:p>
    <w:p w14:paraId="38E80367" w14:textId="77777777" w:rsidR="00C57CE5" w:rsidRPr="0090725F" w:rsidRDefault="00C57CE5" w:rsidP="0090725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725F">
        <w:rPr>
          <w:rFonts w:ascii="Verdana" w:hAnsi="Verdana"/>
          <w:color w:val="000000"/>
          <w:sz w:val="20"/>
          <w:lang w:val="ru-RU"/>
        </w:rPr>
        <w:t>—</w:t>
      </w:r>
      <w:r w:rsidRPr="0090725F">
        <w:rPr>
          <w:rFonts w:ascii="Verdana" w:hAnsi="Verdana"/>
          <w:color w:val="000000"/>
          <w:sz w:val="20"/>
        </w:rPr>
        <w:t> </w:t>
      </w:r>
      <w:r w:rsidRPr="0090725F">
        <w:rPr>
          <w:rFonts w:ascii="Verdana" w:hAnsi="Verdana"/>
          <w:color w:val="000000"/>
          <w:sz w:val="20"/>
          <w:lang w:val="ru-RU"/>
        </w:rPr>
        <w:t>Лем, ты скоро?</w:t>
      </w:r>
    </w:p>
    <w:p w14:paraId="37D75CD0" w14:textId="77777777" w:rsidR="00C57CE5" w:rsidRPr="0090725F" w:rsidRDefault="00C57CE5" w:rsidP="0090725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725F">
        <w:rPr>
          <w:rFonts w:ascii="Verdana" w:hAnsi="Verdana"/>
          <w:color w:val="000000"/>
          <w:sz w:val="20"/>
          <w:lang w:val="ru-RU"/>
        </w:rPr>
        <w:t>—</w:t>
      </w:r>
      <w:r w:rsidRPr="0090725F">
        <w:rPr>
          <w:rFonts w:ascii="Verdana" w:hAnsi="Verdana"/>
          <w:color w:val="000000"/>
          <w:sz w:val="20"/>
        </w:rPr>
        <w:t> </w:t>
      </w:r>
      <w:r w:rsidRPr="0090725F">
        <w:rPr>
          <w:rFonts w:ascii="Verdana" w:hAnsi="Verdana"/>
          <w:color w:val="000000"/>
          <w:sz w:val="20"/>
          <w:lang w:val="ru-RU"/>
        </w:rPr>
        <w:t>Иду, иду,</w:t>
      </w:r>
      <w:r w:rsidRPr="0090725F">
        <w:rPr>
          <w:rFonts w:ascii="Verdana" w:hAnsi="Verdana"/>
          <w:color w:val="000000"/>
          <w:sz w:val="20"/>
        </w:rPr>
        <w:t> </w:t>
      </w:r>
      <w:r w:rsidRPr="0090725F">
        <w:rPr>
          <w:rFonts w:ascii="Verdana" w:hAnsi="Verdana"/>
          <w:color w:val="000000"/>
          <w:sz w:val="20"/>
          <w:lang w:val="ru-RU"/>
        </w:rPr>
        <w:t>— говорю я, очнувшись.</w:t>
      </w:r>
      <w:r w:rsidRPr="0090725F">
        <w:rPr>
          <w:rFonts w:ascii="Verdana" w:hAnsi="Verdana"/>
          <w:color w:val="000000"/>
          <w:sz w:val="20"/>
        </w:rPr>
        <w:t> </w:t>
      </w:r>
      <w:r w:rsidRPr="0090725F">
        <w:rPr>
          <w:rFonts w:ascii="Verdana" w:hAnsi="Verdana"/>
          <w:color w:val="000000"/>
          <w:sz w:val="20"/>
          <w:lang w:val="ru-RU"/>
        </w:rPr>
        <w:t>— Ей-же-ей, я дожидался старикашку Пейсли, чтобы...</w:t>
      </w:r>
    </w:p>
    <w:p w14:paraId="22920D4A" w14:textId="5C105B99" w:rsidR="006342C4" w:rsidRPr="0090725F" w:rsidRDefault="00C57CE5" w:rsidP="0090725F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0725F">
        <w:rPr>
          <w:rFonts w:ascii="Verdana" w:hAnsi="Verdana"/>
          <w:color w:val="000000"/>
          <w:sz w:val="20"/>
          <w:lang w:val="ru-RU"/>
        </w:rPr>
        <w:t>—</w:t>
      </w:r>
      <w:r w:rsidRPr="0090725F">
        <w:rPr>
          <w:rFonts w:ascii="Verdana" w:hAnsi="Verdana"/>
          <w:color w:val="000000"/>
          <w:sz w:val="20"/>
        </w:rPr>
        <w:t> </w:t>
      </w:r>
      <w:r w:rsidRPr="0090725F">
        <w:rPr>
          <w:rFonts w:ascii="Verdana" w:hAnsi="Verdana"/>
          <w:color w:val="000000"/>
          <w:sz w:val="20"/>
          <w:lang w:val="ru-RU"/>
        </w:rPr>
        <w:t>Но не успел я договорить,</w:t>
      </w:r>
      <w:r w:rsidRPr="0090725F">
        <w:rPr>
          <w:rFonts w:ascii="Verdana" w:hAnsi="Verdana"/>
          <w:color w:val="000000"/>
          <w:sz w:val="20"/>
        </w:rPr>
        <w:t> </w:t>
      </w:r>
      <w:r w:rsidRPr="0090725F">
        <w:rPr>
          <w:rFonts w:ascii="Verdana" w:hAnsi="Verdana"/>
          <w:color w:val="000000"/>
          <w:sz w:val="20"/>
          <w:lang w:val="ru-RU"/>
        </w:rPr>
        <w:t>— заключил Телемак Хикс,</w:t>
      </w:r>
      <w:r w:rsidRPr="0090725F">
        <w:rPr>
          <w:rFonts w:ascii="Verdana" w:hAnsi="Verdana"/>
          <w:color w:val="000000"/>
          <w:sz w:val="20"/>
        </w:rPr>
        <w:t> </w:t>
      </w:r>
      <w:r w:rsidRPr="0090725F">
        <w:rPr>
          <w:rFonts w:ascii="Verdana" w:hAnsi="Verdana"/>
          <w:color w:val="000000"/>
          <w:sz w:val="20"/>
          <w:lang w:val="ru-RU"/>
        </w:rPr>
        <w:t>— как мне показалось, что кто-то отстрелил мое левое ухо из сорокапятикалиберного. Выяснилось, что по уху меня съездила половая щетка, а за нее держалась миссис Хикс.</w:t>
      </w:r>
    </w:p>
    <w:sectPr w:rsidR="006342C4" w:rsidRPr="0090725F" w:rsidSect="009072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D62D6" w14:textId="77777777" w:rsidR="005C394D" w:rsidRDefault="005C394D" w:rsidP="00C57CE5">
      <w:pPr>
        <w:spacing w:after="0" w:line="240" w:lineRule="auto"/>
      </w:pPr>
      <w:r>
        <w:separator/>
      </w:r>
    </w:p>
  </w:endnote>
  <w:endnote w:type="continuationSeparator" w:id="0">
    <w:p w14:paraId="75FC7097" w14:textId="77777777" w:rsidR="005C394D" w:rsidRDefault="005C394D" w:rsidP="00C57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6FE1F" w14:textId="77777777" w:rsidR="0090725F" w:rsidRDefault="0090725F" w:rsidP="007D5B7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6305C2A9" w14:textId="77777777" w:rsidR="0090725F" w:rsidRDefault="0090725F" w:rsidP="0090725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F67D8" w14:textId="2235E818" w:rsidR="0090725F" w:rsidRPr="0090725F" w:rsidRDefault="0090725F" w:rsidP="0090725F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90725F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90725F">
      <w:rPr>
        <w:rStyle w:val="PageNumber"/>
        <w:rFonts w:ascii="Arial" w:hAnsi="Arial" w:cs="Arial"/>
        <w:color w:val="999999"/>
        <w:sz w:val="20"/>
      </w:rPr>
      <w:t>http</w:t>
    </w:r>
    <w:r w:rsidRPr="0090725F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90725F">
      <w:rPr>
        <w:rStyle w:val="PageNumber"/>
        <w:rFonts w:ascii="Arial" w:hAnsi="Arial" w:cs="Arial"/>
        <w:color w:val="999999"/>
        <w:sz w:val="20"/>
      </w:rPr>
      <w:t>artefact</w:t>
    </w:r>
    <w:r w:rsidRPr="0090725F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90725F">
      <w:rPr>
        <w:rStyle w:val="PageNumber"/>
        <w:rFonts w:ascii="Arial" w:hAnsi="Arial" w:cs="Arial"/>
        <w:color w:val="999999"/>
        <w:sz w:val="20"/>
      </w:rPr>
      <w:t>lib</w:t>
    </w:r>
    <w:r w:rsidRPr="0090725F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90725F">
      <w:rPr>
        <w:rStyle w:val="PageNumber"/>
        <w:rFonts w:ascii="Arial" w:hAnsi="Arial" w:cs="Arial"/>
        <w:color w:val="999999"/>
        <w:sz w:val="20"/>
      </w:rPr>
      <w:t>ru</w:t>
    </w:r>
    <w:r w:rsidRPr="0090725F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21A7C" w14:textId="77777777" w:rsidR="0090725F" w:rsidRDefault="009072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84B5C" w14:textId="77777777" w:rsidR="005C394D" w:rsidRDefault="005C394D" w:rsidP="00C57CE5">
      <w:pPr>
        <w:spacing w:after="0" w:line="240" w:lineRule="auto"/>
      </w:pPr>
      <w:r>
        <w:separator/>
      </w:r>
    </w:p>
  </w:footnote>
  <w:footnote w:type="continuationSeparator" w:id="0">
    <w:p w14:paraId="58491607" w14:textId="77777777" w:rsidR="005C394D" w:rsidRDefault="005C394D" w:rsidP="00C57CE5">
      <w:pPr>
        <w:spacing w:after="0" w:line="240" w:lineRule="auto"/>
      </w:pPr>
      <w:r>
        <w:continuationSeparator/>
      </w:r>
    </w:p>
  </w:footnote>
  <w:footnote w:id="1">
    <w:p w14:paraId="7A96D3B8" w14:textId="77777777" w:rsidR="00C57CE5" w:rsidRDefault="00C57CE5" w:rsidP="00C57CE5">
      <w:pPr>
        <w:pStyle w:val="FootNote"/>
        <w:spacing w:after="60"/>
        <w:ind w:firstLine="0"/>
      </w:pPr>
      <w:r w:rsidRPr="003E4FFC">
        <w:rPr>
          <w:vertAlign w:val="superscript"/>
        </w:rPr>
        <w:footnoteRef/>
      </w:r>
      <w:r>
        <w:t xml:space="preserve"> </w:t>
      </w:r>
      <w:r w:rsidRPr="003E4FFC">
        <w:rPr>
          <w:rFonts w:ascii="Calibri" w:hAnsi="Calibri" w:cs="Calibri"/>
        </w:rPr>
        <w:t>Дамон и Пифий</w:t>
      </w:r>
      <w:r>
        <w:rPr>
          <w:rFonts w:ascii="Calibri" w:hAnsi="Calibri" w:cs="Calibri"/>
        </w:rPr>
        <w:t xml:space="preserve"> — </w:t>
      </w:r>
      <w:r w:rsidRPr="003E4FFC">
        <w:rPr>
          <w:rFonts w:ascii="Calibri" w:hAnsi="Calibri" w:cs="Calibri"/>
        </w:rPr>
        <w:t>легендарные жители древних Сиракуз, прославившиеся своею дружбой.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32B5C" w14:textId="77777777" w:rsidR="0090725F" w:rsidRDefault="0090725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7F119" w14:textId="2B84C4C3" w:rsidR="0090725F" w:rsidRPr="0090725F" w:rsidRDefault="0090725F" w:rsidP="0090725F">
    <w:pPr>
      <w:pStyle w:val="Header"/>
      <w:rPr>
        <w:rFonts w:ascii="Arial" w:hAnsi="Arial" w:cs="Arial"/>
        <w:color w:val="999999"/>
        <w:sz w:val="20"/>
        <w:lang w:val="ru-RU"/>
      </w:rPr>
    </w:pPr>
    <w:r w:rsidRPr="0090725F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B3CB7" w14:textId="77777777" w:rsidR="0090725F" w:rsidRDefault="0090725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41CB2"/>
    <w:rsid w:val="0006063C"/>
    <w:rsid w:val="0015074B"/>
    <w:rsid w:val="0029639D"/>
    <w:rsid w:val="00326F90"/>
    <w:rsid w:val="005C394D"/>
    <w:rsid w:val="006342C4"/>
    <w:rsid w:val="007C760E"/>
    <w:rsid w:val="0090725F"/>
    <w:rsid w:val="00AA1D8D"/>
    <w:rsid w:val="00B47730"/>
    <w:rsid w:val="00C57CE5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ACE7ABE"/>
  <w14:defaultImageDpi w14:val="300"/>
  <w15:docId w15:val="{6E33A5A9-B01A-4FD1-A273-23C3FABBF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FootNote">
    <w:name w:val="FootNote"/>
    <w:next w:val="Normal"/>
    <w:uiPriority w:val="99"/>
    <w:rsid w:val="00C57CE5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9072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2359</Words>
  <Characters>12623</Characters>
  <Application>Microsoft Office Word</Application>
  <DocSecurity>0</DocSecurity>
  <Lines>233</Lines>
  <Paragraphs>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14904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Друг Телемак</dc:title>
  <dc:subject/>
  <dc:creator>О. Генри</dc:creator>
  <cp:keywords/>
  <dc:description/>
  <cp:lastModifiedBy>Andrey Piskunov</cp:lastModifiedBy>
  <cp:revision>6</cp:revision>
  <dcterms:created xsi:type="dcterms:W3CDTF">2013-12-23T23:15:00Z</dcterms:created>
  <dcterms:modified xsi:type="dcterms:W3CDTF">2025-05-07T03:16:00Z</dcterms:modified>
  <cp:category/>
</cp:coreProperties>
</file>