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05AA" w14:textId="77777777" w:rsidR="000614E4" w:rsidRPr="00A92FE1" w:rsidRDefault="000614E4" w:rsidP="00A92FE1">
      <w:pPr>
        <w:pStyle w:val="Heading2"/>
        <w:keepNext w:val="0"/>
        <w:keepLines w:val="0"/>
        <w:suppressAutoHyphens/>
        <w:spacing w:before="0" w:line="240" w:lineRule="auto"/>
        <w:jc w:val="both"/>
        <w:rPr>
          <w:rFonts w:ascii="Verdana" w:hAnsi="Verdana"/>
          <w:color w:val="000000"/>
          <w:sz w:val="32"/>
          <w:lang w:val="ru-RU"/>
        </w:rPr>
      </w:pPr>
      <w:r w:rsidRPr="00A92FE1">
        <w:rPr>
          <w:rFonts w:ascii="Verdana" w:hAnsi="Verdana"/>
          <w:color w:val="000000"/>
          <w:sz w:val="32"/>
          <w:lang w:val="ru-RU"/>
        </w:rPr>
        <w:t>Справочник Гименея</w:t>
      </w:r>
    </w:p>
    <w:p w14:paraId="00DA1D68" w14:textId="70036E9F" w:rsidR="000614E4" w:rsidRPr="00A92FE1" w:rsidRDefault="00B306F4" w:rsidP="00A92FE1">
      <w:pPr>
        <w:suppressAutoHyphens/>
        <w:spacing w:after="0" w:line="240" w:lineRule="auto"/>
        <w:jc w:val="both"/>
        <w:rPr>
          <w:rFonts w:ascii="Verdana" w:hAnsi="Verdana"/>
          <w:color w:val="000000"/>
          <w:sz w:val="24"/>
          <w:lang w:val="ru-RU"/>
        </w:rPr>
      </w:pPr>
      <w:r w:rsidRPr="00A92FE1">
        <w:rPr>
          <w:rFonts w:ascii="Verdana" w:hAnsi="Verdana"/>
          <w:color w:val="000000"/>
          <w:sz w:val="24"/>
          <w:lang w:val="ru-RU"/>
        </w:rPr>
        <w:t>О. Генри</w:t>
      </w:r>
    </w:p>
    <w:p w14:paraId="4AA6DFAB" w14:textId="77777777" w:rsidR="000614E4" w:rsidRPr="00A92FE1" w:rsidRDefault="000614E4" w:rsidP="00A92FE1">
      <w:pPr>
        <w:suppressAutoHyphens/>
        <w:spacing w:after="0" w:line="240" w:lineRule="auto"/>
        <w:jc w:val="both"/>
        <w:rPr>
          <w:rFonts w:ascii="Verdana" w:hAnsi="Verdana"/>
          <w:color w:val="000000"/>
          <w:sz w:val="20"/>
          <w:lang w:val="ru-RU"/>
        </w:rPr>
      </w:pPr>
      <w:r w:rsidRPr="00A92FE1">
        <w:rPr>
          <w:rFonts w:ascii="Verdana" w:hAnsi="Verdana"/>
          <w:color w:val="000000"/>
          <w:sz w:val="20"/>
          <w:lang w:val="ru-RU"/>
        </w:rPr>
        <w:t>Перевод М.</w:t>
      </w:r>
      <w:r w:rsidRPr="00A92FE1">
        <w:rPr>
          <w:rFonts w:ascii="Verdana" w:hAnsi="Verdana"/>
          <w:color w:val="000000"/>
          <w:sz w:val="20"/>
        </w:rPr>
        <w:t> </w:t>
      </w:r>
      <w:r w:rsidRPr="00A92FE1">
        <w:rPr>
          <w:rFonts w:ascii="Verdana" w:hAnsi="Verdana"/>
          <w:color w:val="000000"/>
          <w:sz w:val="20"/>
          <w:lang w:val="ru-RU"/>
        </w:rPr>
        <w:t>Урнова</w:t>
      </w:r>
    </w:p>
    <w:p w14:paraId="7EDF887F"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p>
    <w:p w14:paraId="6084729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Сандерсон Пратт, пишущий эти строки, полагаю, что системе образования в Соединенных Штатах следовало бы находиться в ведении бюро погоды. В пользу этого я могу привести веские доводы. Ну, скажите, почему бы наших профессоров не передать метеорологическому департаменту? Их учили читать, и они легко могли бы пробегать утренние газеты и потом телеграфировать в главную контору, какой ожидать погоды. Но этот вопрос интересен и с другой стороны. Сейчас я собираюсь вам рассказать, как погода снабдила меня и Айдахо Грина светским образованием.</w:t>
      </w:r>
    </w:p>
    <w:p w14:paraId="542CC77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Мы находились в горах Биттер-Рут, за хребтом Монтана, искали золото. В местечке Уолла-Уолла один бородатый малый, надеясь неизвестно на что, выдал нам аванс. И вот мы торчали в горах, ковыряя их понемножку и располагая запасом еды, которого хватило бы на прокорм целой армии на все время обычной мирной конференции.</w:t>
      </w:r>
    </w:p>
    <w:p w14:paraId="54ED44C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 один прекрасный день приезжает из Карлоса почтальон, делает у нас привал, съедает три банки сливовых консервов и оставляет нам свежую газету. Эта газета печатала сводки предчувствий погоды, и карта, которую она сдала горам Биттер-Рут с самого низа колоды, означала: «Тепло и ясно, ветер западный, слабый».</w:t>
      </w:r>
    </w:p>
    <w:p w14:paraId="2D74354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 тот же день вечером пошел снег и подул сильный восточный ветер. Мы с Айдахо перенесли свою стоянку повыше, в старую заброшенную хижину, думая, что это всего-навсего налетела ноябрьская метелица. Но когда на ровных местах снегу выпало на три фута, непогода разыгралась всерьез, и мы поняли, что нас занесло. Груду топлива мы натаскали еще до того, как его засыпало, кормежки у нас должно было хватить на два месяца, так что мы предоставили стихиям бушевать и злиться, как им заблагорассудится.</w:t>
      </w:r>
    </w:p>
    <w:p w14:paraId="5E2C93FF"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Если вы хотите поощрять ремесло человекоубийства, заприте на месяц двух человек в хижине восемнадцать на двадцать футов. Человеческая натура этого не выдержит.</w:t>
      </w:r>
    </w:p>
    <w:p w14:paraId="6F36881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Когда упали первые снежные хлопья, мы хохотали над своими остротами да похваливали месиво, которое извлекали из котелка и называли хлебом. К концу третьей недели Айдахо опубликовывает такого рода эдикт:</w:t>
      </w:r>
    </w:p>
    <w:p w14:paraId="1A10784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Я не знаю, какой звук издавало бы кислое молоко, падая с воздушного шара на дно жестяной кастрюльки, но мне кажется, это было бы небесной музыкой по сравнению с бульканьем жиденькой струйки дохлых мыслишек, истекающих из ваших разговорных органов. Полупрожеванные звуки, которые вы ежедневно издаете, напоминают мне коровью жвачку, с той только разницей, что корова</w:t>
      </w:r>
      <w:r w:rsidRPr="00A92FE1">
        <w:rPr>
          <w:rFonts w:ascii="Verdana" w:hAnsi="Verdana"/>
          <w:color w:val="000000"/>
          <w:sz w:val="20"/>
        </w:rPr>
        <w:t> </w:t>
      </w:r>
      <w:r w:rsidRPr="00A92FE1">
        <w:rPr>
          <w:rFonts w:ascii="Verdana" w:hAnsi="Verdana"/>
          <w:color w:val="000000"/>
          <w:sz w:val="20"/>
          <w:lang w:val="ru-RU"/>
        </w:rPr>
        <w:t>— особа воспитанная и оставляет свое при себе, а вы нет.</w:t>
      </w:r>
    </w:p>
    <w:p w14:paraId="04E3416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Мистер Грин,</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вы когда-то были моим приятелем, и это мешает мне сказать вам со всей откровенностью, что если бы мне пришлось выбирать между вашим обществом и обществом обыкновенной кудлатой, колченогой дворняжки, то один из обитателей этой хибарки вилял бы сейчас хвостом.</w:t>
      </w:r>
    </w:p>
    <w:p w14:paraId="1D506E00"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 таком духе мы беседуем несколько дней, а потом и вовсе перестаем разговаривать. Мы делим кухонные принадлежности, и Айдахо стряпает на одном конце очага, а я</w:t>
      </w:r>
      <w:r w:rsidRPr="00A92FE1">
        <w:rPr>
          <w:rFonts w:ascii="Verdana" w:hAnsi="Verdana"/>
          <w:color w:val="000000"/>
          <w:sz w:val="20"/>
        </w:rPr>
        <w:t> </w:t>
      </w:r>
      <w:r w:rsidRPr="00A92FE1">
        <w:rPr>
          <w:rFonts w:ascii="Verdana" w:hAnsi="Verdana"/>
          <w:color w:val="000000"/>
          <w:sz w:val="20"/>
          <w:lang w:val="ru-RU"/>
        </w:rPr>
        <w:t>— на другом. Снега навалило по самые окна, и огонь приходилось поддерживать целый день.</w:t>
      </w:r>
    </w:p>
    <w:p w14:paraId="3198B33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 xml:space="preserve">Мы с Айдахо, надо вам доложить, не имели никакого образования, разве что умели читать да вычислять на грифельной доске: «Если у Джона три яблока, а у Джеймса пять...» Мы никогда не ощущали особой необходимости в университетском дипломе, так как, болтаясь по свету, приобрели кое-какие истинные познания и могли ими пользоваться в критических обстоятельствах. Но загнанные снегом в хижину на Биттер-Рут, мы впервые почувствовали, что если бы изучали Гомера или греческий язык, дроби и высшие отрасли знания, у нас были бы кое-какие запасы для размышлений и дум в одиночестве. Я видел, как молодчики из восточных колледжей работают в ковбойских лагерях по всему Западу, и у меня создалось впечатление, что образование было для них меньшей помехой, чем могло показаться с первого взгляда. Вот, к примеру, на Снейк-Ривер у Эндрю Мак-Уильямса верховая </w:t>
      </w:r>
      <w:r w:rsidRPr="00A92FE1">
        <w:rPr>
          <w:rFonts w:ascii="Verdana" w:hAnsi="Verdana"/>
          <w:color w:val="000000"/>
          <w:sz w:val="20"/>
          <w:lang w:val="ru-RU"/>
        </w:rPr>
        <w:lastRenderedPageBreak/>
        <w:t>лошадь подцепила чесотку, так он за десять миль погнал тележку за одним из этих чудаков, который величал себя ботаником. Но лошадь все-таки околела.</w:t>
      </w:r>
    </w:p>
    <w:p w14:paraId="4A202E2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Однажды утром Айдахо шарил поленом на небольшой полке,</w:t>
      </w:r>
      <w:r w:rsidRPr="00A92FE1">
        <w:rPr>
          <w:rFonts w:ascii="Verdana" w:hAnsi="Verdana"/>
          <w:color w:val="000000"/>
          <w:sz w:val="20"/>
        </w:rPr>
        <w:t> </w:t>
      </w:r>
      <w:r w:rsidRPr="00A92FE1">
        <w:rPr>
          <w:rFonts w:ascii="Verdana" w:hAnsi="Verdana"/>
          <w:color w:val="000000"/>
          <w:sz w:val="20"/>
          <w:lang w:val="ru-RU"/>
        </w:rPr>
        <w:t>— до нее нельзя было дотянуться рукой. На пол упали две книги. Я шагнул к ним, но встретился взглядом с Айдахо. Он заговорил в первый раз за неделю.</w:t>
      </w:r>
    </w:p>
    <w:p w14:paraId="4F987573"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Не обожгите ваших пальчиков,</w:t>
      </w:r>
      <w:r w:rsidRPr="00A92FE1">
        <w:rPr>
          <w:rFonts w:ascii="Verdana" w:hAnsi="Verdana"/>
          <w:color w:val="000000"/>
          <w:sz w:val="20"/>
        </w:rPr>
        <w:t> </w:t>
      </w:r>
      <w:r w:rsidRPr="00A92FE1">
        <w:rPr>
          <w:rFonts w:ascii="Verdana" w:hAnsi="Verdana"/>
          <w:color w:val="000000"/>
          <w:sz w:val="20"/>
          <w:lang w:val="ru-RU"/>
        </w:rPr>
        <w:t>— говорит он.</w:t>
      </w:r>
      <w:r w:rsidRPr="00A92FE1">
        <w:rPr>
          <w:rFonts w:ascii="Verdana" w:hAnsi="Verdana"/>
          <w:color w:val="000000"/>
          <w:sz w:val="20"/>
        </w:rPr>
        <w:t> </w:t>
      </w:r>
      <w:r w:rsidRPr="00A92FE1">
        <w:rPr>
          <w:rFonts w:ascii="Verdana" w:hAnsi="Verdana"/>
          <w:color w:val="000000"/>
          <w:sz w:val="20"/>
          <w:lang w:val="ru-RU"/>
        </w:rPr>
        <w:t>— Вы годитесь в товарищи только спящей черепахе, но, невзирая на это я поступлю с вами по-честному. И это больше того, что сделали ваши родители, пустив вас по свету с общительностью гремучей змеи и отзывчивостью мороженой репы. Мы сыграем с вами до туза, и выигравший выберет себе книгу, а проигравший возьмет оставшуюся.</w:t>
      </w:r>
    </w:p>
    <w:p w14:paraId="26DE955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Мы сыграли, и Айдахо выиграл. Он взял свою книгу, а я свою. Потом мы разошлись по разным углам хижины и занялись чтением.</w:t>
      </w:r>
    </w:p>
    <w:p w14:paraId="44141F4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Никогда я так не радовался самородку в десять унций, как обрадовался этой книге. И Айдахо смотрел на свою, как ребенок на леденец.</w:t>
      </w:r>
    </w:p>
    <w:p w14:paraId="53006CC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Моя книжонка была небольшая, размером пять на шесть дюймов, с заглавием: «Херкимеров справочник необходимых познаний». Может быть, я ошибаюсь, но, по-моему,</w:t>
      </w:r>
      <w:r w:rsidRPr="00A92FE1">
        <w:rPr>
          <w:rFonts w:ascii="Verdana" w:hAnsi="Verdana"/>
          <w:color w:val="000000"/>
          <w:sz w:val="20"/>
        </w:rPr>
        <w:t> </w:t>
      </w:r>
      <w:r w:rsidRPr="00A92FE1">
        <w:rPr>
          <w:rFonts w:ascii="Verdana" w:hAnsi="Verdana"/>
          <w:color w:val="000000"/>
          <w:sz w:val="20"/>
          <w:lang w:val="ru-RU"/>
        </w:rPr>
        <w:t>— это величайшая из всех написанных книг. Она сохранилась у меня до сих пор, и, пользуясь ее сведениями, я кого хочешь могу обыграть пятьдесят раз в пять минут. Куда до нее Соломону или «Нью-Йорк трибюн»! Херкимер обоих заткнет за пояс. Этот малый, должно быть, потратил пятьдесят лет и пропутешествовал миллион миль, чтобы набраться такой премудрости. Тут тебе и статистика населения всех городов, и способ, как узнать возраст девушки, и сведения о количестве зубов у верблюда. Тут можно узнать, какой самый длинный в мире туннель, сколько звезд на небе, через сколько дней высыпает ветряная оспа, каких размеров должна быть женская шея, какие права «вето» у губернаторов, даты постройки римских акведуков, сколько фунтов риса можно купить, если не выпивать три кружки пива в день, среднюю ежегодную температуру города Огасты, штат Мэн, сколько нужно семян моркови, чтобы засеять один акр рядовой сеялкой, какие бывают противоядия, количество волос на голове блондинки, как сохранять яйца, высоту всех гор в мире, даты всех войн и сражений, и как приводить в чувство утопленников и очумевших от солнечного удара, и сколько гвоздей идет на фунт, и как делать динамит, поливать цветы и стлать постель, и что предпринять до прихода доктора</w:t>
      </w:r>
      <w:r w:rsidRPr="00A92FE1">
        <w:rPr>
          <w:rFonts w:ascii="Verdana" w:hAnsi="Verdana"/>
          <w:color w:val="000000"/>
          <w:sz w:val="20"/>
        </w:rPr>
        <w:t> </w:t>
      </w:r>
      <w:r w:rsidRPr="00A92FE1">
        <w:rPr>
          <w:rFonts w:ascii="Verdana" w:hAnsi="Verdana"/>
          <w:color w:val="000000"/>
          <w:sz w:val="20"/>
          <w:lang w:val="ru-RU"/>
        </w:rPr>
        <w:t>— и еще пропасть всяких сведений. Может, Херкимер и не знает чего-нибудь, но по книжке я этого не заметил.</w:t>
      </w:r>
    </w:p>
    <w:p w14:paraId="525A493D"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сидел и читал эту книгу четыре часа. В ней были спрессованы все чудеса просвещения. Я забыл про снег и про наш разлад с Айдахо. Он тихо сидел на табуретке, и какое-то нежное и загадочное выражение просвечивало сквозь его рыже-бурую бороду.</w:t>
      </w:r>
    </w:p>
    <w:p w14:paraId="6CB88A6A"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Айдахо,</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тебе какая книга досталась?</w:t>
      </w:r>
    </w:p>
    <w:p w14:paraId="7EA2FBDD"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Айдахо, очевидно, тоже забыл старые счеты, потому что ответил умеренным тоном, без всякой брани и злости.</w:t>
      </w:r>
    </w:p>
    <w:p w14:paraId="4DA55B20"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Мне-то?</w:t>
      </w:r>
      <w:r w:rsidRPr="00A92FE1">
        <w:rPr>
          <w:rFonts w:ascii="Verdana" w:hAnsi="Verdana"/>
          <w:color w:val="000000"/>
          <w:sz w:val="20"/>
        </w:rPr>
        <w:t> </w:t>
      </w:r>
      <w:r w:rsidRPr="00A92FE1">
        <w:rPr>
          <w:rFonts w:ascii="Verdana" w:hAnsi="Verdana"/>
          <w:color w:val="000000"/>
          <w:sz w:val="20"/>
          <w:lang w:val="ru-RU"/>
        </w:rPr>
        <w:t>— говорит он.</w:t>
      </w:r>
      <w:r w:rsidRPr="00A92FE1">
        <w:rPr>
          <w:rFonts w:ascii="Verdana" w:hAnsi="Verdana"/>
          <w:color w:val="000000"/>
          <w:sz w:val="20"/>
        </w:rPr>
        <w:t> </w:t>
      </w:r>
      <w:r w:rsidRPr="00A92FE1">
        <w:rPr>
          <w:rFonts w:ascii="Verdana" w:hAnsi="Verdana"/>
          <w:color w:val="000000"/>
          <w:sz w:val="20"/>
          <w:lang w:val="ru-RU"/>
        </w:rPr>
        <w:t>— По всей видимости, это Омар Ха-Эм</w:t>
      </w:r>
      <w:r w:rsidRPr="00A92FE1">
        <w:rPr>
          <w:rFonts w:ascii="Verdana" w:hAnsi="Verdana"/>
          <w:color w:val="000000"/>
          <w:sz w:val="20"/>
          <w:vertAlign w:val="superscript"/>
        </w:rPr>
        <w:footnoteReference w:id="1"/>
      </w:r>
      <w:r w:rsidRPr="00A92FE1">
        <w:rPr>
          <w:rFonts w:ascii="Verdana" w:hAnsi="Verdana"/>
          <w:color w:val="000000"/>
          <w:sz w:val="20"/>
          <w:lang w:val="ru-RU"/>
        </w:rPr>
        <w:t>.</w:t>
      </w:r>
    </w:p>
    <w:p w14:paraId="5BA5AE9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Омар</w:t>
      </w:r>
      <w:r w:rsidRPr="00A92FE1">
        <w:rPr>
          <w:rFonts w:ascii="Verdana" w:hAnsi="Verdana"/>
          <w:color w:val="000000"/>
          <w:sz w:val="20"/>
        </w:rPr>
        <w:t> X</w:t>
      </w: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 а дальше?</w:t>
      </w:r>
      <w:r w:rsidRPr="00A92FE1">
        <w:rPr>
          <w:rFonts w:ascii="Verdana" w:hAnsi="Verdana"/>
          <w:color w:val="000000"/>
          <w:sz w:val="20"/>
        </w:rPr>
        <w:t> </w:t>
      </w:r>
      <w:r w:rsidRPr="00A92FE1">
        <w:rPr>
          <w:rFonts w:ascii="Verdana" w:hAnsi="Verdana"/>
          <w:color w:val="000000"/>
          <w:sz w:val="20"/>
          <w:lang w:val="ru-RU"/>
        </w:rPr>
        <w:t>— спросил я.</w:t>
      </w:r>
    </w:p>
    <w:p w14:paraId="7E28D4F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Дальше ничего, Омар Ха-Эм, и точка,</w:t>
      </w:r>
      <w:r w:rsidRPr="00A92FE1">
        <w:rPr>
          <w:rFonts w:ascii="Verdana" w:hAnsi="Verdana"/>
          <w:color w:val="000000"/>
          <w:sz w:val="20"/>
        </w:rPr>
        <w:t> </w:t>
      </w:r>
      <w:r w:rsidRPr="00A92FE1">
        <w:rPr>
          <w:rFonts w:ascii="Verdana" w:hAnsi="Verdana"/>
          <w:color w:val="000000"/>
          <w:sz w:val="20"/>
          <w:lang w:val="ru-RU"/>
        </w:rPr>
        <w:t>— говорит он.</w:t>
      </w:r>
    </w:p>
    <w:p w14:paraId="7F7FD5D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Врешь,</w:t>
      </w:r>
      <w:r w:rsidRPr="00A92FE1">
        <w:rPr>
          <w:rFonts w:ascii="Verdana" w:hAnsi="Verdana"/>
          <w:color w:val="000000"/>
          <w:sz w:val="20"/>
        </w:rPr>
        <w:t> </w:t>
      </w:r>
      <w:r w:rsidRPr="00A92FE1">
        <w:rPr>
          <w:rFonts w:ascii="Verdana" w:hAnsi="Verdana"/>
          <w:color w:val="000000"/>
          <w:sz w:val="20"/>
          <w:lang w:val="ru-RU"/>
        </w:rPr>
        <w:t>— говорю я, немного задетый тем, что Айдахо хочет втереть мне очки.</w:t>
      </w:r>
      <w:r w:rsidRPr="00A92FE1">
        <w:rPr>
          <w:rFonts w:ascii="Verdana" w:hAnsi="Verdana"/>
          <w:color w:val="000000"/>
          <w:sz w:val="20"/>
        </w:rPr>
        <w:t> </w:t>
      </w:r>
      <w:r w:rsidRPr="00A92FE1">
        <w:rPr>
          <w:rFonts w:ascii="Verdana" w:hAnsi="Verdana"/>
          <w:color w:val="000000"/>
          <w:sz w:val="20"/>
          <w:lang w:val="ru-RU"/>
        </w:rPr>
        <w:t xml:space="preserve">— Какой дурак станет подписывать книжку инициалами? Если это Омар </w:t>
      </w:r>
      <w:r w:rsidRPr="00A92FE1">
        <w:rPr>
          <w:rFonts w:ascii="Verdana" w:hAnsi="Verdana"/>
          <w:color w:val="000000"/>
          <w:sz w:val="20"/>
        </w:rPr>
        <w:t>X</w:t>
      </w: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w:t>
      </w:r>
      <w:r w:rsidRPr="00A92FE1">
        <w:rPr>
          <w:rFonts w:ascii="Verdana" w:hAnsi="Verdana"/>
          <w:color w:val="000000"/>
          <w:sz w:val="20"/>
        </w:rPr>
        <w:t> </w:t>
      </w:r>
      <w:r w:rsidRPr="00A92FE1">
        <w:rPr>
          <w:rFonts w:ascii="Verdana" w:hAnsi="Verdana"/>
          <w:color w:val="000000"/>
          <w:sz w:val="20"/>
          <w:lang w:val="ru-RU"/>
        </w:rPr>
        <w:t xml:space="preserve">Спупендайк, или Омар </w:t>
      </w:r>
      <w:r w:rsidRPr="00A92FE1">
        <w:rPr>
          <w:rFonts w:ascii="Verdana" w:hAnsi="Verdana"/>
          <w:color w:val="000000"/>
          <w:sz w:val="20"/>
        </w:rPr>
        <w:t>X</w:t>
      </w: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w:t>
      </w:r>
      <w:r w:rsidRPr="00A92FE1">
        <w:rPr>
          <w:rFonts w:ascii="Verdana" w:hAnsi="Verdana"/>
          <w:color w:val="000000"/>
          <w:sz w:val="20"/>
        </w:rPr>
        <w:t> </w:t>
      </w:r>
      <w:r w:rsidRPr="00A92FE1">
        <w:rPr>
          <w:rFonts w:ascii="Verdana" w:hAnsi="Verdana"/>
          <w:color w:val="000000"/>
          <w:sz w:val="20"/>
          <w:lang w:val="ru-RU"/>
        </w:rPr>
        <w:t xml:space="preserve">Мак-Суини, или Омар </w:t>
      </w:r>
      <w:r w:rsidRPr="00A92FE1">
        <w:rPr>
          <w:rFonts w:ascii="Verdana" w:hAnsi="Verdana"/>
          <w:color w:val="000000"/>
          <w:sz w:val="20"/>
        </w:rPr>
        <w:t>X</w:t>
      </w: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w:t>
      </w:r>
      <w:r w:rsidRPr="00A92FE1">
        <w:rPr>
          <w:rFonts w:ascii="Verdana" w:hAnsi="Verdana"/>
          <w:color w:val="000000"/>
          <w:sz w:val="20"/>
        </w:rPr>
        <w:t> </w:t>
      </w:r>
      <w:r w:rsidRPr="00A92FE1">
        <w:rPr>
          <w:rFonts w:ascii="Verdana" w:hAnsi="Verdana"/>
          <w:color w:val="000000"/>
          <w:sz w:val="20"/>
          <w:lang w:val="ru-RU"/>
        </w:rPr>
        <w:t>Джонс, так и скажи по-человечески, а не жуй конец фразы, как теленок подол рубахи, вывешенной на просушку.</w:t>
      </w:r>
    </w:p>
    <w:p w14:paraId="663B4A2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Я сказал тебе все как есть, Санди,</w:t>
      </w:r>
      <w:r w:rsidRPr="00A92FE1">
        <w:rPr>
          <w:rFonts w:ascii="Verdana" w:hAnsi="Verdana"/>
          <w:color w:val="000000"/>
          <w:sz w:val="20"/>
        </w:rPr>
        <w:t> </w:t>
      </w:r>
      <w:r w:rsidRPr="00A92FE1">
        <w:rPr>
          <w:rFonts w:ascii="Verdana" w:hAnsi="Verdana"/>
          <w:color w:val="000000"/>
          <w:sz w:val="20"/>
          <w:lang w:val="ru-RU"/>
        </w:rPr>
        <w:t>— говорит Айдахо спокойно.</w:t>
      </w:r>
      <w:r w:rsidRPr="00A92FE1">
        <w:rPr>
          <w:rFonts w:ascii="Verdana" w:hAnsi="Verdana"/>
          <w:color w:val="000000"/>
          <w:sz w:val="20"/>
        </w:rPr>
        <w:t> </w:t>
      </w:r>
      <w:r w:rsidRPr="00A92FE1">
        <w:rPr>
          <w:rFonts w:ascii="Verdana" w:hAnsi="Verdana"/>
          <w:color w:val="000000"/>
          <w:sz w:val="20"/>
          <w:lang w:val="ru-RU"/>
        </w:rPr>
        <w:t>— Это стихотворная книга, автор</w:t>
      </w:r>
      <w:r w:rsidRPr="00A92FE1">
        <w:rPr>
          <w:rFonts w:ascii="Verdana" w:hAnsi="Verdana"/>
          <w:color w:val="000000"/>
          <w:sz w:val="20"/>
        </w:rPr>
        <w:t> </w:t>
      </w:r>
      <w:r w:rsidRPr="00A92FE1">
        <w:rPr>
          <w:rFonts w:ascii="Verdana" w:hAnsi="Verdana"/>
          <w:color w:val="000000"/>
          <w:sz w:val="20"/>
          <w:lang w:val="ru-RU"/>
        </w:rPr>
        <w:t>— Омар Ха-Эм. Сначала я не мог понять, в чем тут соль, но покопался и вижу, что жила есть. Я не променял бы эту книгу даже на пару красных одеял.</w:t>
      </w:r>
    </w:p>
    <w:p w14:paraId="0B99C60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Ну и читай ее себе на здоровье,</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Лично я предпочитаю беспристрастное изложение фактов, чтобы было над чем поработать мозгам, и, кажется, такого сорта книжонка мне и досталась.</w:t>
      </w:r>
    </w:p>
    <w:p w14:paraId="254E523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lastRenderedPageBreak/>
        <w:t>—</w:t>
      </w:r>
      <w:r w:rsidRPr="00A92FE1">
        <w:rPr>
          <w:rFonts w:ascii="Verdana" w:hAnsi="Verdana"/>
          <w:color w:val="000000"/>
          <w:sz w:val="20"/>
        </w:rPr>
        <w:t> </w:t>
      </w:r>
      <w:r w:rsidRPr="00A92FE1">
        <w:rPr>
          <w:rFonts w:ascii="Verdana" w:hAnsi="Verdana"/>
          <w:color w:val="000000"/>
          <w:sz w:val="20"/>
          <w:lang w:val="ru-RU"/>
        </w:rPr>
        <w:t>Тебе,</w:t>
      </w:r>
      <w:r w:rsidRPr="00A92FE1">
        <w:rPr>
          <w:rFonts w:ascii="Verdana" w:hAnsi="Verdana"/>
          <w:color w:val="000000"/>
          <w:sz w:val="20"/>
        </w:rPr>
        <w:t> </w:t>
      </w:r>
      <w:r w:rsidRPr="00A92FE1">
        <w:rPr>
          <w:rFonts w:ascii="Verdana" w:hAnsi="Verdana"/>
          <w:color w:val="000000"/>
          <w:sz w:val="20"/>
          <w:lang w:val="ru-RU"/>
        </w:rPr>
        <w:t>— говорит Айдахо,</w:t>
      </w:r>
      <w:r w:rsidRPr="00A92FE1">
        <w:rPr>
          <w:rFonts w:ascii="Verdana" w:hAnsi="Verdana"/>
          <w:color w:val="000000"/>
          <w:sz w:val="20"/>
        </w:rPr>
        <w:t> </w:t>
      </w:r>
      <w:r w:rsidRPr="00A92FE1">
        <w:rPr>
          <w:rFonts w:ascii="Verdana" w:hAnsi="Verdana"/>
          <w:color w:val="000000"/>
          <w:sz w:val="20"/>
          <w:lang w:val="ru-RU"/>
        </w:rPr>
        <w:t>— досталась статистика</w:t>
      </w:r>
      <w:r w:rsidRPr="00A92FE1">
        <w:rPr>
          <w:rFonts w:ascii="Verdana" w:hAnsi="Verdana"/>
          <w:color w:val="000000"/>
          <w:sz w:val="20"/>
        </w:rPr>
        <w:t> </w:t>
      </w:r>
      <w:r w:rsidRPr="00A92FE1">
        <w:rPr>
          <w:rFonts w:ascii="Verdana" w:hAnsi="Verdana"/>
          <w:color w:val="000000"/>
          <w:sz w:val="20"/>
          <w:lang w:val="ru-RU"/>
        </w:rPr>
        <w:t>— самая низкопробная из всех существующих наук. Она отравит твой мозг. Нет, мне приятней система намеков старикашки Ха-Эм. Он, похоже, что-то вроде агента по продаже вин. Его дежурный тост: «Все трын-трава». По-видимому, он страдает избытком желчи, но в таких дозах разбавляет ее спиртом, что самая беспардонная его брань звучит как приглашение раздавить бутылочку. Да, это поэзия,</w:t>
      </w:r>
      <w:r w:rsidRPr="00A92FE1">
        <w:rPr>
          <w:rFonts w:ascii="Verdana" w:hAnsi="Verdana"/>
          <w:color w:val="000000"/>
          <w:sz w:val="20"/>
        </w:rPr>
        <w:t> </w:t>
      </w:r>
      <w:r w:rsidRPr="00A92FE1">
        <w:rPr>
          <w:rFonts w:ascii="Verdana" w:hAnsi="Verdana"/>
          <w:color w:val="000000"/>
          <w:sz w:val="20"/>
          <w:lang w:val="ru-RU"/>
        </w:rPr>
        <w:t>— говорит Айдахо,</w:t>
      </w:r>
      <w:r w:rsidRPr="00A92FE1">
        <w:rPr>
          <w:rFonts w:ascii="Verdana" w:hAnsi="Verdana"/>
          <w:color w:val="000000"/>
          <w:sz w:val="20"/>
        </w:rPr>
        <w:t> </w:t>
      </w:r>
      <w:r w:rsidRPr="00A92FE1">
        <w:rPr>
          <w:rFonts w:ascii="Verdana" w:hAnsi="Verdana"/>
          <w:color w:val="000000"/>
          <w:sz w:val="20"/>
          <w:lang w:val="ru-RU"/>
        </w:rPr>
        <w:t>— и я презираю твою кредитную лавочку, где мудрость меряют на футы и дюймы. А если понадобится объяснить философическую первопричину тайн естества, то старикашка Ха-Эм забьет твоего парня по всем статьям</w:t>
      </w:r>
      <w:r w:rsidRPr="00A92FE1">
        <w:rPr>
          <w:rFonts w:ascii="Verdana" w:hAnsi="Verdana"/>
          <w:color w:val="000000"/>
          <w:sz w:val="20"/>
        </w:rPr>
        <w:t> </w:t>
      </w:r>
      <w:r w:rsidRPr="00A92FE1">
        <w:rPr>
          <w:rFonts w:ascii="Verdana" w:hAnsi="Verdana"/>
          <w:color w:val="000000"/>
          <w:sz w:val="20"/>
          <w:lang w:val="ru-RU"/>
        </w:rPr>
        <w:t>— вплоть до объема груди и средней годовой нормы дождевых осадков.</w:t>
      </w:r>
    </w:p>
    <w:p w14:paraId="48B585EA"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Вот так и шло у нас с Айдахо. Днем и ночью мы только тем и развлекались, что изучали наши книги. И, несомненно, снежная буря снабдила каждого из нас уймой всяких познаний. Если бы в то время, когда снег начал таять, вы вдруг подошли ко мне и спросили: «Сандерсон Пратт, сколько стоит покрыть квадратный фут крыши железом двадцать на двадцать восемь, ценою девять долларов пятьдесят центов за ящик»,</w:t>
      </w:r>
      <w:r w:rsidRPr="00A92FE1">
        <w:rPr>
          <w:rFonts w:ascii="Verdana" w:hAnsi="Verdana"/>
          <w:color w:val="000000"/>
          <w:sz w:val="20"/>
        </w:rPr>
        <w:t> </w:t>
      </w:r>
      <w:r w:rsidRPr="00A92FE1">
        <w:rPr>
          <w:rFonts w:ascii="Verdana" w:hAnsi="Verdana"/>
          <w:color w:val="000000"/>
          <w:sz w:val="20"/>
          <w:lang w:val="ru-RU"/>
        </w:rPr>
        <w:t>— я ответил бы вам с такой же быстротой, с какой свет пробегает по ручке лопаты со скоростью в сто девяносто две тысячи миль в секунду. Многие могут это сделать? Разбудите-ка в полночь любого из ваших знакомых и попросите его сразу ответить, сколько костей в человеческом скелете, не считая зубов, или какой процент голосов требуется в парламенте штата Небраска, чтобы отменить «вето». Ответит он вам? Попробуйте и убедитесь.</w:t>
      </w:r>
    </w:p>
    <w:p w14:paraId="76DF2BB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Какую пользу извлекал Айдахо из своей стихотворной книги, я точно не знаю. Стоило ему открыть рот, и он уже прославлял своего винного агента, но меня это мало в чем убеждало.</w:t>
      </w:r>
    </w:p>
    <w:p w14:paraId="6A9DC14F"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Этот Омар</w:t>
      </w:r>
      <w:r w:rsidRPr="00A92FE1">
        <w:rPr>
          <w:rFonts w:ascii="Verdana" w:hAnsi="Verdana"/>
          <w:color w:val="000000"/>
          <w:sz w:val="20"/>
        </w:rPr>
        <w:t> X</w:t>
      </w: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 судя по тому, что просачивалось из его книжонки через посредство Айдахо, представлялся мне чем-то вроде собаки, которая смотрит на жизнь, как на консервную банку, привязанную к ее хвосту. Набегается до полусмерти, усядется, высунет язык, посмотрит на банку и скажет: «Ну, раз мы не можем от нее освободиться, пойдем в кабачок на углу и наполним ее за мой счет».</w:t>
      </w:r>
    </w:p>
    <w:p w14:paraId="410DD0D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К тому же он, кажется, был персом. А я ни разу не слышал, чтобы Персия производила что-нибудь достойное упоминания, кроме турецких ковров и мальтийских кошек.</w:t>
      </w:r>
    </w:p>
    <w:p w14:paraId="4A11731D"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 ту весну мы с Айдахо наткнулись на богатую жилу. У нас было правило распродавать все в два счета и двигаться дальше. Мы сдали нашему подрядчику золота на восемь тысяч долларов каждый, а потом направились в этот маленький городок Розу, на реке Салмон, чтобы отдохнуть, поесть по-человечески и соскоблить наши бороды.</w:t>
      </w:r>
    </w:p>
    <w:p w14:paraId="1A7A036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Роза не была приисковым поселком. Она расположилась в долине и отсутствием шума и распутства напоминала любой городок сельской местности. В Розе была трехмильная трамвайная линия, и мы с Айдахо целую неделю катались в одном вагончике, вылезая только на ночь у отеля «Вечерняя заря». Так как мы и много поездили, и были теперь здорово начитаны, мы вскоре стали вхожи в лучшее общество Розы, и нас приглашали на самые шикарные и бонтонные вечера. Вот на одном таком благотворительном вечере-конкурсе на лучшую мелодекламацию и на большее количество съеденных перепелов, устроенном в здании муниципалитета в пользу пожарной команды, мы с Айдахо и встретились впервые с миссис Д.</w:t>
      </w:r>
      <w:r w:rsidRPr="00A92FE1">
        <w:rPr>
          <w:rFonts w:ascii="Verdana" w:hAnsi="Verdana"/>
          <w:color w:val="000000"/>
          <w:sz w:val="20"/>
        </w:rPr>
        <w:t> </w:t>
      </w:r>
      <w:r w:rsidRPr="00A92FE1">
        <w:rPr>
          <w:rFonts w:ascii="Verdana" w:hAnsi="Verdana"/>
          <w:color w:val="000000"/>
          <w:sz w:val="20"/>
          <w:lang w:val="ru-RU"/>
        </w:rPr>
        <w:t>Ормонд Сэмпсон, королевой общества Розы.</w:t>
      </w:r>
    </w:p>
    <w:p w14:paraId="55E1D837"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Миссис Сэмпсон была вдовой и владетельницей единственного в городе двухэтажного дома. Он был выкрашен в желтую краску, и, откуда бы на него ни смотреть, он был виден так же ясно, как остатки желтка в постный день в бороде ирландца. Двадцать два человека, кроме меня и Айдахо, заявляли претензии на этот желтый домишко.</w:t>
      </w:r>
    </w:p>
    <w:p w14:paraId="5430A69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Когда ноты и перепелиные кости были выметены из залы, начались танцы. Двадцать три поклонника галопом подлетели к миссис Сэмпсон и пригласили ее танцевать. Я отступился от тустепа и попросил разрешения сопровождать ее домой. Вот здесь-то я и показал себя.</w:t>
      </w:r>
    </w:p>
    <w:p w14:paraId="697415A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По дороге она говорит:</w:t>
      </w:r>
    </w:p>
    <w:p w14:paraId="256F418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Ах, какие сегодня прелестные и яркие звезды, мистер Пратт!</w:t>
      </w:r>
    </w:p>
    <w:p w14:paraId="3831585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lastRenderedPageBreak/>
        <w:t>—</w:t>
      </w:r>
      <w:r w:rsidRPr="00A92FE1">
        <w:rPr>
          <w:rFonts w:ascii="Verdana" w:hAnsi="Verdana"/>
          <w:color w:val="000000"/>
          <w:sz w:val="20"/>
        </w:rPr>
        <w:t> </w:t>
      </w:r>
      <w:r w:rsidRPr="00A92FE1">
        <w:rPr>
          <w:rFonts w:ascii="Verdana" w:hAnsi="Verdana"/>
          <w:color w:val="000000"/>
          <w:sz w:val="20"/>
          <w:lang w:val="ru-RU"/>
        </w:rPr>
        <w:t>При их возможностях,</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они выглядят довольно симпатично. Вот эта, большая, находится от нас на расстоянии шестидесяти шести миллиардов миль. Потребовалось тридцать шесть лет, чтобы ее свет достиг до нас. В восемнадцатифутовый телескоп можно увидеть сорок три миллиона звезд, включая и звезды тринадцатой величины, а если какая-нибудь из этих последних сейчас закатилась бы, вы продолжали бы видеть ее две тысячи семьсот лет.</w:t>
      </w:r>
    </w:p>
    <w:p w14:paraId="5816F75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Ой!</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А я ничего об этом не знала. Как жарко... Я вся вспотела от этих танцев.</w:t>
      </w:r>
    </w:p>
    <w:p w14:paraId="041AC5F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Неудивительно,</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если принять во внимание, что у вас два миллиона потовых желез и все они действуют одновременно. Если бы все ваши потопроводные трубки, длиной в четверть дюйма каждая, присоединить друг к другу концами, они вытянулись бы на семь миль.</w:t>
      </w:r>
    </w:p>
    <w:p w14:paraId="1229E2B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Царица небесная!</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Можно подумать, что вы описываете оросительную канаву, мистер Пратт. Откуда у вас все эти ученые познания?</w:t>
      </w:r>
    </w:p>
    <w:p w14:paraId="6BEB204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Из наблюдений,</w:t>
      </w:r>
      <w:r w:rsidRPr="00A92FE1">
        <w:rPr>
          <w:rFonts w:ascii="Verdana" w:hAnsi="Verdana"/>
          <w:color w:val="000000"/>
          <w:sz w:val="20"/>
        </w:rPr>
        <w:t> </w:t>
      </w:r>
      <w:r w:rsidRPr="00A92FE1">
        <w:rPr>
          <w:rFonts w:ascii="Verdana" w:hAnsi="Verdana"/>
          <w:color w:val="000000"/>
          <w:sz w:val="20"/>
          <w:lang w:val="ru-RU"/>
        </w:rPr>
        <w:t>— говорю я ей.</w:t>
      </w:r>
      <w:r w:rsidRPr="00A92FE1">
        <w:rPr>
          <w:rFonts w:ascii="Verdana" w:hAnsi="Verdana"/>
          <w:color w:val="000000"/>
          <w:sz w:val="20"/>
        </w:rPr>
        <w:t> </w:t>
      </w:r>
      <w:r w:rsidRPr="00A92FE1">
        <w:rPr>
          <w:rFonts w:ascii="Verdana" w:hAnsi="Verdana"/>
          <w:color w:val="000000"/>
          <w:sz w:val="20"/>
          <w:lang w:val="ru-RU"/>
        </w:rPr>
        <w:t>— Странствуя по свету, я не закрываю глаз.</w:t>
      </w:r>
    </w:p>
    <w:p w14:paraId="36414A0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Мистер Пратт,</w:t>
      </w:r>
      <w:r w:rsidRPr="00A92FE1">
        <w:rPr>
          <w:rFonts w:ascii="Verdana" w:hAnsi="Verdana"/>
          <w:color w:val="000000"/>
          <w:sz w:val="20"/>
        </w:rPr>
        <w:t> </w:t>
      </w:r>
      <w:r w:rsidRPr="00A92FE1">
        <w:rPr>
          <w:rFonts w:ascii="Verdana" w:hAnsi="Verdana"/>
          <w:color w:val="000000"/>
          <w:sz w:val="20"/>
          <w:lang w:val="ru-RU"/>
        </w:rPr>
        <w:t>— говорит она,</w:t>
      </w:r>
      <w:r w:rsidRPr="00A92FE1">
        <w:rPr>
          <w:rFonts w:ascii="Verdana" w:hAnsi="Verdana"/>
          <w:color w:val="000000"/>
          <w:sz w:val="20"/>
        </w:rPr>
        <w:t> </w:t>
      </w:r>
      <w:r w:rsidRPr="00A92FE1">
        <w:rPr>
          <w:rFonts w:ascii="Verdana" w:hAnsi="Verdana"/>
          <w:color w:val="000000"/>
          <w:sz w:val="20"/>
          <w:lang w:val="ru-RU"/>
        </w:rPr>
        <w:t>— я всегда обожала культуру. Среди тупоголовых идиотов нашего города так мало образованных людей, что истинное наслаждение побеседовать с культурным джентльменом. Пожалуйста, заходите ко мне в гости, когда только вздумается.</w:t>
      </w:r>
    </w:p>
    <w:p w14:paraId="01C20ED2"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Вот каким образом я завоевал расположение хозяйки двухэтажного дома. Каждый вторник и каждую пятницу, по вечерам, я навещал ее и рассказывал ей о чудесах вселенной, открытых, классифицированных и воспроизведенных с натуры Херкимером. Айдахо и другие донжуаны города пользовались каждой минутой остальных дней недели, предоставленных в их распоряжение.</w:t>
      </w:r>
    </w:p>
    <w:p w14:paraId="0CBF2FB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 xml:space="preserve">Мне было невдомек, что Айдахо пытается воздействовать на миссис Сэмпсон приемами ухаживания старикашки </w:t>
      </w:r>
      <w:r w:rsidRPr="00A92FE1">
        <w:rPr>
          <w:rFonts w:ascii="Verdana" w:hAnsi="Verdana"/>
          <w:color w:val="000000"/>
          <w:sz w:val="20"/>
        </w:rPr>
        <w:t>X</w:t>
      </w:r>
      <w:r w:rsidRPr="00A92FE1">
        <w:rPr>
          <w:rFonts w:ascii="Verdana" w:hAnsi="Verdana"/>
          <w:color w:val="000000"/>
          <w:sz w:val="20"/>
          <w:lang w:val="ru-RU"/>
        </w:rPr>
        <w:t>. М., пока я не узнал об этом как-то вечером, когда шел обычным своим путем, неся ей корзиночку дикой сливы. Я встретил миссис Сэмпсон в переулке, ведущем к ее дому. Она сверкала глазами, а ее шляпа угрожающе накрыла одну бровь.</w:t>
      </w:r>
    </w:p>
    <w:p w14:paraId="1D960D0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Мистер Пратт,</w:t>
      </w:r>
      <w:r w:rsidRPr="00A92FE1">
        <w:rPr>
          <w:rFonts w:ascii="Verdana" w:hAnsi="Verdana"/>
          <w:color w:val="000000"/>
          <w:sz w:val="20"/>
        </w:rPr>
        <w:t> </w:t>
      </w:r>
      <w:r w:rsidRPr="00A92FE1">
        <w:rPr>
          <w:rFonts w:ascii="Verdana" w:hAnsi="Verdana"/>
          <w:color w:val="000000"/>
          <w:sz w:val="20"/>
          <w:lang w:val="ru-RU"/>
        </w:rPr>
        <w:t>— начинает она,</w:t>
      </w:r>
      <w:r w:rsidRPr="00A92FE1">
        <w:rPr>
          <w:rFonts w:ascii="Verdana" w:hAnsi="Verdana"/>
          <w:color w:val="000000"/>
          <w:sz w:val="20"/>
        </w:rPr>
        <w:t> </w:t>
      </w:r>
      <w:r w:rsidRPr="00A92FE1">
        <w:rPr>
          <w:rFonts w:ascii="Verdana" w:hAnsi="Verdana"/>
          <w:color w:val="000000"/>
          <w:sz w:val="20"/>
          <w:lang w:val="ru-RU"/>
        </w:rPr>
        <w:t>— этот мистер Грин, кажется, ваш приятель?</w:t>
      </w:r>
    </w:p>
    <w:p w14:paraId="207F4B1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Вот уже девять лет,</w:t>
      </w:r>
      <w:r w:rsidRPr="00A92FE1">
        <w:rPr>
          <w:rFonts w:ascii="Verdana" w:hAnsi="Verdana"/>
          <w:color w:val="000000"/>
          <w:sz w:val="20"/>
        </w:rPr>
        <w:t> </w:t>
      </w:r>
      <w:r w:rsidRPr="00A92FE1">
        <w:rPr>
          <w:rFonts w:ascii="Verdana" w:hAnsi="Verdana"/>
          <w:color w:val="000000"/>
          <w:sz w:val="20"/>
          <w:lang w:val="ru-RU"/>
        </w:rPr>
        <w:t>— говорю я.</w:t>
      </w:r>
    </w:p>
    <w:p w14:paraId="4E713FE2"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Порвите с ним,</w:t>
      </w:r>
      <w:r w:rsidRPr="00A92FE1">
        <w:rPr>
          <w:rFonts w:ascii="Verdana" w:hAnsi="Verdana"/>
          <w:color w:val="000000"/>
          <w:sz w:val="20"/>
        </w:rPr>
        <w:t> </w:t>
      </w:r>
      <w:r w:rsidRPr="00A92FE1">
        <w:rPr>
          <w:rFonts w:ascii="Verdana" w:hAnsi="Verdana"/>
          <w:color w:val="000000"/>
          <w:sz w:val="20"/>
          <w:lang w:val="ru-RU"/>
        </w:rPr>
        <w:t>— говорит она,</w:t>
      </w:r>
      <w:r w:rsidRPr="00A92FE1">
        <w:rPr>
          <w:rFonts w:ascii="Verdana" w:hAnsi="Verdana"/>
          <w:color w:val="000000"/>
          <w:sz w:val="20"/>
        </w:rPr>
        <w:t> </w:t>
      </w:r>
      <w:r w:rsidRPr="00A92FE1">
        <w:rPr>
          <w:rFonts w:ascii="Verdana" w:hAnsi="Verdana"/>
          <w:color w:val="000000"/>
          <w:sz w:val="20"/>
          <w:lang w:val="ru-RU"/>
        </w:rPr>
        <w:t>— он не джентльмен.</w:t>
      </w:r>
    </w:p>
    <w:p w14:paraId="69ACA6F7"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Поймите, сударыня,</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он обыкновенный житель гор, которому присуще хамство и обычные недостатки расточителя и лгуна, но никогда, даже в самых критических обстоятельствах, у меня не хватало духа отрицать его джентльменство. Вполне возможно, что своим мануфактурным снаряжением, наглостью и всей своей экспозицией он противен глазу, но по своему нутру, сударыня, он так же не склонен к низкопробному преступлению, как и к тучности. После девяти лет, проведенных в обществе Айдахо,</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мне было бы неприятно порицать его и слышать, как его порицают другие.</w:t>
      </w:r>
    </w:p>
    <w:p w14:paraId="1F8E3C6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Очень похвально, мистер Пратт, что вы вступаетесь за своего друга,</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но это не меняет того обстоятельства, что он сделал мне предложение, достаточно оскорбительное, чтобы возмутить скромность всякой женщины!</w:t>
      </w:r>
    </w:p>
    <w:p w14:paraId="2EB1149D"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Да не может быть!</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Старикашка Айдахо выкинул такую штуку? Скорее, этого можно было ожидать от меня. За ним водится лишь один грех, и в нем повинна метель. Однажды, когда снег задержал нас в горах, мой друг стал жертвой фальшивых и непристойных стихов, и, возможно, они развратили его манеры.</w:t>
      </w:r>
    </w:p>
    <w:p w14:paraId="5A709DE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Вот именно,</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С тех пор как я его знаю, он не переставая декламирует мне безбожные стихи какой-то особы, которую он называет Рубай Атт, и, если судить по ее стихам, это негодница, каких свет не видал.</w:t>
      </w:r>
    </w:p>
    <w:p w14:paraId="2D66A313"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Значит, Айдахо наткнулся на новую книгу,</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xml:space="preserve">— автор той, что у него была, пишет под </w:t>
      </w:r>
      <w:r w:rsidRPr="00A92FE1">
        <w:rPr>
          <w:rFonts w:ascii="Verdana" w:hAnsi="Verdana"/>
          <w:color w:val="000000"/>
          <w:sz w:val="20"/>
        </w:rPr>
        <w:t>nom</w:t>
      </w:r>
      <w:r w:rsidRPr="00A92FE1">
        <w:rPr>
          <w:rFonts w:ascii="Verdana" w:hAnsi="Verdana"/>
          <w:color w:val="000000"/>
          <w:sz w:val="20"/>
          <w:lang w:val="ru-RU"/>
        </w:rPr>
        <w:t xml:space="preserve"> </w:t>
      </w:r>
      <w:r w:rsidRPr="00A92FE1">
        <w:rPr>
          <w:rFonts w:ascii="Verdana" w:hAnsi="Verdana"/>
          <w:color w:val="000000"/>
          <w:sz w:val="20"/>
        </w:rPr>
        <w:t>de</w:t>
      </w:r>
      <w:r w:rsidRPr="00A92FE1">
        <w:rPr>
          <w:rFonts w:ascii="Verdana" w:hAnsi="Verdana"/>
          <w:color w:val="000000"/>
          <w:sz w:val="20"/>
          <w:lang w:val="ru-RU"/>
        </w:rPr>
        <w:t xml:space="preserve"> </w:t>
      </w:r>
      <w:r w:rsidRPr="00A92FE1">
        <w:rPr>
          <w:rFonts w:ascii="Verdana" w:hAnsi="Verdana"/>
          <w:color w:val="000000"/>
          <w:sz w:val="20"/>
        </w:rPr>
        <w:t>plume</w:t>
      </w:r>
      <w:r w:rsidRPr="00A92FE1">
        <w:rPr>
          <w:rFonts w:ascii="Verdana" w:hAnsi="Verdana"/>
          <w:color w:val="000000"/>
          <w:sz w:val="20"/>
          <w:vertAlign w:val="superscript"/>
        </w:rPr>
        <w:footnoteReference w:id="2"/>
      </w:r>
      <w:r w:rsidRPr="00A92FE1">
        <w:rPr>
          <w:rFonts w:ascii="Verdana" w:hAnsi="Verdana"/>
          <w:color w:val="000000"/>
          <w:sz w:val="20"/>
          <w:lang w:val="ru-RU"/>
        </w:rPr>
        <w:t>.</w:t>
      </w:r>
    </w:p>
    <w:p w14:paraId="558AE8E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Уж лучше бы он и держался за нее,</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xml:space="preserve">— какой бы она ни была. А сегодня он перешел все границы. Сегодня я получаю от него букет цветов, и к ним приколота записка. Вы, мистер Пратт, вы знаете, что такое </w:t>
      </w:r>
      <w:r w:rsidRPr="00A92FE1">
        <w:rPr>
          <w:rFonts w:ascii="Verdana" w:hAnsi="Verdana"/>
          <w:color w:val="000000"/>
          <w:sz w:val="20"/>
          <w:lang w:val="ru-RU"/>
        </w:rPr>
        <w:lastRenderedPageBreak/>
        <w:t>порядочная женщина, и вы знаете, какое я занимаю положение в обществе Розы. Допускаете вы на минуту, чтобы я побежала в лес с мужчиной, прихватив кувшин вина и каравай хлеба, и стала бы петь и скакать с ним под деревьями? Я выпиваю немного красного за обедом, но не имею привычки таскать его кувшинами в кусты и тешить там дьявола на такой манер. И уж, конечно, он принес бы с собой эту книгу стихов, он так и написал. Нет, пусть уж он один ходит на свои скандальные пикники. Или пусть берет с собой свою Рубай Атт. Уж она-то не будет брыкаться, разве что ей не понравится, что он захватит больше хлеба, чем вина. Ну, мистер Пратт, что вы теперь скажете про вашего приятеля-джентльмена?</w:t>
      </w:r>
    </w:p>
    <w:p w14:paraId="4D16511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Видите ли, сударыня,</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весьма вероятно, что приглашение Айдахо было своего рода поэзией и не имело в виду обидеть вас. Возможно, что оно принадлежало к разряду стихов, называемых фигуральными. Подобные стихи оскорбляют закон и порядок, но почта их пропускает на том основании, что в них пишут не то, что думают. Я был бы рад за Айдахо, если бы вы посмотрели на это сквозь пальцы,</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И пусть наши мысли взлетят с низменных областей поэзии в высшие сферы расчета и факта. Наши мысли,</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должны быть созвучны такому чудесному дню. Не правда ли, здесь тепло, но мы не должны забывать, что на экваторе линия вечного холода находится на высоте пятнадцати тысяч футов. А между сороковым и сорок девятым градусом широты она находится на высоте от четырех до девяти тысяч футов.</w:t>
      </w:r>
    </w:p>
    <w:p w14:paraId="6C32CC4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Ах, мистер Пратт,</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какое утешение слышать от вас чудесные факты после того, как вся изнервничаешься из-за стихов этой негодной Рубай.</w:t>
      </w:r>
    </w:p>
    <w:p w14:paraId="73D2CA14"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Сядем на это бревно у дороги,</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и забудем о бесчеловечности и развращенности поэтов. В длинных столбцах удостоверенных фактов и общепринятых мер и весов</w:t>
      </w:r>
      <w:r w:rsidRPr="00A92FE1">
        <w:rPr>
          <w:rFonts w:ascii="Verdana" w:hAnsi="Verdana"/>
          <w:color w:val="000000"/>
          <w:sz w:val="20"/>
        </w:rPr>
        <w:t> </w:t>
      </w:r>
      <w:r w:rsidRPr="00A92FE1">
        <w:rPr>
          <w:rFonts w:ascii="Verdana" w:hAnsi="Verdana"/>
          <w:color w:val="000000"/>
          <w:sz w:val="20"/>
          <w:lang w:val="ru-RU"/>
        </w:rPr>
        <w:t>— вот где надо искать красоту. Вот мы сидим на бревне, и в нем, миссис Сэмпсон,</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заключена статистика более изумительная, чем любая поэма. Кольца на срезе показывают, что дерево прожило шестьдесят лет. На глубине двух тысяч футов, через три тысячи лет оно превратилось бы в уголь. Самая глубокая угольная шахта в мире находится в Киллингворте, близ Ньюкасла. Ящик в четыре фута длиной, три фута шириной и два фута восемь дюймов вышиной вмещает тонну угля. Если порезана артерия, стяните ее выше раны. В ноге человека тридцать костей. Лондонский Тауэр сгорел в тысяча восемьсот сорок первом году.</w:t>
      </w:r>
    </w:p>
    <w:p w14:paraId="789F53D4"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Продолжайте, мистер Пратт, продолжайте,</w:t>
      </w:r>
      <w:r w:rsidRPr="00A92FE1">
        <w:rPr>
          <w:rFonts w:ascii="Verdana" w:hAnsi="Verdana"/>
          <w:color w:val="000000"/>
          <w:sz w:val="20"/>
        </w:rPr>
        <w:t> </w:t>
      </w:r>
      <w:r w:rsidRPr="00A92FE1">
        <w:rPr>
          <w:rFonts w:ascii="Verdana" w:hAnsi="Verdana"/>
          <w:color w:val="000000"/>
          <w:sz w:val="20"/>
          <w:lang w:val="ru-RU"/>
        </w:rPr>
        <w:t>— говорит миссис Сэмпсон,</w:t>
      </w:r>
      <w:r w:rsidRPr="00A92FE1">
        <w:rPr>
          <w:rFonts w:ascii="Verdana" w:hAnsi="Verdana"/>
          <w:color w:val="000000"/>
          <w:sz w:val="20"/>
        </w:rPr>
        <w:t> </w:t>
      </w:r>
      <w:r w:rsidRPr="00A92FE1">
        <w:rPr>
          <w:rFonts w:ascii="Verdana" w:hAnsi="Verdana"/>
          <w:color w:val="000000"/>
          <w:sz w:val="20"/>
          <w:lang w:val="ru-RU"/>
        </w:rPr>
        <w:t>— ваши идеи так оригинальны и успокоительны. По-моему, нет ничего прелестнее статистики.</w:t>
      </w:r>
    </w:p>
    <w:p w14:paraId="135FE1E2"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Но только две недели спустя я до конца оценил Херкимера.</w:t>
      </w:r>
    </w:p>
    <w:p w14:paraId="606943F0"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Однажды ночью я проснулся от криков: «Пожар!» Я вскочил, оделся и вышел из отеля полюбоваться зрелищем. Увидев, что горит дом миссис Сэмпсон, я испустил оглушительный вопль и через две минуты был на месте.</w:t>
      </w:r>
    </w:p>
    <w:p w14:paraId="416027CD"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Весь нижний этаж был объят пламенем, и тут же столпилось все мужское, женское и собачье население Розы и орало, и лаяло, и мешало пожарным. Айдахо держали шестеро пожарных, а он пытался вырваться из их рук. Они говорили ему, что весь низ пылает и кто туда войдет, обратно живым не выйдет.</w:t>
      </w:r>
    </w:p>
    <w:p w14:paraId="20E3C69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Где миссис Сэмпсон?</w:t>
      </w:r>
      <w:r w:rsidRPr="00A92FE1">
        <w:rPr>
          <w:rFonts w:ascii="Verdana" w:hAnsi="Verdana"/>
          <w:color w:val="000000"/>
          <w:sz w:val="20"/>
        </w:rPr>
        <w:t> </w:t>
      </w:r>
      <w:r w:rsidRPr="00A92FE1">
        <w:rPr>
          <w:rFonts w:ascii="Verdana" w:hAnsi="Verdana"/>
          <w:color w:val="000000"/>
          <w:sz w:val="20"/>
          <w:lang w:val="ru-RU"/>
        </w:rPr>
        <w:t>— спрашиваю я.</w:t>
      </w:r>
    </w:p>
    <w:p w14:paraId="5D46E7B2"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Ее никто не видел,</w:t>
      </w:r>
      <w:r w:rsidRPr="00A92FE1">
        <w:rPr>
          <w:rFonts w:ascii="Verdana" w:hAnsi="Verdana"/>
          <w:color w:val="000000"/>
          <w:sz w:val="20"/>
        </w:rPr>
        <w:t> </w:t>
      </w:r>
      <w:r w:rsidRPr="00A92FE1">
        <w:rPr>
          <w:rFonts w:ascii="Verdana" w:hAnsi="Verdana"/>
          <w:color w:val="000000"/>
          <w:sz w:val="20"/>
          <w:lang w:val="ru-RU"/>
        </w:rPr>
        <w:t>— говорит один из пожарных.</w:t>
      </w:r>
      <w:r w:rsidRPr="00A92FE1">
        <w:rPr>
          <w:rFonts w:ascii="Verdana" w:hAnsi="Verdana"/>
          <w:color w:val="000000"/>
          <w:sz w:val="20"/>
        </w:rPr>
        <w:t> </w:t>
      </w:r>
      <w:r w:rsidRPr="00A92FE1">
        <w:rPr>
          <w:rFonts w:ascii="Verdana" w:hAnsi="Verdana"/>
          <w:color w:val="000000"/>
          <w:sz w:val="20"/>
          <w:lang w:val="ru-RU"/>
        </w:rPr>
        <w:t>— Она спит наверху. Мы пытались туда пробраться, но не могли, а лестниц у нашей команды еще нет.</w:t>
      </w:r>
    </w:p>
    <w:p w14:paraId="04338B22"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выбегаю на место, освещенное пламенем пожара, и вытаскиваю из внутреннего кармана справочник. Я засмеялся, почувствовав его в своих руках,</w:t>
      </w:r>
      <w:r w:rsidRPr="00A92FE1">
        <w:rPr>
          <w:rFonts w:ascii="Verdana" w:hAnsi="Verdana"/>
          <w:color w:val="000000"/>
          <w:sz w:val="20"/>
        </w:rPr>
        <w:t> </w:t>
      </w:r>
      <w:r w:rsidRPr="00A92FE1">
        <w:rPr>
          <w:rFonts w:ascii="Verdana" w:hAnsi="Verdana"/>
          <w:color w:val="000000"/>
          <w:sz w:val="20"/>
          <w:lang w:val="ru-RU"/>
        </w:rPr>
        <w:t>— мне кажется, что я немного обалдел от возбуждения.</w:t>
      </w:r>
    </w:p>
    <w:p w14:paraId="486D474E"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Херки, друг,</w:t>
      </w:r>
      <w:r w:rsidRPr="00A92FE1">
        <w:rPr>
          <w:rFonts w:ascii="Verdana" w:hAnsi="Verdana"/>
          <w:color w:val="000000"/>
          <w:sz w:val="20"/>
        </w:rPr>
        <w:t> </w:t>
      </w:r>
      <w:r w:rsidRPr="00A92FE1">
        <w:rPr>
          <w:rFonts w:ascii="Verdana" w:hAnsi="Verdana"/>
          <w:color w:val="000000"/>
          <w:sz w:val="20"/>
          <w:lang w:val="ru-RU"/>
        </w:rPr>
        <w:t>— говорю я ему, перелистывая страницы,</w:t>
      </w:r>
      <w:r w:rsidRPr="00A92FE1">
        <w:rPr>
          <w:rFonts w:ascii="Verdana" w:hAnsi="Verdana"/>
          <w:color w:val="000000"/>
          <w:sz w:val="20"/>
        </w:rPr>
        <w:t> </w:t>
      </w:r>
      <w:r w:rsidRPr="00A92FE1">
        <w:rPr>
          <w:rFonts w:ascii="Verdana" w:hAnsi="Verdana"/>
          <w:color w:val="000000"/>
          <w:sz w:val="20"/>
          <w:lang w:val="ru-RU"/>
        </w:rPr>
        <w:t>— ты никогда не лгал мне и никогда не оставлял меня в беде. Выручай, дружище, выручай!</w:t>
      </w:r>
      <w:r w:rsidRPr="00A92FE1">
        <w:rPr>
          <w:rFonts w:ascii="Verdana" w:hAnsi="Verdana"/>
          <w:color w:val="000000"/>
          <w:sz w:val="20"/>
        </w:rPr>
        <w:t> </w:t>
      </w:r>
      <w:r w:rsidRPr="00A92FE1">
        <w:rPr>
          <w:rFonts w:ascii="Verdana" w:hAnsi="Verdana"/>
          <w:color w:val="000000"/>
          <w:sz w:val="20"/>
          <w:lang w:val="ru-RU"/>
        </w:rPr>
        <w:t>— говорю я.</w:t>
      </w:r>
    </w:p>
    <w:p w14:paraId="23555EC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сунулся на страницу 117: «Что делать при несчастном случае»,</w:t>
      </w:r>
      <w:r w:rsidRPr="00A92FE1">
        <w:rPr>
          <w:rFonts w:ascii="Verdana" w:hAnsi="Verdana"/>
          <w:color w:val="000000"/>
          <w:sz w:val="20"/>
        </w:rPr>
        <w:t> </w:t>
      </w:r>
      <w:r w:rsidRPr="00A92FE1">
        <w:rPr>
          <w:rFonts w:ascii="Verdana" w:hAnsi="Verdana"/>
          <w:color w:val="000000"/>
          <w:sz w:val="20"/>
          <w:lang w:val="ru-RU"/>
        </w:rPr>
        <w:t>— пробежал пальцем вниз по листу и попал в точку. Молодчина Херкимер, он ничего не забыл!</w:t>
      </w:r>
    </w:p>
    <w:p w14:paraId="1D21607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На странице 117 было написано:</w:t>
      </w:r>
    </w:p>
    <w:p w14:paraId="247E983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«Удушение от вдыхания дыма или газа. — Нет ничего лучше льняного семени. Вложите несколько семян в наружный угол глаза».</w:t>
      </w:r>
    </w:p>
    <w:p w14:paraId="27A2276F"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сунул справочник обратно в карман и схватил пробегавшего мимо мальчишку.</w:t>
      </w:r>
    </w:p>
    <w:p w14:paraId="12CFA2AC"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lastRenderedPageBreak/>
        <w:t>—</w:t>
      </w:r>
      <w:r w:rsidRPr="00A92FE1">
        <w:rPr>
          <w:rFonts w:ascii="Verdana" w:hAnsi="Verdana"/>
          <w:color w:val="000000"/>
          <w:sz w:val="20"/>
        </w:rPr>
        <w:t> </w:t>
      </w:r>
      <w:r w:rsidRPr="00A92FE1">
        <w:rPr>
          <w:rFonts w:ascii="Verdana" w:hAnsi="Verdana"/>
          <w:color w:val="000000"/>
          <w:sz w:val="20"/>
          <w:lang w:val="ru-RU"/>
        </w:rPr>
        <w:t>Вот,</w:t>
      </w:r>
      <w:r w:rsidRPr="00A92FE1">
        <w:rPr>
          <w:rFonts w:ascii="Verdana" w:hAnsi="Verdana"/>
          <w:color w:val="000000"/>
          <w:sz w:val="20"/>
        </w:rPr>
        <w:t> </w:t>
      </w:r>
      <w:r w:rsidRPr="00A92FE1">
        <w:rPr>
          <w:rFonts w:ascii="Verdana" w:hAnsi="Verdana"/>
          <w:color w:val="000000"/>
          <w:sz w:val="20"/>
          <w:lang w:val="ru-RU"/>
        </w:rPr>
        <w:t>— говорю я, давая ему деньги,</w:t>
      </w:r>
      <w:r w:rsidRPr="00A92FE1">
        <w:rPr>
          <w:rFonts w:ascii="Verdana" w:hAnsi="Verdana"/>
          <w:color w:val="000000"/>
          <w:sz w:val="20"/>
        </w:rPr>
        <w:t> </w:t>
      </w:r>
      <w:r w:rsidRPr="00A92FE1">
        <w:rPr>
          <w:rFonts w:ascii="Verdana" w:hAnsi="Verdana"/>
          <w:color w:val="000000"/>
          <w:sz w:val="20"/>
          <w:lang w:val="ru-RU"/>
        </w:rPr>
        <w:t>— беги в аптеку и принеси на доллар льняного семени. Живо, и получишь доллар за работу. Теперь,</w:t>
      </w:r>
      <w:r w:rsidRPr="00A92FE1">
        <w:rPr>
          <w:rFonts w:ascii="Verdana" w:hAnsi="Verdana"/>
          <w:color w:val="000000"/>
          <w:sz w:val="20"/>
        </w:rPr>
        <w:t> </w:t>
      </w:r>
      <w:r w:rsidRPr="00A92FE1">
        <w:rPr>
          <w:rFonts w:ascii="Verdana" w:hAnsi="Verdana"/>
          <w:color w:val="000000"/>
          <w:sz w:val="20"/>
          <w:lang w:val="ru-RU"/>
        </w:rPr>
        <w:t>— кричу я,</w:t>
      </w:r>
      <w:r w:rsidRPr="00A92FE1">
        <w:rPr>
          <w:rFonts w:ascii="Verdana" w:hAnsi="Verdana"/>
          <w:color w:val="000000"/>
          <w:sz w:val="20"/>
        </w:rPr>
        <w:t> </w:t>
      </w:r>
      <w:r w:rsidRPr="00A92FE1">
        <w:rPr>
          <w:rFonts w:ascii="Verdana" w:hAnsi="Verdana"/>
          <w:color w:val="000000"/>
          <w:sz w:val="20"/>
          <w:lang w:val="ru-RU"/>
        </w:rPr>
        <w:t>— мы добудем миссис Сэмпсон!</w:t>
      </w:r>
      <w:r w:rsidRPr="00A92FE1">
        <w:rPr>
          <w:rFonts w:ascii="Verdana" w:hAnsi="Verdana"/>
          <w:color w:val="000000"/>
          <w:sz w:val="20"/>
        </w:rPr>
        <w:t> </w:t>
      </w:r>
      <w:r w:rsidRPr="00A92FE1">
        <w:rPr>
          <w:rFonts w:ascii="Verdana" w:hAnsi="Verdana"/>
          <w:color w:val="000000"/>
          <w:sz w:val="20"/>
          <w:lang w:val="ru-RU"/>
        </w:rPr>
        <w:t>— И сбрасываю пиджак и шляпу.</w:t>
      </w:r>
    </w:p>
    <w:p w14:paraId="42A04FB0"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Четверо пожарных и граждан хватают меня.</w:t>
      </w:r>
    </w:p>
    <w:p w14:paraId="1B1DFD6A"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Идти в дом</w:t>
      </w:r>
      <w:r w:rsidRPr="00A92FE1">
        <w:rPr>
          <w:rFonts w:ascii="Verdana" w:hAnsi="Verdana"/>
          <w:color w:val="000000"/>
          <w:sz w:val="20"/>
        </w:rPr>
        <w:t> </w:t>
      </w:r>
      <w:r w:rsidRPr="00A92FE1">
        <w:rPr>
          <w:rFonts w:ascii="Verdana" w:hAnsi="Verdana"/>
          <w:color w:val="000000"/>
          <w:sz w:val="20"/>
          <w:lang w:val="ru-RU"/>
        </w:rPr>
        <w:t>— идти на верную смерть,</w:t>
      </w:r>
      <w:r w:rsidRPr="00A92FE1">
        <w:rPr>
          <w:rFonts w:ascii="Verdana" w:hAnsi="Verdana"/>
          <w:color w:val="000000"/>
          <w:sz w:val="20"/>
        </w:rPr>
        <w:t> </w:t>
      </w:r>
      <w:r w:rsidRPr="00A92FE1">
        <w:rPr>
          <w:rFonts w:ascii="Verdana" w:hAnsi="Verdana"/>
          <w:color w:val="000000"/>
          <w:sz w:val="20"/>
          <w:lang w:val="ru-RU"/>
        </w:rPr>
        <w:t>— говорят они.</w:t>
      </w:r>
      <w:r w:rsidRPr="00A92FE1">
        <w:rPr>
          <w:rFonts w:ascii="Verdana" w:hAnsi="Verdana"/>
          <w:color w:val="000000"/>
          <w:sz w:val="20"/>
        </w:rPr>
        <w:t> </w:t>
      </w:r>
      <w:r w:rsidRPr="00A92FE1">
        <w:rPr>
          <w:rFonts w:ascii="Verdana" w:hAnsi="Verdana"/>
          <w:color w:val="000000"/>
          <w:sz w:val="20"/>
          <w:lang w:val="ru-RU"/>
        </w:rPr>
        <w:t>— Пол уже начал проваливаться.</w:t>
      </w:r>
    </w:p>
    <w:p w14:paraId="688F834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Да как же, черт побери!</w:t>
      </w:r>
      <w:r w:rsidRPr="00A92FE1">
        <w:rPr>
          <w:rFonts w:ascii="Verdana" w:hAnsi="Verdana"/>
          <w:color w:val="000000"/>
          <w:sz w:val="20"/>
        </w:rPr>
        <w:t> </w:t>
      </w:r>
      <w:r w:rsidRPr="00A92FE1">
        <w:rPr>
          <w:rFonts w:ascii="Verdana" w:hAnsi="Verdana"/>
          <w:color w:val="000000"/>
          <w:sz w:val="20"/>
          <w:lang w:val="ru-RU"/>
        </w:rPr>
        <w:t>— кричу я и все еще смеюсь, хотя мне не до смеха.</w:t>
      </w:r>
      <w:r w:rsidRPr="00A92FE1">
        <w:rPr>
          <w:rFonts w:ascii="Verdana" w:hAnsi="Verdana"/>
          <w:color w:val="000000"/>
          <w:sz w:val="20"/>
        </w:rPr>
        <w:t> </w:t>
      </w:r>
      <w:r w:rsidRPr="00A92FE1">
        <w:rPr>
          <w:rFonts w:ascii="Verdana" w:hAnsi="Verdana"/>
          <w:color w:val="000000"/>
          <w:sz w:val="20"/>
          <w:lang w:val="ru-RU"/>
        </w:rPr>
        <w:t>— Как же я вложу льняное семя в глаз, не имея глаза?</w:t>
      </w:r>
    </w:p>
    <w:p w14:paraId="64AB33D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двинул локтями пожарников по лицу, лягнул одного гражданина и свалил боковым ударом другого. А затем я ворвался в дом. Если я умру раньше вас, я напишу вам письмо и сообщу, на много ли хуже в чертовом пекле, чем было в стенах этого дома; но пока не делайте выводов. Я прожарился куда больше тех цыплят, что подают в ресторане по срочным заказам. От дыма и огня я дважды кидался на пол и чуть-чуть не посрамил Херкимера, но пожарные помогли мне, пустив небольшую струйку воды, и я добрался до комнаты миссис Сэмпсон. Она от дыма лишилась чувств, так что я завернул ее в одеяло и взвалил на плечо. Ну ясно, пол не был так уж поврежден, как мне говорили, а то разве бы он выдержал? И думать нечего!</w:t>
      </w:r>
    </w:p>
    <w:p w14:paraId="16F0E08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оттащил ее на пятьдесят ярдов от дома и уложил на траву. Тогда, конечно, все остальные двадцать два претендента на руку миссис Сэмпсон столпились вокруг с ковшиками воды, готовые спасать ее. Тут прибежал и мальчишка с льняным семенем.</w:t>
      </w:r>
    </w:p>
    <w:p w14:paraId="31E17215"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раскутал голову миссис Сэмпсон. Она открыла глаза и говорит:</w:t>
      </w:r>
    </w:p>
    <w:p w14:paraId="30E25277"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Это вы, мистер Пратт?</w:t>
      </w:r>
    </w:p>
    <w:p w14:paraId="758279F7"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Тс-с,</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Не говорите, пока не примете лекарство.</w:t>
      </w:r>
    </w:p>
    <w:p w14:paraId="298DF7A9"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Я обвиваю ее шею рукой и тихонько поднимаю ей голову, а другой рукой разрываю пакет с льняным семенем; потом со всей возможной осторожностью я склоняюсь над ней и пускаю несколько семян в наружный уголок ее глаза.</w:t>
      </w:r>
    </w:p>
    <w:p w14:paraId="4662DCD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В этот момент галопом прилетает деревенский доктор, фыркает во все стороны, хватает миссис Сэмпсон за пульс и интересуется, что, собственно, значат мои идиотские выходки.</w:t>
      </w:r>
    </w:p>
    <w:p w14:paraId="59BF2B20"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Видите ли, клистирная трубка,</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я не занимаюсь постоянной врачебной практикой, но тем не менее могу сослаться на авторитет.</w:t>
      </w:r>
    </w:p>
    <w:p w14:paraId="15E6509B"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Принесли мой пиджак, и я вытащил справочник.</w:t>
      </w:r>
    </w:p>
    <w:p w14:paraId="3FAF05F4"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Посмотрите страницу сто семнадцать,</w:t>
      </w:r>
      <w:r w:rsidRPr="00A92FE1">
        <w:rPr>
          <w:rFonts w:ascii="Verdana" w:hAnsi="Verdana"/>
          <w:color w:val="000000"/>
          <w:sz w:val="20"/>
        </w:rPr>
        <w:t> </w:t>
      </w:r>
      <w:r w:rsidRPr="00A92FE1">
        <w:rPr>
          <w:rFonts w:ascii="Verdana" w:hAnsi="Verdana"/>
          <w:color w:val="000000"/>
          <w:sz w:val="20"/>
          <w:lang w:val="ru-RU"/>
        </w:rPr>
        <w:t>— говорю я.</w:t>
      </w:r>
      <w:r w:rsidRPr="00A92FE1">
        <w:rPr>
          <w:rFonts w:ascii="Verdana" w:hAnsi="Verdana"/>
          <w:color w:val="000000"/>
          <w:sz w:val="20"/>
        </w:rPr>
        <w:t> </w:t>
      </w:r>
      <w:r w:rsidRPr="00A92FE1">
        <w:rPr>
          <w:rFonts w:ascii="Verdana" w:hAnsi="Verdana"/>
          <w:color w:val="000000"/>
          <w:sz w:val="20"/>
          <w:lang w:val="ru-RU"/>
        </w:rPr>
        <w:t>— Удушение от вдыхания дыма или газа. Льняное семя в наружный угол глаза, не так ли? Я не сумею сказать, действует ли оно как поглотитель дыма, или побуждает к действию сложный гастро-гиппопотамический нерв, но Херкимер его рекомендует, а он был первым приглашен к пациентке. Если хотите устроить консилиум, я ничего не имею против.</w:t>
      </w:r>
    </w:p>
    <w:p w14:paraId="38842B98"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Старый доктор берет книгу и рассматривает ее с помощью очков и пожарного фонаря.</w:t>
      </w:r>
    </w:p>
    <w:p w14:paraId="41894AC6"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Послушайте, мистер Пратт,</w:t>
      </w:r>
      <w:r w:rsidRPr="00A92FE1">
        <w:rPr>
          <w:rFonts w:ascii="Verdana" w:hAnsi="Verdana"/>
          <w:color w:val="000000"/>
          <w:sz w:val="20"/>
        </w:rPr>
        <w:t> </w:t>
      </w:r>
      <w:r w:rsidRPr="00A92FE1">
        <w:rPr>
          <w:rFonts w:ascii="Verdana" w:hAnsi="Verdana"/>
          <w:color w:val="000000"/>
          <w:sz w:val="20"/>
          <w:lang w:val="ru-RU"/>
        </w:rPr>
        <w:t>— говорит он,</w:t>
      </w:r>
      <w:r w:rsidRPr="00A92FE1">
        <w:rPr>
          <w:rFonts w:ascii="Verdana" w:hAnsi="Verdana"/>
          <w:color w:val="000000"/>
          <w:sz w:val="20"/>
        </w:rPr>
        <w:t> </w:t>
      </w:r>
      <w:r w:rsidRPr="00A92FE1">
        <w:rPr>
          <w:rFonts w:ascii="Verdana" w:hAnsi="Verdana"/>
          <w:color w:val="000000"/>
          <w:sz w:val="20"/>
          <w:lang w:val="ru-RU"/>
        </w:rPr>
        <w:t>— вы, очевидно, попали не на ту строчку, когда ставили свой диагноз. Рецепт от удушья гласит: «Вынесите больного как можно скорее на свежий воздух и положите его на спину, приподняв голову», льняное семя</w:t>
      </w:r>
      <w:r w:rsidRPr="00A92FE1">
        <w:rPr>
          <w:rFonts w:ascii="Verdana" w:hAnsi="Verdana"/>
          <w:color w:val="000000"/>
          <w:sz w:val="20"/>
        </w:rPr>
        <w:t> </w:t>
      </w:r>
      <w:r w:rsidRPr="00A92FE1">
        <w:rPr>
          <w:rFonts w:ascii="Verdana" w:hAnsi="Verdana"/>
          <w:color w:val="000000"/>
          <w:sz w:val="20"/>
          <w:lang w:val="ru-RU"/>
        </w:rPr>
        <w:t>— это средство против «пыли и золы, попавших в глаз», строчкой выше. Но в конце концов...</w:t>
      </w:r>
    </w:p>
    <w:p w14:paraId="4B065EA1"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w:t>
      </w:r>
      <w:r w:rsidRPr="00A92FE1">
        <w:rPr>
          <w:rFonts w:ascii="Verdana" w:hAnsi="Verdana"/>
          <w:color w:val="000000"/>
          <w:sz w:val="20"/>
        </w:rPr>
        <w:t> </w:t>
      </w:r>
      <w:r w:rsidRPr="00A92FE1">
        <w:rPr>
          <w:rFonts w:ascii="Verdana" w:hAnsi="Verdana"/>
          <w:color w:val="000000"/>
          <w:sz w:val="20"/>
          <w:lang w:val="ru-RU"/>
        </w:rPr>
        <w:t>Послушайте,</w:t>
      </w:r>
      <w:r w:rsidRPr="00A92FE1">
        <w:rPr>
          <w:rFonts w:ascii="Verdana" w:hAnsi="Verdana"/>
          <w:color w:val="000000"/>
          <w:sz w:val="20"/>
        </w:rPr>
        <w:t> </w:t>
      </w:r>
      <w:r w:rsidRPr="00A92FE1">
        <w:rPr>
          <w:rFonts w:ascii="Verdana" w:hAnsi="Verdana"/>
          <w:color w:val="000000"/>
          <w:sz w:val="20"/>
          <w:lang w:val="ru-RU"/>
        </w:rPr>
        <w:t>— перебивает миссис Сэмпсон,</w:t>
      </w:r>
      <w:r w:rsidRPr="00A92FE1">
        <w:rPr>
          <w:rFonts w:ascii="Verdana" w:hAnsi="Verdana"/>
          <w:color w:val="000000"/>
          <w:sz w:val="20"/>
        </w:rPr>
        <w:t> </w:t>
      </w:r>
      <w:r w:rsidRPr="00A92FE1">
        <w:rPr>
          <w:rFonts w:ascii="Verdana" w:hAnsi="Verdana"/>
          <w:color w:val="000000"/>
          <w:sz w:val="20"/>
          <w:lang w:val="ru-RU"/>
        </w:rPr>
        <w:t>— мне кажется, я могу высказать свое мнение на этом консилиуме. Так знайте, это льняное семя принесло мне больше пользы, чем все лекарства в моей жизни.</w:t>
      </w:r>
    </w:p>
    <w:p w14:paraId="4E691204" w14:textId="77777777" w:rsidR="000614E4"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А потом она поднимает голову, снова опускает ее мне на плечо и говорит: «Положите мне немножко и в другой глаз, Санди, дорогой».</w:t>
      </w:r>
    </w:p>
    <w:p w14:paraId="2AD304FA" w14:textId="2FE500E4" w:rsidR="007861C3" w:rsidRPr="00A92FE1" w:rsidRDefault="000614E4" w:rsidP="00A92FE1">
      <w:pPr>
        <w:suppressAutoHyphens/>
        <w:spacing w:after="0" w:line="240" w:lineRule="auto"/>
        <w:ind w:firstLine="283"/>
        <w:jc w:val="both"/>
        <w:rPr>
          <w:rFonts w:ascii="Verdana" w:hAnsi="Verdana"/>
          <w:color w:val="000000"/>
          <w:sz w:val="20"/>
          <w:lang w:val="ru-RU"/>
        </w:rPr>
      </w:pPr>
      <w:r w:rsidRPr="00A92FE1">
        <w:rPr>
          <w:rFonts w:ascii="Verdana" w:hAnsi="Verdana"/>
          <w:color w:val="000000"/>
          <w:sz w:val="20"/>
          <w:lang w:val="ru-RU"/>
        </w:rPr>
        <w:t>Так вот, если вам придется завтра или когда-нибудь в другой раз остановиться в Розе, то вы увидите замечательный новенький ярко-желтый дом, который украшает собою миссис Пратт, бывшая миссис Сэмпсон. И если вам придется ступить за его порог, вы увидите на мраморном столе посреди гостиной «Херкимеров справочник необходимых познаний», заново переплетенный в красный сафьян и готовый дать совет по любому вопросу, касающемуся человеческого счастья и мудрости.</w:t>
      </w:r>
    </w:p>
    <w:sectPr w:rsidR="007861C3" w:rsidRPr="00A92FE1" w:rsidSect="00A92F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529EC" w14:textId="77777777" w:rsidR="00C47A4C" w:rsidRDefault="00C47A4C" w:rsidP="000614E4">
      <w:pPr>
        <w:spacing w:after="0" w:line="240" w:lineRule="auto"/>
      </w:pPr>
      <w:r>
        <w:separator/>
      </w:r>
    </w:p>
  </w:endnote>
  <w:endnote w:type="continuationSeparator" w:id="0">
    <w:p w14:paraId="1CA50D4D" w14:textId="77777777" w:rsidR="00C47A4C" w:rsidRDefault="00C47A4C" w:rsidP="00061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EDD1" w14:textId="77777777" w:rsidR="00A92FE1" w:rsidRDefault="00A92FE1" w:rsidP="003034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6A1417" w14:textId="77777777" w:rsidR="00A92FE1" w:rsidRDefault="00A92FE1" w:rsidP="00A92F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7DE7" w14:textId="2D00457B" w:rsidR="00A92FE1" w:rsidRPr="00A92FE1" w:rsidRDefault="00A92FE1" w:rsidP="00A92FE1">
    <w:pPr>
      <w:pStyle w:val="Footer"/>
      <w:ind w:right="360"/>
      <w:rPr>
        <w:rFonts w:ascii="Arial" w:hAnsi="Arial" w:cs="Arial"/>
        <w:color w:val="999999"/>
        <w:sz w:val="20"/>
        <w:lang w:val="ru-RU"/>
      </w:rPr>
    </w:pPr>
    <w:r w:rsidRPr="00A92FE1">
      <w:rPr>
        <w:rStyle w:val="PageNumber"/>
        <w:rFonts w:ascii="Arial" w:hAnsi="Arial" w:cs="Arial"/>
        <w:color w:val="999999"/>
        <w:sz w:val="20"/>
        <w:lang w:val="ru-RU"/>
      </w:rPr>
      <w:t xml:space="preserve">Библиотека «Артефакт» — </w:t>
    </w:r>
    <w:r w:rsidRPr="00A92FE1">
      <w:rPr>
        <w:rStyle w:val="PageNumber"/>
        <w:rFonts w:ascii="Arial" w:hAnsi="Arial" w:cs="Arial"/>
        <w:color w:val="999999"/>
        <w:sz w:val="20"/>
      </w:rPr>
      <w:t>http</w:t>
    </w:r>
    <w:r w:rsidRPr="00A92FE1">
      <w:rPr>
        <w:rStyle w:val="PageNumber"/>
        <w:rFonts w:ascii="Arial" w:hAnsi="Arial" w:cs="Arial"/>
        <w:color w:val="999999"/>
        <w:sz w:val="20"/>
        <w:lang w:val="ru-RU"/>
      </w:rPr>
      <w:t>://</w:t>
    </w:r>
    <w:r w:rsidRPr="00A92FE1">
      <w:rPr>
        <w:rStyle w:val="PageNumber"/>
        <w:rFonts w:ascii="Arial" w:hAnsi="Arial" w:cs="Arial"/>
        <w:color w:val="999999"/>
        <w:sz w:val="20"/>
      </w:rPr>
      <w:t>artefact</w:t>
    </w:r>
    <w:r w:rsidRPr="00A92FE1">
      <w:rPr>
        <w:rStyle w:val="PageNumber"/>
        <w:rFonts w:ascii="Arial" w:hAnsi="Arial" w:cs="Arial"/>
        <w:color w:val="999999"/>
        <w:sz w:val="20"/>
        <w:lang w:val="ru-RU"/>
      </w:rPr>
      <w:t>.</w:t>
    </w:r>
    <w:r w:rsidRPr="00A92FE1">
      <w:rPr>
        <w:rStyle w:val="PageNumber"/>
        <w:rFonts w:ascii="Arial" w:hAnsi="Arial" w:cs="Arial"/>
        <w:color w:val="999999"/>
        <w:sz w:val="20"/>
      </w:rPr>
      <w:t>lib</w:t>
    </w:r>
    <w:r w:rsidRPr="00A92FE1">
      <w:rPr>
        <w:rStyle w:val="PageNumber"/>
        <w:rFonts w:ascii="Arial" w:hAnsi="Arial" w:cs="Arial"/>
        <w:color w:val="999999"/>
        <w:sz w:val="20"/>
        <w:lang w:val="ru-RU"/>
      </w:rPr>
      <w:t>.</w:t>
    </w:r>
    <w:r w:rsidRPr="00A92FE1">
      <w:rPr>
        <w:rStyle w:val="PageNumber"/>
        <w:rFonts w:ascii="Arial" w:hAnsi="Arial" w:cs="Arial"/>
        <w:color w:val="999999"/>
        <w:sz w:val="20"/>
      </w:rPr>
      <w:t>ru</w:t>
    </w:r>
    <w:r w:rsidRPr="00A92F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6739" w14:textId="77777777" w:rsidR="00A92FE1" w:rsidRDefault="00A92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0D0C" w14:textId="77777777" w:rsidR="00C47A4C" w:rsidRDefault="00C47A4C" w:rsidP="000614E4">
      <w:pPr>
        <w:spacing w:after="0" w:line="240" w:lineRule="auto"/>
      </w:pPr>
      <w:r>
        <w:separator/>
      </w:r>
    </w:p>
  </w:footnote>
  <w:footnote w:type="continuationSeparator" w:id="0">
    <w:p w14:paraId="7B2525AF" w14:textId="77777777" w:rsidR="00C47A4C" w:rsidRDefault="00C47A4C" w:rsidP="000614E4">
      <w:pPr>
        <w:spacing w:after="0" w:line="240" w:lineRule="auto"/>
      </w:pPr>
      <w:r>
        <w:continuationSeparator/>
      </w:r>
    </w:p>
  </w:footnote>
  <w:footnote w:id="1">
    <w:p w14:paraId="7F5FF1B5" w14:textId="77777777" w:rsidR="000614E4" w:rsidRDefault="000614E4" w:rsidP="000614E4">
      <w:pPr>
        <w:pStyle w:val="FootNote"/>
        <w:spacing w:after="60"/>
        <w:ind w:firstLine="0"/>
      </w:pPr>
      <w:r w:rsidRPr="003E4FFC">
        <w:rPr>
          <w:vertAlign w:val="superscript"/>
        </w:rPr>
        <w:footnoteRef/>
      </w:r>
      <w:r>
        <w:t xml:space="preserve"> </w:t>
      </w:r>
      <w:r w:rsidRPr="003E4FFC">
        <w:rPr>
          <w:rFonts w:ascii="Calibri" w:hAnsi="Calibri" w:cs="Calibri"/>
        </w:rPr>
        <w:t>Речь идёт о стихотворениях старинного персидского поэта XI в. Омара Хайама.</w:t>
      </w:r>
    </w:p>
  </w:footnote>
  <w:footnote w:id="2">
    <w:p w14:paraId="1EC8A684" w14:textId="77777777" w:rsidR="000614E4" w:rsidRDefault="000614E4" w:rsidP="000614E4">
      <w:pPr>
        <w:pStyle w:val="FootNote"/>
        <w:spacing w:after="60"/>
        <w:ind w:firstLine="0"/>
      </w:pPr>
      <w:r w:rsidRPr="003E4FFC">
        <w:rPr>
          <w:vertAlign w:val="superscript"/>
        </w:rPr>
        <w:footnoteRef/>
      </w:r>
      <w:r>
        <w:t xml:space="preserve"> </w:t>
      </w:r>
      <w:r w:rsidRPr="003E4FFC">
        <w:rPr>
          <w:rFonts w:ascii="Calibri" w:hAnsi="Calibri" w:cs="Calibri"/>
        </w:rPr>
        <w:t xml:space="preserve">Псевдоним </w:t>
      </w:r>
      <w:r w:rsidRPr="003E4FFC">
        <w:rPr>
          <w:rFonts w:ascii="Calibri" w:hAnsi="Calibri" w:cs="Calibri"/>
          <w:i/>
          <w:iCs/>
        </w:rPr>
        <w:t>(франц.)</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CBE" w14:textId="77777777" w:rsidR="00A92FE1" w:rsidRDefault="00A92F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C0B9" w14:textId="5141AB6E" w:rsidR="00A92FE1" w:rsidRPr="00A92FE1" w:rsidRDefault="00A92FE1" w:rsidP="00A92FE1">
    <w:pPr>
      <w:pStyle w:val="Header"/>
      <w:rPr>
        <w:rFonts w:ascii="Arial" w:hAnsi="Arial" w:cs="Arial"/>
        <w:color w:val="999999"/>
        <w:sz w:val="20"/>
        <w:lang w:val="ru-RU"/>
      </w:rPr>
    </w:pPr>
    <w:r w:rsidRPr="00A92F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07F8" w14:textId="77777777" w:rsidR="00A92FE1" w:rsidRDefault="00A92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14E4"/>
    <w:rsid w:val="0015074B"/>
    <w:rsid w:val="0029639D"/>
    <w:rsid w:val="00326F90"/>
    <w:rsid w:val="007861C3"/>
    <w:rsid w:val="00A8639E"/>
    <w:rsid w:val="00A92FE1"/>
    <w:rsid w:val="00AA1D8D"/>
    <w:rsid w:val="00B306F4"/>
    <w:rsid w:val="00B47730"/>
    <w:rsid w:val="00C47A4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7C8EA"/>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614E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92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3649</Words>
  <Characters>19526</Characters>
  <Application>Microsoft Office Word</Application>
  <DocSecurity>0</DocSecurity>
  <Lines>348</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Справочник Гименея</dc:title>
  <dc:subject/>
  <dc:creator>О. Генри</dc:creator>
  <cp:keywords/>
  <dc:description/>
  <cp:lastModifiedBy>Andrey Piskunov</cp:lastModifiedBy>
  <cp:revision>6</cp:revision>
  <dcterms:created xsi:type="dcterms:W3CDTF">2013-12-23T23:15:00Z</dcterms:created>
  <dcterms:modified xsi:type="dcterms:W3CDTF">2025-05-07T03:17:00Z</dcterms:modified>
  <cp:category/>
</cp:coreProperties>
</file>