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8C398" w14:textId="77777777" w:rsidR="00EB2F88" w:rsidRPr="00EC3618" w:rsidRDefault="00EB2F88" w:rsidP="00EC3618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EC3618">
        <w:rPr>
          <w:rFonts w:ascii="Verdana" w:hAnsi="Verdana"/>
          <w:color w:val="000000"/>
          <w:sz w:val="32"/>
          <w:lang w:val="ru-RU"/>
        </w:rPr>
        <w:t>Пимиентские блинчики</w:t>
      </w:r>
    </w:p>
    <w:p w14:paraId="01C4457C" w14:textId="26813E81" w:rsidR="00EB2F88" w:rsidRPr="00EC3618" w:rsidRDefault="002C47F9" w:rsidP="00EC361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C3618">
        <w:rPr>
          <w:rFonts w:ascii="Verdana" w:hAnsi="Verdana"/>
          <w:color w:val="000000"/>
          <w:sz w:val="24"/>
          <w:lang w:val="ru-RU"/>
        </w:rPr>
        <w:t>О. Генри</w:t>
      </w:r>
    </w:p>
    <w:p w14:paraId="61AA606A" w14:textId="77777777" w:rsidR="00EB2F88" w:rsidRPr="00EC3618" w:rsidRDefault="00EB2F88" w:rsidP="00EC3618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Перевод М.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Урнова</w:t>
      </w:r>
    </w:p>
    <w:p w14:paraId="6041AF74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2F4EA07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Когда мы сгоняли гурт скота с тавром «Треугольник-О» в долине Фрио, торчащий сук сухого мескита зацепился за мое деревянное стремя, я вывихнул себе ногу и неделю провалялся в лагере.</w:t>
      </w:r>
    </w:p>
    <w:p w14:paraId="18C2F62C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На третий день моего вынужденного безделья я выполз к фургону с провизией и беспомощно растянулся под разговорным обстрелом Джедсона Одома, лагерного повара. Джед был рожден для монологов, но судьба, как всегда, ошиблась, навязав ему профессию, в которой он большую часть времени был лишен аудитории.</w:t>
      </w:r>
    </w:p>
    <w:p w14:paraId="0A6AB17B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Таким образом, я был манной небесной в пустыне вынужденного молчания Джеда.</w:t>
      </w:r>
    </w:p>
    <w:p w14:paraId="3A2777B4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Своевременно во мне заговорило естественное для больного желание поесть чего-нибудь такого, что не входило в опись нашего пайка. Меня посетили видения матушкиного буфета, «что сладостны, как первая любовь, источник горьких сожалений», и я спросил:</w:t>
      </w:r>
    </w:p>
    <w:p w14:paraId="1727FAD3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Джед, ты умеешь печь блинчики?</w:t>
      </w:r>
    </w:p>
    <w:p w14:paraId="73CE4099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Джед отложил свой шестизарядный револьвер, которым собирался постукать антилопью отбивную, и встал надо мною, как мне показалось, в угрожающей позе. Впечатление его враждебности еще более усилилось, когда он устремил на меня холодный и подозрительный взгляд своих блестящих голубых глаз.</w:t>
      </w:r>
    </w:p>
    <w:p w14:paraId="4A912684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Слушай, ты,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сказал он с явным, хотя и сдержанным гневом.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Ты издеваешься или серьезно? Кто-нибудь из ребят рассказывал тебе про этот подвох с блинчиками?</w:t>
      </w:r>
    </w:p>
    <w:p w14:paraId="3D7F7663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Что ты, Джед, я серьезно, я бы, кажется, променял свою лошадь и седло на горку масленых, поджаристых блинчиков с горшочком свежей новоорлеанской патоки. А разве была какая-нибудь история с блинчиками?</w:t>
      </w:r>
    </w:p>
    <w:p w14:paraId="5DED8509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Джед сразу смягчился, увидев, что я говорю без намеков. Он притащил из фургона какие-то таинственные мешочки и жестяные баночки и сложил их в тени куста, под которым я примостился. Я следил, как он начал не спеша расставлять их и развязывать многочисленные веревочки.</w:t>
      </w:r>
    </w:p>
    <w:p w14:paraId="7C1598A3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Нет, не история,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сказал Джед, продолжая свое дело,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просто логическое несоответствие между мной, красноглазым овчаром из лощины Шелудивого Осла и мисс Уиллелой Лирайт. Что ж, я, пожалуй, расскажу тебе.</w:t>
      </w:r>
    </w:p>
    <w:p w14:paraId="638D9468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Я пас тогда скот у старика Билла Туми на Сан-Мигуэле. Однажды мне страсть как захотелось пожевать какой-нибудь такой консервированной кормежки, которая никогда не мычала, не блеяла, не хрюкала и не отмеривалась гарнцами. Ну, я вскакиваю на свою малышку и лечу в лавку дядюшки Эмсли Телфера у Пимиентской переправы через Нуэсес.</w:t>
      </w:r>
    </w:p>
    <w:p w14:paraId="498348E6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Около трех пополудни я накинул поводья на сук мескита и пешком прошел последние двадцать шагов до лавки дядюшки Эмсли. Я вскочил на прилавок и объявил ему, что, по всем приметам, мировому урожаю фруктов грозит гибель. Через минуту я имел мешок сухарей, ложку с длинной ручкой и по открытой банке абрикосов, ананасов, вишен и сливы, а рядом трудился дядюшка Эмсли, вырубая топориком желтые крышки. Я чувствовал себя как Адам до скандала с яблоком, вонзал шпоры в прилавок и орудовал своей двадцатичетырехдюймовой ложкой, как вдруг посмотрел случайно в окно на двор дома дядюшки Эмсли, находившегося рядом с лавкой.</w:t>
      </w:r>
    </w:p>
    <w:p w14:paraId="4C9087B4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Там стояла девушка, неизвестная девушка в полном снаряжении; она вертела в руках крокетный молоток и изучала мой способ поощрения фруктово-консервной промышленности.</w:t>
      </w:r>
    </w:p>
    <w:p w14:paraId="5FB2F0A9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Я скатился с прилавка и сунул лопату дядюшке Эмсли.</w:t>
      </w:r>
    </w:p>
    <w:p w14:paraId="6EC76F4A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Это моя племянница,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сказал он.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Мисс Уиллела Лирайт, приехала погостить из Палестины</w:t>
      </w:r>
      <w:r w:rsidRPr="00EC3618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EC3618">
        <w:rPr>
          <w:rFonts w:ascii="Verdana" w:hAnsi="Verdana"/>
          <w:color w:val="000000"/>
          <w:sz w:val="20"/>
          <w:lang w:val="ru-RU"/>
        </w:rPr>
        <w:t>. Хочешь, я тебя познакомлю?</w:t>
      </w:r>
    </w:p>
    <w:p w14:paraId="7405594C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«Из Святой земли»,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сказал я себе, и мои мысли сбились в кучу, как овцы, когда их загоняешь в корраль. А почему нет? Ведь были же ангелы в Палес...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 xml:space="preserve">— Конечно, </w:t>
      </w:r>
      <w:r w:rsidRPr="00EC3618">
        <w:rPr>
          <w:rFonts w:ascii="Verdana" w:hAnsi="Verdana"/>
          <w:color w:val="000000"/>
          <w:sz w:val="20"/>
          <w:lang w:val="ru-RU"/>
        </w:rPr>
        <w:lastRenderedPageBreak/>
        <w:t>дядюшка Эмсли,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сказал я вслух,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мне было бы страшно приятно познакомиться с мисс Лирайт.</w:t>
      </w:r>
    </w:p>
    <w:p w14:paraId="0C3FBCB6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Тогда дядюшка Эмсли вывел меня во двор и представил нас друг другу.</w:t>
      </w:r>
    </w:p>
    <w:p w14:paraId="04374E97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Я никогда не был робок с женщинами. Я никогда не мог понять, почему это некоторые мужчины, способные в два счета укротить мустанга и побриться в темноте, становятся вдруг паралитиками и черт знает как потеют и заикаются, завидев кусок миткаля, обернутый вокруг того, вокруг чего ему полагается быть обернутым. Через восемь минут мы с мисс Уиллелой дружно гоняли крокетные шары, будто двоюродные брат и сестра. Она съязвила насчет количества уничтоженных мною фруктовых консервов, а я, не очень смущаясь, дал сдачи, напомнив, как некая особа, по имени Ева, устроила сцену из-за фруктов на первом свободном пастбище... «кажется, в Палестине, не правда ли?»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 этак легко и спокойно, словно заарканиваю однолетку.</w:t>
      </w:r>
    </w:p>
    <w:p w14:paraId="58CE9A5F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Таким вот манером я сразу расположил к себе мисс Уиллелу Лирайт, и чем дальше, тем наша дружба становилась крепче. Она проживала на Пимиентской переправе ради поправления здоровья, очень хорошего, и ради климата, который был здесь жарче на сорок процентов, чем в Палестине.</w:t>
      </w:r>
    </w:p>
    <w:p w14:paraId="09050C1A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Сначала я наезжал повидать ее раз в неделю, а потом рассчитал, что если я удвою число поездок, то буду видеться с ней вдвое чаще.</w:t>
      </w:r>
    </w:p>
    <w:p w14:paraId="21ADEFE7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Как-то на одной неделе я выкроил время для третьей поездки. Вот тут-то и втесались в игру блинчики и красноглазый овчар.</w:t>
      </w:r>
    </w:p>
    <w:p w14:paraId="28D93C13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Сидя в тот вечер на прилавке, с персиком и двумя сливами во рту, я спросил дядюшку Эмсли, что поделывает мисс Уиллела.</w:t>
      </w:r>
    </w:p>
    <w:p w14:paraId="30E25F7F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А она,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дядюшка Эмсли,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поехала покататься с Джексоном Птицей, овцеводом из лощины Шелудивого Осла.</w:t>
      </w:r>
    </w:p>
    <w:p w14:paraId="7776669F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Я проглотил персиковую косточку и две сливовых. Наверное, кто-нибудь держал прилавок под уздцы, когда я слезал. А потом я вышел и направился по прямой, пока не уперся в мескит, где был привязан мой чалый.</w:t>
      </w:r>
    </w:p>
    <w:p w14:paraId="144BD9A6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Она поехала кататься,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прошептал я в ухо своей малышке,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 Птицсоном Джеком, Шелудивым Ослом из Овцеводной лощины, понимаешь ты это, друг с копытами?</w:t>
      </w:r>
    </w:p>
    <w:p w14:paraId="3CE980C2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Мой чалый заплакал на свой манер. Это был ковбойский конь, и он не любил овцеводов.</w:t>
      </w:r>
    </w:p>
    <w:p w14:paraId="64FD68F1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Я вернулся и спросил дядюшку Эмсли: «Так ты сказал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 овцеводом?»</w:t>
      </w:r>
    </w:p>
    <w:p w14:paraId="68AFD6EA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Я сказал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 овцеводом,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повторил дядюшка Эмсли.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Ты, верно, слышал о Джексоне Птице. У него восемь участков пастбища и четыре тысячи голов лучших мериносов к югу от Северного полюса.</w:t>
      </w:r>
    </w:p>
    <w:p w14:paraId="3CD4C864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Я вышел, сел на землю в тени лавки и прислонился к кактусу. Безрассудными руками я сыпал за голенища песок и произносил монологи по поводу птицы из породы Джексонов.</w:t>
      </w:r>
    </w:p>
    <w:p w14:paraId="4A18880F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За свою жизнь я не изувечил ни одного овцевода и не считал это необходимым. Как-то я повстречал одного, он ехал верхом и читал латинскую грамматику,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так я его пальцем не тронул. Овцеводы никогда особенно не раздражали меня, не то что других ковбоев. Очень мне нужно уродовать и калечить плюгавцев, которые едят за столом, носят штиблеты и говорят с тобою на всякие темы. Пройдешь, бывало, мимо и поглядишь, как на кролика, еще скажешь что-нибудь приятное и потолкуешь насчет погоды, но, конечно, никаких распивочных и навынос не было. Вообще я не считал нужным с ними связываться. Так вот потому, что по доброте своей я давал им дышать, один такой разъезжает теперь с мисс Уиллелой Лирайт.</w:t>
      </w:r>
    </w:p>
    <w:p w14:paraId="2A287839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За час до заката они прискакали обратно и остановились у ворот дядюшки Эмсли. Овечья особа помогла Уиллеле слезть, и некоторое время они постояли, перебрасываясь игривыми и хитроумными фразами. А потом окрыленный Джексон взлетает в седло, приподнимает шляпу-кастрюльку и трусит в направлении своего бараньего ранчо. К тому времени я вытряхнул песок из сапог и отцепился от кактуса. Птица не отъехал и полмили от Пимиенты, когда я поравнялся с ним на моем чалом.</w:t>
      </w:r>
    </w:p>
    <w:p w14:paraId="6D98F533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 xml:space="preserve">Я назвал этого овчара красноглазым, но это неверно. Его зрительное приспособление было довольно серым, но ресницы были красные, а волосы рыжие, оттого он и казался красноглазым. Овцевод?.. Куда к черту, в лучшем случае </w:t>
      </w:r>
      <w:r w:rsidRPr="00EC3618">
        <w:rPr>
          <w:rFonts w:ascii="Verdana" w:hAnsi="Verdana"/>
          <w:color w:val="000000"/>
          <w:sz w:val="20"/>
          <w:lang w:val="ru-RU"/>
        </w:rPr>
        <w:lastRenderedPageBreak/>
        <w:t>ягнятник, козявка какая-то, с желтым шелковым платком вокруг шеи и в башмаках с бантиками.</w:t>
      </w:r>
    </w:p>
    <w:p w14:paraId="2003A535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Привет!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сказал я ему.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Вы сейчас едете с всадником, которого называют Джедсон Верная Смерть за приемы его стрельбы. Когда я хочу представиться незнакомому человеку, я всегда представляюсь ему до выстрела, потому что терпеть не могу пожимать руку покойнику.</w:t>
      </w:r>
    </w:p>
    <w:p w14:paraId="46E5A983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Вот как!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он совершенно спокойно.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Рад познакомиться с вами, мистер Джедсон. Я Джексон Птица с ранчо Шелудивого Осла.</w:t>
      </w:r>
    </w:p>
    <w:p w14:paraId="73A4D676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Как раз в эту минуту один мой глаз увидел куропатку, скачущую по холму с молодым тарантулом в клюве, а другой глаз заметил ястреба, сидевшего на сухом суку вяза. Я хлопнул их для пущей важности одну за другим из своего сорокапятикалиберного.</w:t>
      </w:r>
    </w:p>
    <w:p w14:paraId="15C45ED6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Две из трех,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Птицы, должен вам заявить, так и садятся на мои пули.</w:t>
      </w:r>
    </w:p>
    <w:p w14:paraId="2976F5DC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Чистая стрельба,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овцевод, не моргнув глазом.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Скажите, а вам не случалось промахнуться на третьем выстреле? Хороший дождик выпал на прошлой неделе, мистер Джедсон, теперь трава так и пойдет.</w:t>
      </w:r>
    </w:p>
    <w:p w14:paraId="53C2C2A7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Чижик,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 подъезжая вплотную к его фасонной лошади,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ваши ослепленные родители наделили вас именем Джексон, но вы определенно выродились в чирикающую птицу. Давайте бросим эти самые анализы дождичка и стихий и поговорим о том, что не входит в словарь попугаев. Вы завели дурную привычку кататься с молодыми девицами из Пимиенты. Я знавал пташек,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которых поджаривали за меньшие проступки. Мисс Уиллела,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совсем не нуждается в гнезде, свитом из овечьей шерсти пичужкой из породы Джексонов. Так вот, намерены ли вы прекратить эти штучки, или желаете галопом наскочить на мою кличку «Верная Смерть», в которой два слова и указание по меньшей мере на одну похоронную процессию?</w:t>
      </w:r>
    </w:p>
    <w:p w14:paraId="71B25050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Джексон Птица слегка покраснел, а потом засмеялся.</w:t>
      </w:r>
    </w:p>
    <w:p w14:paraId="60C0107C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Ах, мистер Джедсон,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он,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вы заблуждаетесь. Я заезжал несколько раз к мисс Лирайт, но не с той целью, как вы думаете. Мой объект чисто гастрономического свойства.</w:t>
      </w:r>
    </w:p>
    <w:p w14:paraId="434555F7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Я потянулся за револьвером.</w:t>
      </w:r>
    </w:p>
    <w:p w14:paraId="55FFB44E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Всякий койот,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который осмелится непочтительно...</w:t>
      </w:r>
    </w:p>
    <w:p w14:paraId="4DB4EA6E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Подождите минутку,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эта пташка,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дайте объяснить. К чему мне жена? Посмотрели бы вы на мое ранчо. Я сам себе стряпаю и штопаю. Еда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вот единственное удовольствие, извлекаемое мной из разведения овец. Мистер Джедсон, вы пробовали когда-нибудь блинчики, которые печет мисс Лирайт?</w:t>
      </w:r>
    </w:p>
    <w:p w14:paraId="30924C7D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Я? Нет,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я и не знал, что она занимается кулинарными манипуляциями.</w:t>
      </w:r>
    </w:p>
    <w:p w14:paraId="778D18AB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Это же золотые созвездия,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он,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подрумяненные на амброзийном огне Эпикура. Я бы отдал два года жизни за рецепт приготовления этих блинчиков. Вот зачем я ездил к мисс Лирайт,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Джексон Птица,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но мне не удалось узнать его. Это старинный рецепт, он сохраняется в семье уже семьдесят пять лет. Он передается из поколения в поколение, и посторонним его не сообщают. Если бы я мог достать этот рецепт, я пек бы сам себе блинчики на ранчо и был бы счастливым человеком,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Птица.</w:t>
      </w:r>
    </w:p>
    <w:p w14:paraId="7AF86056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Вы уверены,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 ему,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что вы гоняетесь не за ручкой, которая месит блинчики?</w:t>
      </w:r>
    </w:p>
    <w:p w14:paraId="2594CC23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Уверен,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Джексон.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Мисс Лирайт совершенно очаровательная девушка, но, повторяю, мои намерения не выходят за пределы гастро...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Тут он увидел, что моя рука скользнула к кобуре, и изменил выражение.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За пределы желания достать этот рецепт,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заключил он.</w:t>
      </w:r>
    </w:p>
    <w:p w14:paraId="58682F28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Не такой уж вы плохой человечишко,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 стараясь быть вежливым.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Я задумал было сделать ваших овец сиротами, но на этот раз позволю вам улететь. Но помните: приставайте к блинчикам, да покрепче, как средний блин к горке, и не вздумайте смешать подливку с сантиментами, не то у вас на ранчо будет пение, а вы его не услышите.</w:t>
      </w:r>
    </w:p>
    <w:p w14:paraId="2FE60692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Чтобы убедить вас в своей искренности,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овцевод,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 xml:space="preserve">— я прошу вас помочь мне. Мисс Лирайт и вы большие друзья, и, может быть, она сделает для вас </w:t>
      </w:r>
      <w:r w:rsidRPr="00EC3618">
        <w:rPr>
          <w:rFonts w:ascii="Verdana" w:hAnsi="Verdana"/>
          <w:color w:val="000000"/>
          <w:sz w:val="20"/>
          <w:lang w:val="ru-RU"/>
        </w:rPr>
        <w:lastRenderedPageBreak/>
        <w:t>то, чего не сделала для меня. Если вы достанете мне этот рецепт, то даю вам слово, я никогда к ней больше не поеду.</w:t>
      </w:r>
    </w:p>
    <w:p w14:paraId="2696DE3D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Вот это по-честному,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сказал я и пожал руку Джексона Птицы.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Я рад услужить и сделаю все, что смогу.</w:t>
      </w:r>
    </w:p>
    <w:p w14:paraId="04D8A3C7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Он повернул к большой заросли кактусов на Пьедре, в направлении Шелудивого Осла, а я взял курс на северо-запад, к ранчо старика Билла Туми.</w:t>
      </w:r>
    </w:p>
    <w:p w14:paraId="060FC610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Только пять дней спустя мне удалось снова заехать на Пимиенту. Мы с мисс Уиллелой очень мило провели вечерок у дядюшки Эмсли. Она спела кое-что и порядочно потерзала пианино цитатами из опер. А я изображал гремучую змею и рассказал ей о новом способе обдирать коров, придуманном Снэки Мак-Фи, и о том, как я однажды ездил в Сент-Луис. Наше взаимное расположение крепло вовсю. И вот, я думаю, если теперь мне удастся убедить Джексона Птицу совершить перелет, дело в шляпе. Тут я вспоминаю его обещание насчет рецепта блинчиков и решаю выведать его у мисс Уиллелы и сообщить ему. И уж тогда, если я снова поймаю здесь птичку из Шелудивого Осла, я ей подрежу крылышки.</w:t>
      </w:r>
    </w:p>
    <w:p w14:paraId="262E1334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И вот часов около десяти я набрасываю на лицо льстивую улыбку и говорю мисс Уиллеле: «Знаете, если мне что-нибудь и нравится больше вида рыжего быка на зеленой траве, так это вкус хорошего горячего блинчика с паточной смазкой».</w:t>
      </w:r>
    </w:p>
    <w:p w14:paraId="50A37EFE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Мисс Уиллела слегка подпрыгнула на фортепианной табуретке и странно на меня посмотрела.</w:t>
      </w:r>
    </w:p>
    <w:p w14:paraId="2B4BAC98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Да,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она,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это действительно вкусно. Как, вы сказали, называется эта улица в Сент-Луисе, мистер Одом, где вы потеряли шляпу?</w:t>
      </w:r>
    </w:p>
    <w:p w14:paraId="1129004A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Блинчиковая улица,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 подмигнув, чтобы показать, что мне, мол, известно о фамильном рецепте и меня не проведешь.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Чего уж там, мисс Уиллела,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рассказывайте, как вы их делаете. Блинчики так и вертятся у меня в голове, как фургонные колеса. Да ну же... фунт крупчатки, восемь дюжин яиц и так далее. Что там значится в каталоге ингредиентов?</w:t>
      </w:r>
    </w:p>
    <w:p w14:paraId="6CFCCBC8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Извините меня, я на минуточку,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мисс Уиллела, окидывает меня боковым взглядом и соскальзывает с табуретки. Она рысью выбежала в другую комнату, и вслед за тем оттуда выходит ко мне дядюшка Эмсли в своей жилетке и с кувшином воды. Он поворачивается к столу за стаканом, и я вижу в его заднем кармане многозарядку.</w:t>
      </w:r>
    </w:p>
    <w:p w14:paraId="39229AA3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«Ну и ну!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думаю я.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Эта семейка, видно, здорово дорожит своими кулинарными рецептами, коли защищает их с оружием. Я знавал семьи, так они не стали бы к нему прибегать даже при кровной вражде».</w:t>
      </w:r>
    </w:p>
    <w:p w14:paraId="7F93371A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Выпей-ка вот это,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дядюшка Эмсли, протягивая мне стакан воды.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Ты слишком много ездил сегодня верхом, Джед, и все по солнцу. Попытайся думать о чем-нибудь другом.</w:t>
      </w:r>
    </w:p>
    <w:p w14:paraId="4DB5E31F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Ты знаешь, как печь блинчики, дядя Эмсли?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55D6EDB5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Ну, я не ахти как осведомлен в их анатомии,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дядюшка Эмсли,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но мне кажется, надо взять побольше сковородок, немного теста, соды и кукурузной муки и смешать все это, как водится, с яйцами и сывороткой. А что, Джед, старик Билл опять собирается по весне гнать скот в Канзас-Сити?</w:t>
      </w:r>
    </w:p>
    <w:p w14:paraId="316A239A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Только эту блинчиковую спецификацию мне и удалось получить в тот вечер. Неудивительно, что Джексон Птица осекся на этом деле. Одним словом, я бросил эту тему и немного поговорил с дядюшкой Эмсли о скоте и циклонах. А потом вошла мисс Уиллела и сказала: «Спокойной ночи», и я помчался к себе на ранчо.</w:t>
      </w:r>
    </w:p>
    <w:p w14:paraId="4FE4A588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Неделю спустя я встретил Джексона Птицу, когда он уезжал от дядюшки Эмсли, а я направлялся к нему. Мы остановились на дороге и перекинулись пустяковыми замечаниями.</w:t>
      </w:r>
    </w:p>
    <w:p w14:paraId="11AF4367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Что, еще не достали список деталей для ваших румянчиков?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спросил я его.</w:t>
      </w:r>
    </w:p>
    <w:p w14:paraId="0BB9769A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Представьте, нет,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Джексон,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и, по всей видимости, у меня ничего не выйдет. А вы пытались?</w:t>
      </w:r>
    </w:p>
    <w:p w14:paraId="65079D8D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Пытался,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да это все равно, что выманивать из норы луговую собачку ореховой скорлупой. Этот блинчиковый рецепт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талисман какой-то, судя по тому, как они за него держатся.</w:t>
      </w:r>
    </w:p>
    <w:p w14:paraId="70341F7C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Я почти готов отступиться,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Джексон с таким отчаянием в голосе, что я почувствовал к нему жалость.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 xml:space="preserve">— Но мне страшно хочется знать, как печь эти </w:t>
      </w:r>
      <w:r w:rsidRPr="00EC3618">
        <w:rPr>
          <w:rFonts w:ascii="Verdana" w:hAnsi="Verdana"/>
          <w:color w:val="000000"/>
          <w:sz w:val="20"/>
          <w:lang w:val="ru-RU"/>
        </w:rPr>
        <w:lastRenderedPageBreak/>
        <w:t>блинчики, чтобы лакомиться ими на моем одиноком ранчо. Я не сплю по ночам, все думаю, какие они замечательные.</w:t>
      </w:r>
    </w:p>
    <w:p w14:paraId="1AA8BC27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Продолжайте добиваться,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 ему,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и я тоже буду. В конце концов кто-нибудь из нас да накинет аркан ему на рога. Ну, до свидания, Джекси.</w:t>
      </w:r>
    </w:p>
    <w:p w14:paraId="5646F16B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Сам видишь, что в это время мы были в наимирнейших отношениях. Когда я убедился, что он не гоняется за мисс Уиллелой, я с большим терпением созерцал этого рыжего заморыша. Желая удовлетворить запросы его аппетита, я по-прежнему пытался выманить у мисс Уиллелы заветный рецепт. Но стоило мне сказать слово «блинчики», как в ее глазах появлялся оттенок туманности и беспокойства и она старалась переменить тему. Если же я на нее наседал, она выскальзывала из комнаты и высылала ко мне дядюшку Эмсли с кувшином воды и карманной гаубицей.</w:t>
      </w:r>
    </w:p>
    <w:p w14:paraId="7AA87A1F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Однажды я прискакал к лавочке с большущим букетом голубой вербены,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я набрал его в стаде диких цветов, которое паслось на лугу Отравленной Собаки. Дядюшка Эмсли посмотрел на букет прищурясь и говорит:</w:t>
      </w:r>
    </w:p>
    <w:p w14:paraId="2C61F8D0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Не слыхал новость?</w:t>
      </w:r>
    </w:p>
    <w:p w14:paraId="45931FA6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Скот вздорожал?</w:t>
      </w:r>
    </w:p>
    <w:p w14:paraId="38320636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Уиллела и Джексон Птица повенчались вчера в Палестине,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он.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Сегодня утром получил письмо.</w:t>
      </w:r>
    </w:p>
    <w:p w14:paraId="72251676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Я уронил цветы в бочонок с сухарями и выждал, пока новость, отзвенев в моих ушах и скользнув к верхнему левому карману рубашки, не ударила мне, наконец, в ноги.</w:t>
      </w:r>
    </w:p>
    <w:p w14:paraId="13DBACB3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Не можешь ли ты повторить еще раз, дядюшка Эмсли,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может быть, слух изменил мне и ты лишь сказал, что первоклассные телки идут по четыре восемьдесят за голову или что-нибудь в этом роде?</w:t>
      </w:r>
    </w:p>
    <w:p w14:paraId="6D7CFE01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Повенчались вчера,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дядюшка Эмсли,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и отправились в свадебное путешествие в Вако и на Ниагарский водопад. Неужели ты все время ничего не замечал? Джексон Птица ухаживал за Уиллелой с того самого дня, как он пригласил ее покататься.</w:t>
      </w:r>
    </w:p>
    <w:p w14:paraId="6F29684B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С того самого дня!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завопил я.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Какого же черта он болтал мне про блинчики? Объясни ты мне...</w:t>
      </w:r>
    </w:p>
    <w:p w14:paraId="2292EFDF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Когда я сказал «блинчики», дядюшка Эмсли подскочил и попятился.</w:t>
      </w:r>
    </w:p>
    <w:p w14:paraId="7A0903C4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Кто-то меня разыграл с этими блинчиками,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и я дознаюсь. Тебе-то уж, наверное, все известно. Выкладывай, или я, не сходя с места, замешу из тебя оладьи.</w:t>
      </w:r>
    </w:p>
    <w:p w14:paraId="46E27A87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Я перемахнул через прилавок к дядюшке Эмсли. Он схватился за кобуру, но его пулемет был в ящике, и он не дотянулся до него на два дюйма. Я ухватил его за ворот рубахи и толкнул в угол.</w:t>
      </w:r>
    </w:p>
    <w:p w14:paraId="79835E7D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Рассказывай про блинчики,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или сам превратишься в блинчик. Мисс Уиллела печет их?</w:t>
      </w:r>
    </w:p>
    <w:p w14:paraId="3FCCCC42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В жизни ни одного не испекла, а я так их вовсе не видел,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убедительно говорит дядюшка Эмсли.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Ну, успокойся, Джед, успокойся. Ты разволновался, и рана в голове затемняет твой рассудок. Старайся не думать о блинчиках.</w:t>
      </w:r>
    </w:p>
    <w:p w14:paraId="2EC4DAB7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Дядюшка Эмсли,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говорю я,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я не ранен в голову, но я, видно, растерял свои природные мыслительные способности. Джексон Птица сказал мне, что он навещает мисс Уиллелу, чтобы выведать ее способ приготовления блинчиков, и просил меня помочь ему достать список ингредиентов. Я помог, и результат налицо. Что он сделал, этот красноглазый овчар, накормил меня беленой, что ли?</w:t>
      </w:r>
    </w:p>
    <w:p w14:paraId="5107770C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Отпусти-ка мой воротник,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дядюшка Эмсли,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и я расскажу тебе. Да, похоже на то, что Джексон Птица малость тебя одурачил. На следующий день после катания с Уиллелой он снова приехал и сказал нам, чтобы мы остерегались тебя, если ты вдруг заговоришь о блинчиках. Он сказал, что однажды у вас в лагере пекли блинчики и кто-то из ребят треснул тебя по башке сковородкой. И после этого, мол, стоит тебе разгорячиться или взволноваться, рана начинает тебя беспокоить и ты становишься вроде как сумасшедшим и бредишь блинчиками. Он сказал, что нужно только отвлечь твои мысли и успокоить тебя, и ты не опасен. Ну вот, мы с Уиллелой и старались как могли. Н-да,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говорит дядюшка Эмсли,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таких овцеводов, как этот Джексон Птица, не часто встретишь.</w:t>
      </w:r>
    </w:p>
    <w:p w14:paraId="266ED5A9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 xml:space="preserve">Рассказывая свою историю, Джед не спеша, но ловко смешивал соответствующие порции из своих мешочков и баночек. К концу рассказа он поставил передо мной </w:t>
      </w:r>
      <w:r w:rsidRPr="00EC3618">
        <w:rPr>
          <w:rFonts w:ascii="Verdana" w:hAnsi="Verdana"/>
          <w:color w:val="000000"/>
          <w:sz w:val="20"/>
          <w:lang w:val="ru-RU"/>
        </w:rPr>
        <w:lastRenderedPageBreak/>
        <w:t>готовый продукт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пару румяных и пышных блинчиков на оловянной тарелке. Из какого-то секретного хранилища он извлек в придачу кусок превосходного масла и бутылку золотистого сиропа.</w:t>
      </w:r>
    </w:p>
    <w:p w14:paraId="0507871F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А давно это было?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спросил я его.</w:t>
      </w:r>
    </w:p>
    <w:p w14:paraId="0CD751C2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Три года прошло,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сказал Джед.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Они живут теперь на ранчо Шелудивого Осла. Но я ни его, ни ее с тех пор не видал. Говорят, что Джексон Птица украшал свою ферму качалками и гардинами все время, пока морочил мне голову этими блинчиками. Ну, я погоревал да и бросил. Но ребята до сих пор надо мной смеются.</w:t>
      </w:r>
    </w:p>
    <w:p w14:paraId="3B683A5F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А эти блинчики ты делал по знаменитому рецепту?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28941F83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Я же тебе говорю, что никакого рецепта не было,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сказал Джед.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Ребята все кричали о блинчиках, пока сами на них не помешались, и я вырезал этот рецепт из газеты. Как на вкус?</w:t>
      </w:r>
    </w:p>
    <w:p w14:paraId="5589A5A0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Чудесно,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ответил я.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Отчего ты сам не попробуешь, Джед?</w:t>
      </w:r>
    </w:p>
    <w:p w14:paraId="1CA3DE71" w14:textId="77777777" w:rsidR="00EB2F88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Мне послышался вздох.</w:t>
      </w:r>
    </w:p>
    <w:p w14:paraId="3F80DBFE" w14:textId="55995D6E" w:rsidR="00921620" w:rsidRPr="00EC3618" w:rsidRDefault="00EB2F88" w:rsidP="00EC361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3618">
        <w:rPr>
          <w:rFonts w:ascii="Verdana" w:hAnsi="Verdana"/>
          <w:color w:val="000000"/>
          <w:sz w:val="20"/>
          <w:lang w:val="ru-RU"/>
        </w:rPr>
        <w:t>—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Я?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спросил Джед.</w:t>
      </w:r>
      <w:r w:rsidRPr="00EC3618">
        <w:rPr>
          <w:rFonts w:ascii="Verdana" w:hAnsi="Verdana"/>
          <w:color w:val="000000"/>
          <w:sz w:val="20"/>
        </w:rPr>
        <w:t> </w:t>
      </w:r>
      <w:r w:rsidRPr="00EC3618">
        <w:rPr>
          <w:rFonts w:ascii="Verdana" w:hAnsi="Verdana"/>
          <w:color w:val="000000"/>
          <w:sz w:val="20"/>
          <w:lang w:val="ru-RU"/>
        </w:rPr>
        <w:t>— Я их в рот не беру.</w:t>
      </w:r>
    </w:p>
    <w:sectPr w:rsidR="00921620" w:rsidRPr="00EC3618" w:rsidSect="00EC3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2592C" w14:textId="77777777" w:rsidR="008C33BC" w:rsidRDefault="008C33BC" w:rsidP="00EB2F88">
      <w:pPr>
        <w:spacing w:after="0" w:line="240" w:lineRule="auto"/>
      </w:pPr>
      <w:r>
        <w:separator/>
      </w:r>
    </w:p>
  </w:endnote>
  <w:endnote w:type="continuationSeparator" w:id="0">
    <w:p w14:paraId="2CF50D83" w14:textId="77777777" w:rsidR="008C33BC" w:rsidRDefault="008C33BC" w:rsidP="00EB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C621F" w14:textId="77777777" w:rsidR="00EC3618" w:rsidRDefault="00EC3618" w:rsidP="009C71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A647752" w14:textId="77777777" w:rsidR="00EC3618" w:rsidRDefault="00EC3618" w:rsidP="00EC361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10FC5" w14:textId="4B46425C" w:rsidR="00EC3618" w:rsidRPr="00EC3618" w:rsidRDefault="00EC3618" w:rsidP="00EC361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C3618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C3618">
      <w:rPr>
        <w:rStyle w:val="PageNumber"/>
        <w:rFonts w:ascii="Arial" w:hAnsi="Arial" w:cs="Arial"/>
        <w:color w:val="999999"/>
        <w:sz w:val="20"/>
      </w:rPr>
      <w:t>http</w:t>
    </w:r>
    <w:r w:rsidRPr="00EC3618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EC3618">
      <w:rPr>
        <w:rStyle w:val="PageNumber"/>
        <w:rFonts w:ascii="Arial" w:hAnsi="Arial" w:cs="Arial"/>
        <w:color w:val="999999"/>
        <w:sz w:val="20"/>
      </w:rPr>
      <w:t>artefact</w:t>
    </w:r>
    <w:r w:rsidRPr="00EC361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C3618">
      <w:rPr>
        <w:rStyle w:val="PageNumber"/>
        <w:rFonts w:ascii="Arial" w:hAnsi="Arial" w:cs="Arial"/>
        <w:color w:val="999999"/>
        <w:sz w:val="20"/>
      </w:rPr>
      <w:t>lib</w:t>
    </w:r>
    <w:r w:rsidRPr="00EC361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C3618">
      <w:rPr>
        <w:rStyle w:val="PageNumber"/>
        <w:rFonts w:ascii="Arial" w:hAnsi="Arial" w:cs="Arial"/>
        <w:color w:val="999999"/>
        <w:sz w:val="20"/>
      </w:rPr>
      <w:t>ru</w:t>
    </w:r>
    <w:r w:rsidRPr="00EC3618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56A48" w14:textId="77777777" w:rsidR="00EC3618" w:rsidRDefault="00EC36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AD49C" w14:textId="77777777" w:rsidR="008C33BC" w:rsidRDefault="008C33BC" w:rsidP="00EB2F88">
      <w:pPr>
        <w:spacing w:after="0" w:line="240" w:lineRule="auto"/>
      </w:pPr>
      <w:r>
        <w:separator/>
      </w:r>
    </w:p>
  </w:footnote>
  <w:footnote w:type="continuationSeparator" w:id="0">
    <w:p w14:paraId="52781C8D" w14:textId="77777777" w:rsidR="008C33BC" w:rsidRDefault="008C33BC" w:rsidP="00EB2F88">
      <w:pPr>
        <w:spacing w:after="0" w:line="240" w:lineRule="auto"/>
      </w:pPr>
      <w:r>
        <w:continuationSeparator/>
      </w:r>
    </w:p>
  </w:footnote>
  <w:footnote w:id="1">
    <w:p w14:paraId="77A230A1" w14:textId="77777777" w:rsidR="00EB2F88" w:rsidRDefault="00EB2F88" w:rsidP="00EB2F88">
      <w:pPr>
        <w:pStyle w:val="FootNote"/>
        <w:spacing w:after="60"/>
        <w:ind w:firstLine="0"/>
      </w:pPr>
      <w:r w:rsidRPr="003E4FFC">
        <w:rPr>
          <w:vertAlign w:val="superscript"/>
        </w:rPr>
        <w:footnoteRef/>
      </w:r>
      <w:r>
        <w:t xml:space="preserve"> </w:t>
      </w:r>
      <w:r w:rsidRPr="003E4FFC">
        <w:rPr>
          <w:rFonts w:ascii="Calibri" w:hAnsi="Calibri" w:cs="Calibri"/>
        </w:rPr>
        <w:t>Палестина (Палестайн)</w:t>
      </w:r>
      <w:r>
        <w:rPr>
          <w:rFonts w:ascii="Calibri" w:hAnsi="Calibri" w:cs="Calibri"/>
        </w:rPr>
        <w:t xml:space="preserve"> — </w:t>
      </w:r>
      <w:r w:rsidRPr="003E4FFC">
        <w:rPr>
          <w:rFonts w:ascii="Calibri" w:hAnsi="Calibri" w:cs="Calibri"/>
        </w:rPr>
        <w:t>городок в Техасе.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2FF15" w14:textId="77777777" w:rsidR="00EC3618" w:rsidRDefault="00EC36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9F1DE" w14:textId="747AAB7E" w:rsidR="00EC3618" w:rsidRPr="00EC3618" w:rsidRDefault="00EC3618" w:rsidP="00EC3618">
    <w:pPr>
      <w:pStyle w:val="Header"/>
      <w:rPr>
        <w:rFonts w:ascii="Arial" w:hAnsi="Arial" w:cs="Arial"/>
        <w:color w:val="999999"/>
        <w:sz w:val="20"/>
        <w:lang w:val="ru-RU"/>
      </w:rPr>
    </w:pPr>
    <w:r w:rsidRPr="00EC3618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C3618">
      <w:rPr>
        <w:rFonts w:ascii="Arial" w:hAnsi="Arial" w:cs="Arial"/>
        <w:color w:val="999999"/>
        <w:sz w:val="20"/>
      </w:rPr>
      <w:t>http</w:t>
    </w:r>
    <w:r w:rsidRPr="00EC3618">
      <w:rPr>
        <w:rFonts w:ascii="Arial" w:hAnsi="Arial" w:cs="Arial"/>
        <w:color w:val="999999"/>
        <w:sz w:val="20"/>
        <w:lang w:val="ru-RU"/>
      </w:rPr>
      <w:t>://</w:t>
    </w:r>
    <w:r w:rsidRPr="00EC3618">
      <w:rPr>
        <w:rFonts w:ascii="Arial" w:hAnsi="Arial" w:cs="Arial"/>
        <w:color w:val="999999"/>
        <w:sz w:val="20"/>
      </w:rPr>
      <w:t>artefact</w:t>
    </w:r>
    <w:r w:rsidRPr="00EC3618">
      <w:rPr>
        <w:rFonts w:ascii="Arial" w:hAnsi="Arial" w:cs="Arial"/>
        <w:color w:val="999999"/>
        <w:sz w:val="20"/>
        <w:lang w:val="ru-RU"/>
      </w:rPr>
      <w:t>.</w:t>
    </w:r>
    <w:r w:rsidRPr="00EC3618">
      <w:rPr>
        <w:rFonts w:ascii="Arial" w:hAnsi="Arial" w:cs="Arial"/>
        <w:color w:val="999999"/>
        <w:sz w:val="20"/>
      </w:rPr>
      <w:t>lib</w:t>
    </w:r>
    <w:r w:rsidRPr="00EC3618">
      <w:rPr>
        <w:rFonts w:ascii="Arial" w:hAnsi="Arial" w:cs="Arial"/>
        <w:color w:val="999999"/>
        <w:sz w:val="20"/>
        <w:lang w:val="ru-RU"/>
      </w:rPr>
      <w:t>.</w:t>
    </w:r>
    <w:r w:rsidRPr="00EC3618">
      <w:rPr>
        <w:rFonts w:ascii="Arial" w:hAnsi="Arial" w:cs="Arial"/>
        <w:color w:val="999999"/>
        <w:sz w:val="20"/>
      </w:rPr>
      <w:t>ru</w:t>
    </w:r>
    <w:r w:rsidRPr="00EC3618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B258E" w14:textId="77777777" w:rsidR="00EC3618" w:rsidRDefault="00EC36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A4F0C"/>
    <w:rsid w:val="002C47F9"/>
    <w:rsid w:val="00326F90"/>
    <w:rsid w:val="008C33BC"/>
    <w:rsid w:val="00921620"/>
    <w:rsid w:val="00AA1D8D"/>
    <w:rsid w:val="00B47730"/>
    <w:rsid w:val="00CB0664"/>
    <w:rsid w:val="00EB2F88"/>
    <w:rsid w:val="00EC361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EBC987B"/>
  <w14:defaultImageDpi w14:val="300"/>
  <w15:docId w15:val="{6E33A5A9-B01A-4FD1-A273-23C3FABB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EB2F88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C3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3128</Words>
  <Characters>16584</Characters>
  <Application>Microsoft Office Word</Application>
  <DocSecurity>0</DocSecurity>
  <Lines>312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19599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Пимиентские блинчики</dc:title>
  <dc:subject/>
  <dc:creator>О. 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2025-05-07T03:17:00Z</dcterms:modified>
  <cp:category/>
</cp:coreProperties>
</file>