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09AB6" w14:textId="77777777" w:rsidR="005D386D" w:rsidRPr="00E2317A" w:rsidRDefault="005D386D" w:rsidP="00E2317A">
      <w:pPr>
        <w:pStyle w:val="Heading2"/>
        <w:keepNext w:val="0"/>
        <w:keepLines w:val="0"/>
        <w:suppressAutoHyphens/>
        <w:spacing w:before="0" w:line="240" w:lineRule="auto"/>
        <w:jc w:val="both"/>
        <w:rPr>
          <w:rFonts w:ascii="Verdana" w:hAnsi="Verdana"/>
          <w:color w:val="000000"/>
          <w:sz w:val="32"/>
          <w:lang w:val="ru-RU"/>
        </w:rPr>
      </w:pPr>
      <w:r w:rsidRPr="00E2317A">
        <w:rPr>
          <w:rFonts w:ascii="Verdana" w:hAnsi="Verdana"/>
          <w:color w:val="000000"/>
          <w:sz w:val="32"/>
          <w:lang w:val="ru-RU"/>
        </w:rPr>
        <w:t>Поставщик седел</w:t>
      </w:r>
    </w:p>
    <w:p w14:paraId="25FBE1DB" w14:textId="4503B56C" w:rsidR="005D386D" w:rsidRPr="00E2317A" w:rsidRDefault="00E51A1E" w:rsidP="00E2317A">
      <w:pPr>
        <w:suppressAutoHyphens/>
        <w:spacing w:after="0" w:line="240" w:lineRule="auto"/>
        <w:jc w:val="both"/>
        <w:rPr>
          <w:rFonts w:ascii="Verdana" w:hAnsi="Verdana"/>
          <w:color w:val="000000"/>
          <w:sz w:val="24"/>
          <w:lang w:val="ru-RU"/>
        </w:rPr>
      </w:pPr>
      <w:r w:rsidRPr="00E2317A">
        <w:rPr>
          <w:rFonts w:ascii="Verdana" w:hAnsi="Verdana"/>
          <w:color w:val="000000"/>
          <w:sz w:val="24"/>
          <w:lang w:val="ru-RU"/>
        </w:rPr>
        <w:t>О. Генри</w:t>
      </w:r>
    </w:p>
    <w:p w14:paraId="4B1448B4" w14:textId="77777777" w:rsidR="005D386D" w:rsidRPr="00E2317A" w:rsidRDefault="005D386D" w:rsidP="00E2317A">
      <w:pPr>
        <w:suppressAutoHyphens/>
        <w:spacing w:after="0" w:line="240" w:lineRule="auto"/>
        <w:jc w:val="both"/>
        <w:rPr>
          <w:rFonts w:ascii="Verdana" w:hAnsi="Verdana"/>
          <w:color w:val="000000"/>
          <w:sz w:val="20"/>
          <w:lang w:val="ru-RU"/>
        </w:rPr>
      </w:pPr>
      <w:r w:rsidRPr="00E2317A">
        <w:rPr>
          <w:rFonts w:ascii="Verdana" w:hAnsi="Verdana"/>
          <w:color w:val="000000"/>
          <w:sz w:val="20"/>
          <w:lang w:val="ru-RU"/>
        </w:rPr>
        <w:t>Перевод Э.</w:t>
      </w:r>
      <w:r w:rsidRPr="00E2317A">
        <w:rPr>
          <w:rFonts w:ascii="Verdana" w:hAnsi="Verdana"/>
          <w:color w:val="000000"/>
          <w:sz w:val="20"/>
        </w:rPr>
        <w:t> </w:t>
      </w:r>
      <w:r w:rsidRPr="00E2317A">
        <w:rPr>
          <w:rFonts w:ascii="Verdana" w:hAnsi="Verdana"/>
          <w:color w:val="000000"/>
          <w:sz w:val="20"/>
          <w:lang w:val="ru-RU"/>
        </w:rPr>
        <w:t>Бродерсон</w:t>
      </w:r>
    </w:p>
    <w:p w14:paraId="6435F96E"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p>
    <w:p w14:paraId="05AEDB37"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Через Индийский океан пролегает к нам теперь новый путь</w:t>
      </w:r>
      <w:r w:rsidRPr="00E2317A">
        <w:rPr>
          <w:rFonts w:ascii="Verdana" w:hAnsi="Verdana"/>
          <w:color w:val="000000"/>
          <w:sz w:val="20"/>
        </w:rPr>
        <w:t> </w:t>
      </w:r>
      <w:r w:rsidRPr="00E2317A">
        <w:rPr>
          <w:rFonts w:ascii="Verdana" w:hAnsi="Verdana"/>
          <w:color w:val="000000"/>
          <w:sz w:val="20"/>
          <w:lang w:val="ru-RU"/>
        </w:rPr>
        <w:t>— золотистый днем и серебристый по ночам. Смуглые короли и принцы выискали наш западный Бомбей, и почти все их пути ведут к Бродвею, где есть что посмотреть и чем восхищаться.</w:t>
      </w:r>
    </w:p>
    <w:p w14:paraId="201C6FD3"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Если случай приведет вас к отелю, где временно находит себе приют один из этих высокопоставленных туристов, то я советую вам поискать среди республиканских прихвостней, осаждающих входные двери, Лукулла Полька. Вы, наверное, его там найдете. Вы его узнаете по его красному, живому лицу с веллингтонским носом, по его осторожным, но решительным манерам, по его деловому маклерскому виду и по его ярко-красному галстуку, галантно скрашивающему его потрепанный синий костюм, наподобие боевого знамени, все еще развевающегося над полем проигранного сражения. Он оказался мне очень полезным человеком; может быть, он пригодится и вам. Если вы будете его искать, то ищите его среди толпы бедуинов, осаждающих передовую цепь стражи и секретарей путешествующего государя</w:t>
      </w:r>
      <w:r w:rsidRPr="00E2317A">
        <w:rPr>
          <w:rFonts w:ascii="Verdana" w:hAnsi="Verdana"/>
          <w:color w:val="000000"/>
          <w:sz w:val="20"/>
        </w:rPr>
        <w:t> </w:t>
      </w:r>
      <w:r w:rsidRPr="00E2317A">
        <w:rPr>
          <w:rFonts w:ascii="Verdana" w:hAnsi="Verdana"/>
          <w:color w:val="000000"/>
          <w:sz w:val="20"/>
          <w:lang w:val="ru-RU"/>
        </w:rPr>
        <w:t>— среди гениев арабских дней с дико горящими глазами, которые предъявляют непомерные и поразительные требования на денежные сундуки принца.</w:t>
      </w:r>
    </w:p>
    <w:p w14:paraId="7DFAB6E2"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Первый раз я увидел мистера Полька, когда он спускался по ступенькам отеля, в котором имел пребывание его высочество Гайквар Бароды</w:t>
      </w:r>
      <w:r w:rsidRPr="00E2317A">
        <w:rPr>
          <w:rFonts w:ascii="Verdana" w:hAnsi="Verdana"/>
          <w:color w:val="000000"/>
          <w:sz w:val="20"/>
          <w:vertAlign w:val="superscript"/>
        </w:rPr>
        <w:footnoteReference w:id="1"/>
      </w:r>
      <w:r w:rsidRPr="00E2317A">
        <w:rPr>
          <w:rFonts w:ascii="Verdana" w:hAnsi="Verdana"/>
          <w:color w:val="000000"/>
          <w:sz w:val="20"/>
          <w:lang w:val="ru-RU"/>
        </w:rPr>
        <w:t>, самый просвещенный из всех индусских принцев, которые за последнее время пользовались гостеприимством нашей западной метрополии.</w:t>
      </w:r>
    </w:p>
    <w:p w14:paraId="1646F603"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Лукулл быстро двигался, как бы приводимый в действие какой-то могущественной моральной силой, которая неминуемо грозила превратиться в физическую. За ним по пятам следовал сыщик отеля, которого можно было безошибочно узнать по его белой шляпе, ястребиному носу и нарочито утонченным манерам. Арьергард замыкали два ливрейных привратника, которые своим непринужденным видом отклоняли всякое подозрение, что они составляли резервный эскадрон вышибал.</w:t>
      </w:r>
    </w:p>
    <w:p w14:paraId="3B5898F2"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Очутившись в безопасности на тротуаре, Лукулл Польк повернулся и погрозил веснушчатым кулаком в сторону караван-сарая. И, к моей радости, он начал выкрикивать непонятные для меня ругательства.</w:t>
      </w:r>
    </w:p>
    <w:p w14:paraId="50F05D2C"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Ездит в хаудах</w:t>
      </w:r>
      <w:r w:rsidRPr="00E2317A">
        <w:rPr>
          <w:rFonts w:ascii="Verdana" w:hAnsi="Verdana"/>
          <w:color w:val="000000"/>
          <w:sz w:val="20"/>
          <w:vertAlign w:val="superscript"/>
        </w:rPr>
        <w:footnoteReference w:id="2"/>
      </w:r>
      <w:r w:rsidRPr="00E2317A">
        <w:rPr>
          <w:rFonts w:ascii="Verdana" w:hAnsi="Verdana"/>
          <w:color w:val="000000"/>
          <w:sz w:val="20"/>
          <w:lang w:val="ru-RU"/>
        </w:rPr>
        <w:t>, не так ли?</w:t>
      </w:r>
      <w:r w:rsidRPr="00E2317A">
        <w:rPr>
          <w:rFonts w:ascii="Verdana" w:hAnsi="Verdana"/>
          <w:color w:val="000000"/>
          <w:sz w:val="20"/>
        </w:rPr>
        <w:t> </w:t>
      </w:r>
      <w:r w:rsidRPr="00E2317A">
        <w:rPr>
          <w:rFonts w:ascii="Verdana" w:hAnsi="Verdana"/>
          <w:color w:val="000000"/>
          <w:sz w:val="20"/>
          <w:lang w:val="ru-RU"/>
        </w:rPr>
        <w:t>— громко и насмешливо закричал он.</w:t>
      </w:r>
      <w:r w:rsidRPr="00E2317A">
        <w:rPr>
          <w:rFonts w:ascii="Verdana" w:hAnsi="Verdana"/>
          <w:color w:val="000000"/>
          <w:sz w:val="20"/>
        </w:rPr>
        <w:t> </w:t>
      </w:r>
      <w:r w:rsidRPr="00E2317A">
        <w:rPr>
          <w:rFonts w:ascii="Verdana" w:hAnsi="Verdana"/>
          <w:color w:val="000000"/>
          <w:sz w:val="20"/>
          <w:lang w:val="ru-RU"/>
        </w:rPr>
        <w:t>— Ездит на слонах в хаудах и называет себя принцем! Хороши принцы</w:t>
      </w:r>
      <w:r w:rsidRPr="00E2317A">
        <w:rPr>
          <w:rFonts w:ascii="Verdana" w:hAnsi="Verdana"/>
          <w:color w:val="000000"/>
          <w:sz w:val="20"/>
        </w:rPr>
        <w:t> </w:t>
      </w:r>
      <w:r w:rsidRPr="00E2317A">
        <w:rPr>
          <w:rFonts w:ascii="Verdana" w:hAnsi="Verdana"/>
          <w:color w:val="000000"/>
          <w:sz w:val="20"/>
          <w:lang w:val="ru-RU"/>
        </w:rPr>
        <w:t>— ха-ха! Приезжают сюда и говорят про лошадей так, что вы можете принять их за президентов. А потом возвращаются домой и ездят верхом на слонах. Ладно, знаем мы их!</w:t>
      </w:r>
    </w:p>
    <w:p w14:paraId="303331FC"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Вышибательный комитет спокойно ретировался. Поноситель принцев повернулся ко мне и щелкнул пальцами.</w:t>
      </w:r>
    </w:p>
    <w:p w14:paraId="37115196"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Ну, как вам нравится такое обращение?</w:t>
      </w:r>
      <w:r w:rsidRPr="00E2317A">
        <w:rPr>
          <w:rFonts w:ascii="Verdana" w:hAnsi="Verdana"/>
          <w:color w:val="000000"/>
          <w:sz w:val="20"/>
        </w:rPr>
        <w:t> </w:t>
      </w:r>
      <w:r w:rsidRPr="00E2317A">
        <w:rPr>
          <w:rFonts w:ascii="Verdana" w:hAnsi="Verdana"/>
          <w:color w:val="000000"/>
          <w:sz w:val="20"/>
          <w:lang w:val="ru-RU"/>
        </w:rPr>
        <w:t>— с возмущением крикнул он мне.</w:t>
      </w:r>
      <w:r w:rsidRPr="00E2317A">
        <w:rPr>
          <w:rFonts w:ascii="Verdana" w:hAnsi="Verdana"/>
          <w:color w:val="000000"/>
          <w:sz w:val="20"/>
        </w:rPr>
        <w:t> </w:t>
      </w:r>
      <w:r w:rsidRPr="00E2317A">
        <w:rPr>
          <w:rFonts w:ascii="Verdana" w:hAnsi="Verdana"/>
          <w:color w:val="000000"/>
          <w:sz w:val="20"/>
          <w:lang w:val="ru-RU"/>
        </w:rPr>
        <w:t>— Гайквар Бароды ездит на слоне в хауде. А старый Бикрам-Шамшер-янг жарит по тропинкам Катманду</w:t>
      </w:r>
      <w:r w:rsidRPr="00E2317A">
        <w:rPr>
          <w:rFonts w:ascii="Verdana" w:hAnsi="Verdana"/>
          <w:color w:val="000000"/>
          <w:sz w:val="20"/>
          <w:vertAlign w:val="superscript"/>
        </w:rPr>
        <w:footnoteReference w:id="3"/>
      </w:r>
      <w:r w:rsidRPr="00E2317A">
        <w:rPr>
          <w:rFonts w:ascii="Verdana" w:hAnsi="Verdana"/>
          <w:color w:val="000000"/>
          <w:sz w:val="20"/>
          <w:lang w:val="ru-RU"/>
        </w:rPr>
        <w:t xml:space="preserve"> на мотоциклетке. Ну, не магараджество ли это? А шах персидский, у того, видите ли, привычка разъезжать в паланкинах. А тот, с такой забавной шапкой, принц из Кореи</w:t>
      </w:r>
      <w:r w:rsidRPr="00E2317A">
        <w:rPr>
          <w:rFonts w:ascii="Verdana" w:hAnsi="Verdana"/>
          <w:color w:val="000000"/>
          <w:sz w:val="20"/>
        </w:rPr>
        <w:t> </w:t>
      </w:r>
      <w:r w:rsidRPr="00E2317A">
        <w:rPr>
          <w:rFonts w:ascii="Verdana" w:hAnsi="Verdana"/>
          <w:color w:val="000000"/>
          <w:sz w:val="20"/>
          <w:lang w:val="ru-RU"/>
        </w:rPr>
        <w:t>— вы подумали бы, что он может себе позволить прокатиться на белоснежном коне хоть раз во время своего царствования. Ничего подобного! Он находит самым приличным подоткнуть под себя юбки и ехать по Сеулу в телеге, запряженной быками, со скоростью одной мили в шесть дней. Вот какой сорт правителей приезжает к нам теперь в гости. Да, плохие времена теперь, дружище!</w:t>
      </w:r>
    </w:p>
    <w:p w14:paraId="2E73B472"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Я пробормотал несколько сочувственных слов. Свое сочувствие я мог выразить только общими фразами, потому что я не знал, чем его обидели правители, которые, подобно метеорам, время от времени появляются на нашем небосклоне.</w:t>
      </w:r>
    </w:p>
    <w:p w14:paraId="27DE41CC"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Последний раз мне удалось продать седло,</w:t>
      </w:r>
      <w:r w:rsidRPr="00E2317A">
        <w:rPr>
          <w:rFonts w:ascii="Verdana" w:hAnsi="Verdana"/>
          <w:color w:val="000000"/>
          <w:sz w:val="20"/>
        </w:rPr>
        <w:t> </w:t>
      </w:r>
      <w:r w:rsidRPr="00E2317A">
        <w:rPr>
          <w:rFonts w:ascii="Verdana" w:hAnsi="Verdana"/>
          <w:color w:val="000000"/>
          <w:sz w:val="20"/>
          <w:lang w:val="ru-RU"/>
        </w:rPr>
        <w:t>— продолжал обиженный,</w:t>
      </w:r>
      <w:r w:rsidRPr="00E2317A">
        <w:rPr>
          <w:rFonts w:ascii="Verdana" w:hAnsi="Verdana"/>
          <w:color w:val="000000"/>
          <w:sz w:val="20"/>
        </w:rPr>
        <w:t> </w:t>
      </w:r>
      <w:r w:rsidRPr="00E2317A">
        <w:rPr>
          <w:rFonts w:ascii="Verdana" w:hAnsi="Verdana"/>
          <w:color w:val="000000"/>
          <w:sz w:val="20"/>
          <w:lang w:val="ru-RU"/>
        </w:rPr>
        <w:t>— тому турецкому паше, который приехал сюда год тому назад. Он с легкостью заплатил мне за него пятьсот долларов. Я спросил его палача или секретаря</w:t>
      </w:r>
      <w:r w:rsidRPr="00E2317A">
        <w:rPr>
          <w:rFonts w:ascii="Verdana" w:hAnsi="Verdana"/>
          <w:color w:val="000000"/>
          <w:sz w:val="20"/>
        </w:rPr>
        <w:t> </w:t>
      </w:r>
      <w:r w:rsidRPr="00E2317A">
        <w:rPr>
          <w:rFonts w:ascii="Verdana" w:hAnsi="Verdana"/>
          <w:color w:val="000000"/>
          <w:sz w:val="20"/>
          <w:lang w:val="ru-RU"/>
        </w:rPr>
        <w:t xml:space="preserve">— он походил не </w:t>
      </w:r>
      <w:r w:rsidRPr="00E2317A">
        <w:rPr>
          <w:rFonts w:ascii="Verdana" w:hAnsi="Verdana"/>
          <w:color w:val="000000"/>
          <w:sz w:val="20"/>
          <w:lang w:val="ru-RU"/>
        </w:rPr>
        <w:lastRenderedPageBreak/>
        <w:t>то на румына, не то на китайца</w:t>
      </w:r>
      <w:r w:rsidRPr="00E2317A">
        <w:rPr>
          <w:rFonts w:ascii="Verdana" w:hAnsi="Verdana"/>
          <w:color w:val="000000"/>
          <w:sz w:val="20"/>
        </w:rPr>
        <w:t> </w:t>
      </w:r>
      <w:r w:rsidRPr="00E2317A">
        <w:rPr>
          <w:rFonts w:ascii="Verdana" w:hAnsi="Verdana"/>
          <w:color w:val="000000"/>
          <w:sz w:val="20"/>
          <w:lang w:val="ru-RU"/>
        </w:rPr>
        <w:t>— «его турецкое величество любит, значит, лошадей?»</w:t>
      </w:r>
    </w:p>
    <w:p w14:paraId="148EF46C"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Он?</w:t>
      </w:r>
      <w:r w:rsidRPr="00E2317A">
        <w:rPr>
          <w:rFonts w:ascii="Verdana" w:hAnsi="Verdana"/>
          <w:color w:val="000000"/>
          <w:sz w:val="20"/>
        </w:rPr>
        <w:t> </w:t>
      </w:r>
      <w:r w:rsidRPr="00E2317A">
        <w:rPr>
          <w:rFonts w:ascii="Verdana" w:hAnsi="Verdana"/>
          <w:color w:val="000000"/>
          <w:sz w:val="20"/>
          <w:lang w:val="ru-RU"/>
        </w:rPr>
        <w:t>— сказал секретарь.</w:t>
      </w:r>
      <w:r w:rsidRPr="00E2317A">
        <w:rPr>
          <w:rFonts w:ascii="Verdana" w:hAnsi="Verdana"/>
          <w:color w:val="000000"/>
          <w:sz w:val="20"/>
        </w:rPr>
        <w:t> </w:t>
      </w:r>
      <w:r w:rsidRPr="00E2317A">
        <w:rPr>
          <w:rFonts w:ascii="Verdana" w:hAnsi="Verdana"/>
          <w:color w:val="000000"/>
          <w:sz w:val="20"/>
          <w:lang w:val="ru-RU"/>
        </w:rPr>
        <w:t>— И не думает. У него в гареме толстая, жирная жена, которую зовут Бад-Дора и которую он не любит. Я думаю, он намеревается ее оседлать и ездить на ней каждый день взад и вперед по дорожкам Бульбульского леса. Нет ли у вас парочки особенно длинных шпор, которые вы могли бы приложить нам к покупке?</w:t>
      </w:r>
      <w:r w:rsidRPr="00E2317A">
        <w:rPr>
          <w:rFonts w:ascii="Verdana" w:hAnsi="Verdana"/>
          <w:color w:val="000000"/>
          <w:sz w:val="20"/>
        </w:rPr>
        <w:t> </w:t>
      </w:r>
      <w:r w:rsidRPr="00E2317A">
        <w:rPr>
          <w:rFonts w:ascii="Verdana" w:hAnsi="Verdana"/>
          <w:color w:val="000000"/>
          <w:sz w:val="20"/>
          <w:lang w:val="ru-RU"/>
        </w:rPr>
        <w:t>— Так вот, сэр. В наше время среди королей очень мало отважных всадников.</w:t>
      </w:r>
    </w:p>
    <w:p w14:paraId="4B438762"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Как только Лукулл Польк немного успокоился, я его подхватил и соблазнил его пойти со мною в прохладный уголок кафе. Для этого мне потребовалось не больше усилий, чем для того, чтобы убедить утопающего схватиться за соломинку.</w:t>
      </w:r>
    </w:p>
    <w:p w14:paraId="78ADA49F"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И когда после долгого ожидания официанты поставили перед нами пиво, Лукулл Польк вдохновился и приступил к изложению причин, почему он осаждает приемные кабинеты иностранных владык.</w:t>
      </w:r>
    </w:p>
    <w:p w14:paraId="389168CA"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Слышали ли вы когда-нибудь о железнодорожной компании в Техасе? Ну, про нее нельзя сказать, что она благотворительное общество для оказания помощи актерам. Я одно время разъезжал по западным деревушкам с летней труппой актеров из того сорта, которые жуют слова, как табак Конечно, наше предприятие лопнуло, когда субретка убежала с имевшим шумный успех бивильским</w:t>
      </w:r>
      <w:r w:rsidRPr="00E2317A">
        <w:rPr>
          <w:rFonts w:ascii="Verdana" w:hAnsi="Verdana"/>
          <w:color w:val="000000"/>
          <w:sz w:val="20"/>
          <w:vertAlign w:val="superscript"/>
        </w:rPr>
        <w:footnoteReference w:id="4"/>
      </w:r>
      <w:r w:rsidRPr="00E2317A">
        <w:rPr>
          <w:rFonts w:ascii="Verdana" w:hAnsi="Verdana"/>
          <w:color w:val="000000"/>
          <w:sz w:val="20"/>
          <w:lang w:val="ru-RU"/>
        </w:rPr>
        <w:t xml:space="preserve"> цирюльником. Я не знаю, что сталось с остальной труппой. Я их видел в последний раз, когда я им заявил, что в кассе нашего предприятия было сорок три цента. Правда, я их никогда после этого не видел, но я слышал их еще целых двадцать минут из леса, куда я бежал от их преследований. После наступления темноты я вышел из засады и обратился к агенту железнодорожной компании с просьбой переправить меня бесплатно в ближайший город. Он, от лица всей железнодорожной компании, рассыпался передо мною в любезностях, но посоветовал мне, однако, не садиться в вагон без билета.</w:t>
      </w:r>
    </w:p>
    <w:p w14:paraId="3D6DDF21"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Около десяти часов следующего утра я по шпалам дошел до станции Атаскоза-Сити. Я купил себе завтрак на тридцать центов и десятицентовую ситару и стоял на главной улице, побрякивая в кармане оставшимися тремя пенни. Я вконец обанкротился. Положение человека в Техасе, у которого в кармане только три цента, нисколько не лучше положения человека, у которого три цента долга.</w:t>
      </w:r>
    </w:p>
    <w:p w14:paraId="3B15D559"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Один из любимейших трюков судьбы</w:t>
      </w:r>
      <w:r w:rsidRPr="00E2317A">
        <w:rPr>
          <w:rFonts w:ascii="Verdana" w:hAnsi="Verdana"/>
          <w:color w:val="000000"/>
          <w:sz w:val="20"/>
        </w:rPr>
        <w:t> </w:t>
      </w:r>
      <w:r w:rsidRPr="00E2317A">
        <w:rPr>
          <w:rFonts w:ascii="Verdana" w:hAnsi="Verdana"/>
          <w:color w:val="000000"/>
          <w:sz w:val="20"/>
          <w:lang w:val="ru-RU"/>
        </w:rPr>
        <w:t>— лишить человека последнего доллара так быстро, чтобы тот не имел даже возможности хорошенько посмотреть на него. И вот я стоял в шикарном костюме из Сан-Луи, в синюю и зеленую клетку, с восемнадцатикаратовым фальшивым брильянтом в булавке, а в перспективе</w:t>
      </w:r>
      <w:r w:rsidRPr="00E2317A">
        <w:rPr>
          <w:rFonts w:ascii="Verdana" w:hAnsi="Verdana"/>
          <w:color w:val="000000"/>
          <w:sz w:val="20"/>
        </w:rPr>
        <w:t> </w:t>
      </w:r>
      <w:r w:rsidRPr="00E2317A">
        <w:rPr>
          <w:rFonts w:ascii="Verdana" w:hAnsi="Verdana"/>
          <w:color w:val="000000"/>
          <w:sz w:val="20"/>
          <w:lang w:val="ru-RU"/>
        </w:rPr>
        <w:t>— ничего.</w:t>
      </w:r>
    </w:p>
    <w:p w14:paraId="4FA6816F"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Внезапно в то время, как я стоял на краю деревянного тротуара, с неба упала вниз на середину улицы пара чудных золотых часов. Одни часы попали в кучу грязи и завязли в ней. Другие упали на твердую землю, раскрылись, и из них посыпались пружины, колеса и винтики. Я взглянул наверх, ища аэроплана или тому подобное. Но я ничего не увидел, а потому сошел с тротуара, чтобы произвести расследование.</w:t>
      </w:r>
    </w:p>
    <w:p w14:paraId="41C071D1"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Но тут я услышал крики и увидел двух бегущих мужчин в кожаных куртках, в сапогах на высоких каблуках и в шляпах величиной с колесо телеги. Один из них был ростом в шесть или восемь футов, неуклюжий, и на лице его было выражение безысходной скуки. Он поднял часы, которые упали в грязь. Другой</w:t>
      </w:r>
      <w:r w:rsidRPr="00E2317A">
        <w:rPr>
          <w:rFonts w:ascii="Verdana" w:hAnsi="Verdana"/>
          <w:color w:val="000000"/>
          <w:sz w:val="20"/>
        </w:rPr>
        <w:t> </w:t>
      </w:r>
      <w:r w:rsidRPr="00E2317A">
        <w:rPr>
          <w:rFonts w:ascii="Verdana" w:hAnsi="Verdana"/>
          <w:color w:val="000000"/>
          <w:sz w:val="20"/>
          <w:lang w:val="ru-RU"/>
        </w:rPr>
        <w:t>— маленького роста, с рыжими волосами и светлыми глазами</w:t>
      </w:r>
      <w:r w:rsidRPr="00E2317A">
        <w:rPr>
          <w:rFonts w:ascii="Verdana" w:hAnsi="Verdana"/>
          <w:color w:val="000000"/>
          <w:sz w:val="20"/>
        </w:rPr>
        <w:t> </w:t>
      </w:r>
      <w:r w:rsidRPr="00E2317A">
        <w:rPr>
          <w:rFonts w:ascii="Verdana" w:hAnsi="Verdana"/>
          <w:color w:val="000000"/>
          <w:sz w:val="20"/>
          <w:lang w:val="ru-RU"/>
        </w:rPr>
        <w:t>— подошел к пустому футляру и заявил: «Я выиграл».</w:t>
      </w:r>
    </w:p>
    <w:p w14:paraId="0EDB2763"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Тогда высокий человек засунул руку в кожаные голенища и подал своему другу горсть двадцатидолларовых золотых монет. Я не знаю, сколько там было денег, но мне показалось, что там было не меньше, чем в фонде для оказания помощи от землетрясения.</w:t>
      </w:r>
    </w:p>
    <w:p w14:paraId="0882A6E2"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Я наполню этот футляр механизмом,</w:t>
      </w:r>
      <w:r w:rsidRPr="00E2317A">
        <w:rPr>
          <w:rFonts w:ascii="Verdana" w:hAnsi="Verdana"/>
          <w:color w:val="000000"/>
          <w:sz w:val="20"/>
        </w:rPr>
        <w:t> </w:t>
      </w:r>
      <w:r w:rsidRPr="00E2317A">
        <w:rPr>
          <w:rFonts w:ascii="Verdana" w:hAnsi="Verdana"/>
          <w:color w:val="000000"/>
          <w:sz w:val="20"/>
          <w:lang w:val="ru-RU"/>
        </w:rPr>
        <w:t>— сказал Коротыш,</w:t>
      </w:r>
      <w:r w:rsidRPr="00E2317A">
        <w:rPr>
          <w:rFonts w:ascii="Verdana" w:hAnsi="Verdana"/>
          <w:color w:val="000000"/>
          <w:sz w:val="20"/>
        </w:rPr>
        <w:t> </w:t>
      </w:r>
      <w:r w:rsidRPr="00E2317A">
        <w:rPr>
          <w:rFonts w:ascii="Verdana" w:hAnsi="Verdana"/>
          <w:color w:val="000000"/>
          <w:sz w:val="20"/>
          <w:lang w:val="ru-RU"/>
        </w:rPr>
        <w:t>— и снова кину его на пари в пятьсот долларов.</w:t>
      </w:r>
    </w:p>
    <w:p w14:paraId="1748DC22"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Идет,</w:t>
      </w:r>
      <w:r w:rsidRPr="00E2317A">
        <w:rPr>
          <w:rFonts w:ascii="Verdana" w:hAnsi="Verdana"/>
          <w:color w:val="000000"/>
          <w:sz w:val="20"/>
        </w:rPr>
        <w:t> </w:t>
      </w:r>
      <w:r w:rsidRPr="00E2317A">
        <w:rPr>
          <w:rFonts w:ascii="Verdana" w:hAnsi="Verdana"/>
          <w:color w:val="000000"/>
          <w:sz w:val="20"/>
          <w:lang w:val="ru-RU"/>
        </w:rPr>
        <w:t>— сказал пессимист.</w:t>
      </w:r>
      <w:r w:rsidRPr="00E2317A">
        <w:rPr>
          <w:rFonts w:ascii="Verdana" w:hAnsi="Verdana"/>
          <w:color w:val="000000"/>
          <w:sz w:val="20"/>
        </w:rPr>
        <w:t> </w:t>
      </w:r>
      <w:r w:rsidRPr="00E2317A">
        <w:rPr>
          <w:rFonts w:ascii="Verdana" w:hAnsi="Verdana"/>
          <w:color w:val="000000"/>
          <w:sz w:val="20"/>
          <w:lang w:val="ru-RU"/>
        </w:rPr>
        <w:t>— Мы встретимся с вами через час в кафе «Копченая Собака».</w:t>
      </w:r>
    </w:p>
    <w:p w14:paraId="6131C862"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lastRenderedPageBreak/>
        <w:t>Маленький человечек поспешил, подпрыгивая, к ювелирному магазину. Меланхоличный же субъект оглянулся и внимательно, как в телескоп, посмотрел на меня.</w:t>
      </w:r>
    </w:p>
    <w:p w14:paraId="4DE1551B"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Здорово ловкая на вас экипировка, мистер,</w:t>
      </w:r>
      <w:r w:rsidRPr="00E2317A">
        <w:rPr>
          <w:rFonts w:ascii="Verdana" w:hAnsi="Verdana"/>
          <w:color w:val="000000"/>
          <w:sz w:val="20"/>
        </w:rPr>
        <w:t> </w:t>
      </w:r>
      <w:r w:rsidRPr="00E2317A">
        <w:rPr>
          <w:rFonts w:ascii="Verdana" w:hAnsi="Verdana"/>
          <w:color w:val="000000"/>
          <w:sz w:val="20"/>
          <w:lang w:val="ru-RU"/>
        </w:rPr>
        <w:t>— сказал он.</w:t>
      </w:r>
      <w:r w:rsidRPr="00E2317A">
        <w:rPr>
          <w:rFonts w:ascii="Verdana" w:hAnsi="Verdana"/>
          <w:color w:val="000000"/>
          <w:sz w:val="20"/>
        </w:rPr>
        <w:t> </w:t>
      </w:r>
      <w:r w:rsidRPr="00E2317A">
        <w:rPr>
          <w:rFonts w:ascii="Verdana" w:hAnsi="Verdana"/>
          <w:color w:val="000000"/>
          <w:sz w:val="20"/>
          <w:lang w:val="ru-RU"/>
        </w:rPr>
        <w:t>— Держу пари на лошадь, что вы не приобрели ее в Атаскоза-Сити.</w:t>
      </w:r>
    </w:p>
    <w:p w14:paraId="588AD02A"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Конечно нет,</w:t>
      </w:r>
      <w:r w:rsidRPr="00E2317A">
        <w:rPr>
          <w:rFonts w:ascii="Verdana" w:hAnsi="Verdana"/>
          <w:color w:val="000000"/>
          <w:sz w:val="20"/>
        </w:rPr>
        <w:t> </w:t>
      </w:r>
      <w:r w:rsidRPr="00E2317A">
        <w:rPr>
          <w:rFonts w:ascii="Verdana" w:hAnsi="Verdana"/>
          <w:color w:val="000000"/>
          <w:sz w:val="20"/>
          <w:lang w:val="ru-RU"/>
        </w:rPr>
        <w:t>— ответил я с полной готовностью познакомиться с этим денежным воплощением меланхолии.</w:t>
      </w:r>
      <w:r w:rsidRPr="00E2317A">
        <w:rPr>
          <w:rFonts w:ascii="Verdana" w:hAnsi="Verdana"/>
          <w:color w:val="000000"/>
          <w:sz w:val="20"/>
        </w:rPr>
        <w:t> </w:t>
      </w:r>
      <w:r w:rsidRPr="00E2317A">
        <w:rPr>
          <w:rFonts w:ascii="Verdana" w:hAnsi="Verdana"/>
          <w:color w:val="000000"/>
          <w:sz w:val="20"/>
          <w:lang w:val="ru-RU"/>
        </w:rPr>
        <w:t>— Я заказал этот костюм в Сен-Луи у специалиста по части пиджаков, жилеток и невыразимых. Не будете ли вы добры просветить меня,</w:t>
      </w:r>
      <w:r w:rsidRPr="00E2317A">
        <w:rPr>
          <w:rFonts w:ascii="Verdana" w:hAnsi="Verdana"/>
          <w:color w:val="000000"/>
          <w:sz w:val="20"/>
        </w:rPr>
        <w:t> </w:t>
      </w:r>
      <w:r w:rsidRPr="00E2317A">
        <w:rPr>
          <w:rFonts w:ascii="Verdana" w:hAnsi="Verdana"/>
          <w:color w:val="000000"/>
          <w:sz w:val="20"/>
          <w:lang w:val="ru-RU"/>
        </w:rPr>
        <w:t>— продолжал я,</w:t>
      </w:r>
      <w:r w:rsidRPr="00E2317A">
        <w:rPr>
          <w:rFonts w:ascii="Verdana" w:hAnsi="Verdana"/>
          <w:color w:val="000000"/>
          <w:sz w:val="20"/>
        </w:rPr>
        <w:t> </w:t>
      </w:r>
      <w:r w:rsidRPr="00E2317A">
        <w:rPr>
          <w:rFonts w:ascii="Verdana" w:hAnsi="Verdana"/>
          <w:color w:val="000000"/>
          <w:sz w:val="20"/>
          <w:lang w:val="ru-RU"/>
        </w:rPr>
        <w:t>— относительно этого состязания в бросании часов? Я привык видеть, что с часами обращаются с большой вежливостью и уважением</w:t>
      </w:r>
      <w:r w:rsidRPr="00E2317A">
        <w:rPr>
          <w:rFonts w:ascii="Verdana" w:hAnsi="Verdana"/>
          <w:color w:val="000000"/>
          <w:sz w:val="20"/>
        </w:rPr>
        <w:t> </w:t>
      </w:r>
      <w:r w:rsidRPr="00E2317A">
        <w:rPr>
          <w:rFonts w:ascii="Verdana" w:hAnsi="Verdana"/>
          <w:color w:val="000000"/>
          <w:sz w:val="20"/>
          <w:lang w:val="ru-RU"/>
        </w:rPr>
        <w:t>— конечно, за исключением дамских часов, которые служат для того, чтобы ими раскалывали грецкие орехи и показывали их на фотографиях.</w:t>
      </w:r>
    </w:p>
    <w:p w14:paraId="6060AF8D"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Я и Джордж,</w:t>
      </w:r>
      <w:r w:rsidRPr="00E2317A">
        <w:rPr>
          <w:rFonts w:ascii="Verdana" w:hAnsi="Verdana"/>
          <w:color w:val="000000"/>
          <w:sz w:val="20"/>
        </w:rPr>
        <w:t> </w:t>
      </w:r>
      <w:r w:rsidRPr="00E2317A">
        <w:rPr>
          <w:rFonts w:ascii="Verdana" w:hAnsi="Verdana"/>
          <w:color w:val="000000"/>
          <w:sz w:val="20"/>
          <w:lang w:val="ru-RU"/>
        </w:rPr>
        <w:t>— объяснил он,</w:t>
      </w:r>
      <w:r w:rsidRPr="00E2317A">
        <w:rPr>
          <w:rFonts w:ascii="Verdana" w:hAnsi="Verdana"/>
          <w:color w:val="000000"/>
          <w:sz w:val="20"/>
        </w:rPr>
        <w:t> </w:t>
      </w:r>
      <w:r w:rsidRPr="00E2317A">
        <w:rPr>
          <w:rFonts w:ascii="Verdana" w:hAnsi="Verdana"/>
          <w:color w:val="000000"/>
          <w:sz w:val="20"/>
          <w:lang w:val="ru-RU"/>
        </w:rPr>
        <w:t>— живем на ранчо, и с нами произошла забавная вещь. До последнего месяца мы владели четырьмя участками пастбища на Сен-Мигуэле. Но вот однажды к нам явился какой-то нефтепромышленник и стал бурить почву! Он попал на фонтан, который выбивает двадцать тысяч</w:t>
      </w:r>
      <w:r w:rsidRPr="00E2317A">
        <w:rPr>
          <w:rFonts w:ascii="Verdana" w:hAnsi="Verdana"/>
          <w:color w:val="000000"/>
          <w:sz w:val="20"/>
        </w:rPr>
        <w:t> </w:t>
      </w:r>
      <w:r w:rsidRPr="00E2317A">
        <w:rPr>
          <w:rFonts w:ascii="Verdana" w:hAnsi="Verdana"/>
          <w:color w:val="000000"/>
          <w:sz w:val="20"/>
          <w:lang w:val="ru-RU"/>
        </w:rPr>
        <w:t>— а может быть, и двадцать миллионов</w:t>
      </w:r>
      <w:r w:rsidRPr="00E2317A">
        <w:rPr>
          <w:rFonts w:ascii="Verdana" w:hAnsi="Verdana"/>
          <w:color w:val="000000"/>
          <w:sz w:val="20"/>
        </w:rPr>
        <w:t> </w:t>
      </w:r>
      <w:r w:rsidRPr="00E2317A">
        <w:rPr>
          <w:rFonts w:ascii="Verdana" w:hAnsi="Verdana"/>
          <w:color w:val="000000"/>
          <w:sz w:val="20"/>
          <w:lang w:val="ru-RU"/>
        </w:rPr>
        <w:t>— бочек нефти в сутки. И я и Джордж получили за землю сто пятьдесят тысяч долларов</w:t>
      </w:r>
      <w:r w:rsidRPr="00E2317A">
        <w:rPr>
          <w:rFonts w:ascii="Verdana" w:hAnsi="Verdana"/>
          <w:color w:val="000000"/>
          <w:sz w:val="20"/>
        </w:rPr>
        <w:t> </w:t>
      </w:r>
      <w:r w:rsidRPr="00E2317A">
        <w:rPr>
          <w:rFonts w:ascii="Verdana" w:hAnsi="Verdana"/>
          <w:color w:val="000000"/>
          <w:sz w:val="20"/>
          <w:lang w:val="ru-RU"/>
        </w:rPr>
        <w:t>— по семьдесят пять тысяч на брата. И вот мы время от времени седлаем лошадей и приезжаем на несколько дней в Атаскоза-Сити, чтобы немного встряхнуть себя. Вот малая толика монет, которые я вынул сегодня утром из банка,</w:t>
      </w:r>
      <w:r w:rsidRPr="00E2317A">
        <w:rPr>
          <w:rFonts w:ascii="Verdana" w:hAnsi="Verdana"/>
          <w:color w:val="000000"/>
          <w:sz w:val="20"/>
        </w:rPr>
        <w:t> </w:t>
      </w:r>
      <w:r w:rsidRPr="00E2317A">
        <w:rPr>
          <w:rFonts w:ascii="Verdana" w:hAnsi="Verdana"/>
          <w:color w:val="000000"/>
          <w:sz w:val="20"/>
          <w:lang w:val="ru-RU"/>
        </w:rPr>
        <w:t>— сказал он и показал пачку двадцаток и пятидесяток такой величины, как подушка в спальном вагоне. Желтые кредитки блестели, как солнечный закат на крыше рокфеллеровской риги. Я почувствовал слабость в ногах и уселся на краю дощатого тротуара.</w:t>
      </w:r>
    </w:p>
    <w:p w14:paraId="783B9B52"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Вы, должно быть, здорово пошатались по белу свету,</w:t>
      </w:r>
      <w:r w:rsidRPr="00E2317A">
        <w:rPr>
          <w:rFonts w:ascii="Verdana" w:hAnsi="Verdana"/>
          <w:color w:val="000000"/>
          <w:sz w:val="20"/>
        </w:rPr>
        <w:t> </w:t>
      </w:r>
      <w:r w:rsidRPr="00E2317A">
        <w:rPr>
          <w:rFonts w:ascii="Verdana" w:hAnsi="Verdana"/>
          <w:color w:val="000000"/>
          <w:sz w:val="20"/>
          <w:lang w:val="ru-RU"/>
        </w:rPr>
        <w:t>— продолжал нефтяной крез.</w:t>
      </w:r>
      <w:r w:rsidRPr="00E2317A">
        <w:rPr>
          <w:rFonts w:ascii="Verdana" w:hAnsi="Verdana"/>
          <w:color w:val="000000"/>
          <w:sz w:val="20"/>
        </w:rPr>
        <w:t> </w:t>
      </w:r>
      <w:r w:rsidRPr="00E2317A">
        <w:rPr>
          <w:rFonts w:ascii="Verdana" w:hAnsi="Verdana"/>
          <w:color w:val="000000"/>
          <w:sz w:val="20"/>
          <w:lang w:val="ru-RU"/>
        </w:rPr>
        <w:t>— Я не удивляюсь, если вы видели города, оживленнее Атаскозы-Сити. Иногда мне кажется, что должны быть еще другие способы развлекаться, в особенности если у вас есть достаточно денег и вы не жалеете их тратить.</w:t>
      </w:r>
    </w:p>
    <w:p w14:paraId="21C29699"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Затем этот «наивный цыпленок» садится около меня, и мы вступаем в беседу. Оказывается, он был всегда бедняком. Он жил всю жизнь в лагерях при ранчо, и он признался мне, что самой большой роскошью для него казалось прискакать в лагерь усталым после загона скота, съесть гарнец мексиканских бобов, одурманить свои мозги пинтой крепкого виски и улечься спать, подложив под голову сапоги вместо подушки. Вы можете себе представить, что с ним случилось, когда эта куча неожиданных денег свалилась ему с неба.</w:t>
      </w:r>
    </w:p>
    <w:p w14:paraId="41181E29"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Он поспешил с товарищем в эту деревушку, громко именуемую Атаскоза-Сити. У них было достаточно денег, чтобы купить все, что бы они ни пожелали, но они не знали, чего они желают. Их представление о мотовстве ограничивалось тремя предметами</w:t>
      </w:r>
      <w:r w:rsidRPr="00E2317A">
        <w:rPr>
          <w:rFonts w:ascii="Verdana" w:hAnsi="Verdana"/>
          <w:color w:val="000000"/>
          <w:sz w:val="20"/>
        </w:rPr>
        <w:t> </w:t>
      </w:r>
      <w:r w:rsidRPr="00E2317A">
        <w:rPr>
          <w:rFonts w:ascii="Verdana" w:hAnsi="Verdana"/>
          <w:color w:val="000000"/>
          <w:sz w:val="20"/>
          <w:lang w:val="ru-RU"/>
        </w:rPr>
        <w:t>— виски, седлами и золотыми часами. Они даже никогда не слышали, что на свете существовало что-нибудь другое, на что можно было потратить целое состояние. Поэтому, когда им хотелось поразвлечься, они приезжали в город, брали адресную книгу, становились перед главной пивной и вызывали население в алфавитном порядке для угощения даровой выпивкой. Затем они заказывали три или четыре новых калифорнийских седла у шорного мастера и играли на тротуаре в орлянку двадцатидолларовыми золотыми монетами. Состязание на пари, кто дальше бросит золотые часы, придумал Джордж; но даже и это становилось им скучным.</w:t>
      </w:r>
    </w:p>
    <w:p w14:paraId="5549D5AC"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Вы, конечно, сейчас же подумали, какой благоприятный случай подвернулся мне. Но слушайте дальше.</w:t>
      </w:r>
    </w:p>
    <w:p w14:paraId="0C970BF7"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В полчаса я набросал картину столичных увеселений, в сравнении с которыми жизнь в Атаскоза-Сити должна была показаться такой же унылой, как поездка на остров Коней с вашей собственной женой. Еще через десять минут мы ударили по рукам в знак согласия, что я буду его проводником, помощником и другом при вышеупомянутых кутежах и развлечениях. Соломон Милльс</w:t>
      </w:r>
      <w:r w:rsidRPr="00E2317A">
        <w:rPr>
          <w:rFonts w:ascii="Verdana" w:hAnsi="Verdana"/>
          <w:color w:val="000000"/>
          <w:sz w:val="20"/>
        </w:rPr>
        <w:t> </w:t>
      </w:r>
      <w:r w:rsidRPr="00E2317A">
        <w:rPr>
          <w:rFonts w:ascii="Verdana" w:hAnsi="Verdana"/>
          <w:color w:val="000000"/>
          <w:sz w:val="20"/>
          <w:lang w:val="ru-RU"/>
        </w:rPr>
        <w:t>— так звали его</w:t>
      </w:r>
      <w:r w:rsidRPr="00E2317A">
        <w:rPr>
          <w:rFonts w:ascii="Verdana" w:hAnsi="Verdana"/>
          <w:color w:val="000000"/>
          <w:sz w:val="20"/>
        </w:rPr>
        <w:t> </w:t>
      </w:r>
      <w:r w:rsidRPr="00E2317A">
        <w:rPr>
          <w:rFonts w:ascii="Verdana" w:hAnsi="Verdana"/>
          <w:color w:val="000000"/>
          <w:sz w:val="20"/>
          <w:lang w:val="ru-RU"/>
        </w:rPr>
        <w:t xml:space="preserve">— должен был платить за все издержки в течение месяца. К концу этого срока, если я окажусь хорошим директором-распорядителем веселой жизни, он должен был мне выплатить тысячу долларов. Затем, чтобы подкрепить сделку, мы вызвали всех граждан Атаскоза-Сити и угощали их до тех пор, пока они не свалились под стол, за исключением женщин и несовершеннолетних и одного мужчины, по имени Гораций Уэстервельт Сен-Клер. За то, что он не хотел принимать участия в попойке, мы </w:t>
      </w:r>
      <w:r w:rsidRPr="00E2317A">
        <w:rPr>
          <w:rFonts w:ascii="Verdana" w:hAnsi="Verdana"/>
          <w:color w:val="000000"/>
          <w:sz w:val="20"/>
          <w:lang w:val="ru-RU"/>
        </w:rPr>
        <w:lastRenderedPageBreak/>
        <w:t>закидали его тухлыми яйцами и принудили скрыться из Атаскоза-Сити. Затем мы вытащили из постели шорника и сделали ему спешный заказ на три новых седла. После всего этого мы улеглись спать поперек железнодорожного пути у вокзала, только чтобы досадить железнодорожной компании. Подумайте, какое приподнятое настроение должно быть у человека, имеющего семьдесят пять тысяч долларов и старающегося избежать позора умереть богачом в таком городе, как Атаскоза-Сити.</w:t>
      </w:r>
    </w:p>
    <w:p w14:paraId="19B2CC76"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На следующий день Джордж, который был женат или что-то в этом роде, отправился обратно на ранчо. Мы же с Солли, как я теперь его называл, приготовились отряхнуть прах от наших ног и полететь к ярким огонькам веселого шумного Востока.</w:t>
      </w:r>
    </w:p>
    <w:p w14:paraId="7B5A9A83"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Никаких остановок на пути,</w:t>
      </w:r>
      <w:r w:rsidRPr="00E2317A">
        <w:rPr>
          <w:rFonts w:ascii="Verdana" w:hAnsi="Verdana"/>
          <w:color w:val="000000"/>
          <w:sz w:val="20"/>
        </w:rPr>
        <w:t> </w:t>
      </w:r>
      <w:r w:rsidRPr="00E2317A">
        <w:rPr>
          <w:rFonts w:ascii="Verdana" w:hAnsi="Verdana"/>
          <w:color w:val="000000"/>
          <w:sz w:val="20"/>
          <w:lang w:val="ru-RU"/>
        </w:rPr>
        <w:t>— сказал я Солли,</w:t>
      </w:r>
      <w:r w:rsidRPr="00E2317A">
        <w:rPr>
          <w:rFonts w:ascii="Verdana" w:hAnsi="Verdana"/>
          <w:color w:val="000000"/>
          <w:sz w:val="20"/>
        </w:rPr>
        <w:t> </w:t>
      </w:r>
      <w:r w:rsidRPr="00E2317A">
        <w:rPr>
          <w:rFonts w:ascii="Verdana" w:hAnsi="Verdana"/>
          <w:color w:val="000000"/>
          <w:sz w:val="20"/>
          <w:lang w:val="ru-RU"/>
        </w:rPr>
        <w:t>— за исключением того, сколько потребуется, чтобы вас выбрить. Это вам не Техас,</w:t>
      </w:r>
      <w:r w:rsidRPr="00E2317A">
        <w:rPr>
          <w:rFonts w:ascii="Verdana" w:hAnsi="Verdana"/>
          <w:color w:val="000000"/>
          <w:sz w:val="20"/>
        </w:rPr>
        <w:t> </w:t>
      </w:r>
      <w:r w:rsidRPr="00E2317A">
        <w:rPr>
          <w:rFonts w:ascii="Verdana" w:hAnsi="Verdana"/>
          <w:color w:val="000000"/>
          <w:sz w:val="20"/>
          <w:lang w:val="ru-RU"/>
        </w:rPr>
        <w:t>— сказал я,</w:t>
      </w:r>
      <w:r w:rsidRPr="00E2317A">
        <w:rPr>
          <w:rFonts w:ascii="Verdana" w:hAnsi="Verdana"/>
          <w:color w:val="000000"/>
          <w:sz w:val="20"/>
        </w:rPr>
        <w:t> </w:t>
      </w:r>
      <w:r w:rsidRPr="00E2317A">
        <w:rPr>
          <w:rFonts w:ascii="Verdana" w:hAnsi="Verdana"/>
          <w:color w:val="000000"/>
          <w:sz w:val="20"/>
          <w:lang w:val="ru-RU"/>
        </w:rPr>
        <w:t>— где вы едите бобы и орете на всю площадь. Теперь вы увидите настоящий хай-лайф. Мы будем жить среди людей, которые держат шпицев, носят гетры и ведут жизнь на широкую ногу.</w:t>
      </w:r>
    </w:p>
    <w:p w14:paraId="5DE69703"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Солли засунул шесть тысяч долларов сотенными билетами в один карман своих коричневых шаровар и на десять тысяч долларов чеков на восточные банки в другой карман. Затем я возобновил дипломатические переговоры с железнодорожной компанией, и мы отправились в северо-западном направлении кружным путем к волшебным садам Востока.</w:t>
      </w:r>
    </w:p>
    <w:p w14:paraId="723C3F01"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Мы остановились в Сан-Антонио, только чтобы купить Солли подходящую одежду, угостить восемью кружками пива постояльцев и служащих отеля «Менджер» и заказать четыре мексиканских седла с серебряной отделкой, который должны были быть отправлены на пароходе на ранчо. Из Сан-Антонио мы сделали большой прыжок в Сан-Луи. Мы приехали туда к обеденному времени, и я выбрал из списка городских отелей самый дорогой.</w:t>
      </w:r>
    </w:p>
    <w:p w14:paraId="0C49FF4E"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Ну,</w:t>
      </w:r>
      <w:r w:rsidRPr="00E2317A">
        <w:rPr>
          <w:rFonts w:ascii="Verdana" w:hAnsi="Verdana"/>
          <w:color w:val="000000"/>
          <w:sz w:val="20"/>
        </w:rPr>
        <w:t> </w:t>
      </w:r>
      <w:r w:rsidRPr="00E2317A">
        <w:rPr>
          <w:rFonts w:ascii="Verdana" w:hAnsi="Verdana"/>
          <w:color w:val="000000"/>
          <w:sz w:val="20"/>
          <w:lang w:val="ru-RU"/>
        </w:rPr>
        <w:t>— сказал я Солли шутливым тоном,</w:t>
      </w:r>
      <w:r w:rsidRPr="00E2317A">
        <w:rPr>
          <w:rFonts w:ascii="Verdana" w:hAnsi="Verdana"/>
          <w:color w:val="000000"/>
          <w:sz w:val="20"/>
        </w:rPr>
        <w:t> </w:t>
      </w:r>
      <w:r w:rsidRPr="00E2317A">
        <w:rPr>
          <w:rFonts w:ascii="Verdana" w:hAnsi="Verdana"/>
          <w:color w:val="000000"/>
          <w:sz w:val="20"/>
          <w:lang w:val="ru-RU"/>
        </w:rPr>
        <w:t>— это первый ресторан, где мы можем получить действительно хорошее блюдо бобов.</w:t>
      </w:r>
    </w:p>
    <w:p w14:paraId="0DD40338"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Пока он прошел в свою комнату и старался накачать себе воду из газового рожка, я отвел в сторону метрдотеля и сунул ему двадцатидолларовый билет.</w:t>
      </w:r>
    </w:p>
    <w:p w14:paraId="198C3172"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Любезнейший,</w:t>
      </w:r>
      <w:r w:rsidRPr="00E2317A">
        <w:rPr>
          <w:rFonts w:ascii="Verdana" w:hAnsi="Verdana"/>
          <w:color w:val="000000"/>
          <w:sz w:val="20"/>
        </w:rPr>
        <w:t> </w:t>
      </w:r>
      <w:r w:rsidRPr="00E2317A">
        <w:rPr>
          <w:rFonts w:ascii="Verdana" w:hAnsi="Verdana"/>
          <w:color w:val="000000"/>
          <w:sz w:val="20"/>
          <w:lang w:val="ru-RU"/>
        </w:rPr>
        <w:t>— сказал я,</w:t>
      </w:r>
      <w:r w:rsidRPr="00E2317A">
        <w:rPr>
          <w:rFonts w:ascii="Verdana" w:hAnsi="Verdana"/>
          <w:color w:val="000000"/>
          <w:sz w:val="20"/>
        </w:rPr>
        <w:t> </w:t>
      </w:r>
      <w:r w:rsidRPr="00E2317A">
        <w:rPr>
          <w:rFonts w:ascii="Verdana" w:hAnsi="Verdana"/>
          <w:color w:val="000000"/>
          <w:sz w:val="20"/>
          <w:lang w:val="ru-RU"/>
        </w:rPr>
        <w:t>— со мной здесь товарищ, который несколько лет сидел только на кормовом хлебе и грубой пище. Пройдите к главному повару и закажите для нас такой обед, какой вы подаете главному представителю железных рудников, когда он у вас останавливается. Цена не играет для нас роли. Ну, покажите нам, что вы умеете.</w:t>
      </w:r>
    </w:p>
    <w:p w14:paraId="32519B70"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 xml:space="preserve">В шесть часов Солли и я уселись за обед. Ничего подобного никогда не было видано! Это был настоящий лукулловский обед. Все подавалось сразу. Метрдотель назвал это </w:t>
      </w:r>
      <w:r w:rsidRPr="00E2317A">
        <w:rPr>
          <w:rFonts w:ascii="Verdana" w:hAnsi="Verdana"/>
          <w:color w:val="000000"/>
          <w:sz w:val="20"/>
        </w:rPr>
        <w:t>dinnay</w:t>
      </w:r>
      <w:r w:rsidRPr="00E2317A">
        <w:rPr>
          <w:rFonts w:ascii="Verdana" w:hAnsi="Verdana"/>
          <w:color w:val="000000"/>
          <w:sz w:val="20"/>
          <w:lang w:val="ru-RU"/>
        </w:rPr>
        <w:t xml:space="preserve"> </w:t>
      </w:r>
      <w:r w:rsidRPr="00E2317A">
        <w:rPr>
          <w:rFonts w:ascii="Verdana" w:hAnsi="Verdana"/>
          <w:color w:val="000000"/>
          <w:sz w:val="20"/>
        </w:rPr>
        <w:t>a</w:t>
      </w:r>
      <w:r w:rsidRPr="00E2317A">
        <w:rPr>
          <w:rFonts w:ascii="Verdana" w:hAnsi="Verdana"/>
          <w:color w:val="000000"/>
          <w:sz w:val="20"/>
          <w:lang w:val="ru-RU"/>
        </w:rPr>
        <w:t xml:space="preserve"> </w:t>
      </w:r>
      <w:r w:rsidRPr="00E2317A">
        <w:rPr>
          <w:rFonts w:ascii="Verdana" w:hAnsi="Verdana"/>
          <w:color w:val="000000"/>
          <w:sz w:val="20"/>
        </w:rPr>
        <w:t>la</w:t>
      </w:r>
      <w:r w:rsidRPr="00E2317A">
        <w:rPr>
          <w:rFonts w:ascii="Verdana" w:hAnsi="Verdana"/>
          <w:color w:val="000000"/>
          <w:sz w:val="20"/>
          <w:lang w:val="ru-RU"/>
        </w:rPr>
        <w:t xml:space="preserve"> </w:t>
      </w:r>
      <w:r w:rsidRPr="00E2317A">
        <w:rPr>
          <w:rFonts w:ascii="Verdana" w:hAnsi="Verdana"/>
          <w:color w:val="000000"/>
          <w:sz w:val="20"/>
        </w:rPr>
        <w:t>poker</w:t>
      </w:r>
      <w:r w:rsidRPr="00E2317A">
        <w:rPr>
          <w:rFonts w:ascii="Verdana" w:hAnsi="Verdana"/>
          <w:color w:val="000000"/>
          <w:sz w:val="20"/>
          <w:lang w:val="ru-RU"/>
        </w:rPr>
        <w:t>. Это излюбленный способ среди гурманов Запада. Обед подается по три блюда одного сорта. Нам подали гвинейскую курицу, гвинейскую свинину и гвинейский портер; жареную телятину, черепаший суп из голубя и паштет из цыплят; икру, горошек и тапиоку; фрикасе из утки, фрикасе из ветчины и фрикасе из цыплят; филадельфийский каплун, жареные улитки и джин</w:t>
      </w:r>
      <w:r w:rsidRPr="00E2317A">
        <w:rPr>
          <w:rFonts w:ascii="Verdana" w:hAnsi="Verdana"/>
          <w:color w:val="000000"/>
          <w:sz w:val="20"/>
        </w:rPr>
        <w:t> </w:t>
      </w:r>
      <w:r w:rsidRPr="00E2317A">
        <w:rPr>
          <w:rFonts w:ascii="Verdana" w:hAnsi="Verdana"/>
          <w:color w:val="000000"/>
          <w:sz w:val="20"/>
          <w:lang w:val="ru-RU"/>
        </w:rPr>
        <w:t>— и так далее. Вы едите все, что хотите, а потом официант уносит остатки и подает в антрактах груши.</w:t>
      </w:r>
    </w:p>
    <w:p w14:paraId="7FC4D3ED"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Я был уверен, что Солли будет до крайности восхищен этим сногсшибательным обедом после той мерзости, которую он ел на ранчо. И я даже ждал, что он выразит как-нибудь свой восторг, потому что с тех пор, как мы уехали из Атаскозы-Сити, я не помнил, чтобы он почтил мои старания его развлечь хотя бы улыбкой.</w:t>
      </w:r>
    </w:p>
    <w:p w14:paraId="3D032CCD"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Мы сидели в главном обеденном зале, битком набитом нарядной публикой. Все громко и оживленно болтали, а в углу залы весело играл шикарный оркестр. Ну, подумал я, теперь мой Солли увидит прелести жизни и развеселится. Не тут-то было!</w:t>
      </w:r>
    </w:p>
    <w:p w14:paraId="3DDA7822"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Стол, за которым мы сидели, был в четыре квадратных ярда, и было похоже, будто циклон прошелся по скотному двору, курятнику и огороду. Солли встал и, обойдя вокруг стола, подошел ко мне.</w:t>
      </w:r>
    </w:p>
    <w:p w14:paraId="013F8B05"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Лукки,</w:t>
      </w:r>
      <w:r w:rsidRPr="00E2317A">
        <w:rPr>
          <w:rFonts w:ascii="Verdana" w:hAnsi="Verdana"/>
          <w:color w:val="000000"/>
          <w:sz w:val="20"/>
        </w:rPr>
        <w:t> </w:t>
      </w:r>
      <w:r w:rsidRPr="00E2317A">
        <w:rPr>
          <w:rFonts w:ascii="Verdana" w:hAnsi="Verdana"/>
          <w:color w:val="000000"/>
          <w:sz w:val="20"/>
          <w:lang w:val="ru-RU"/>
        </w:rPr>
        <w:t>— сказал он,</w:t>
      </w:r>
      <w:r w:rsidRPr="00E2317A">
        <w:rPr>
          <w:rFonts w:ascii="Verdana" w:hAnsi="Verdana"/>
          <w:color w:val="000000"/>
          <w:sz w:val="20"/>
        </w:rPr>
        <w:t> </w:t>
      </w:r>
      <w:r w:rsidRPr="00E2317A">
        <w:rPr>
          <w:rFonts w:ascii="Verdana" w:hAnsi="Verdana"/>
          <w:color w:val="000000"/>
          <w:sz w:val="20"/>
          <w:lang w:val="ru-RU"/>
        </w:rPr>
        <w:t>— я здорово голоден после нашей поездки. Мне показалось, что вы сказали, будто здесь можно получить фасоль. Я выйду и достану что-нибудь поесть. Вы можете остаться и, если желаете, можете забавляться этой едой.</w:t>
      </w:r>
    </w:p>
    <w:p w14:paraId="7DC4EA0C"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Подождите минутку,</w:t>
      </w:r>
      <w:r w:rsidRPr="00E2317A">
        <w:rPr>
          <w:rFonts w:ascii="Verdana" w:hAnsi="Verdana"/>
          <w:color w:val="000000"/>
          <w:sz w:val="20"/>
        </w:rPr>
        <w:t> </w:t>
      </w:r>
      <w:r w:rsidRPr="00E2317A">
        <w:rPr>
          <w:rFonts w:ascii="Verdana" w:hAnsi="Verdana"/>
          <w:color w:val="000000"/>
          <w:sz w:val="20"/>
          <w:lang w:val="ru-RU"/>
        </w:rPr>
        <w:t>— сказал я.</w:t>
      </w:r>
    </w:p>
    <w:p w14:paraId="0653C726"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lastRenderedPageBreak/>
        <w:t>Я подозвал официанта, и он расписался на задней стороне счета в тринадцать долларов и пятьдесят центов.</w:t>
      </w:r>
    </w:p>
    <w:p w14:paraId="570BB453"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Что вы думаете,</w:t>
      </w:r>
      <w:r w:rsidRPr="00E2317A">
        <w:rPr>
          <w:rFonts w:ascii="Verdana" w:hAnsi="Verdana"/>
          <w:color w:val="000000"/>
          <w:sz w:val="20"/>
        </w:rPr>
        <w:t> </w:t>
      </w:r>
      <w:r w:rsidRPr="00E2317A">
        <w:rPr>
          <w:rFonts w:ascii="Verdana" w:hAnsi="Verdana"/>
          <w:color w:val="000000"/>
          <w:sz w:val="20"/>
          <w:lang w:val="ru-RU"/>
        </w:rPr>
        <w:t>— сказал я ему,</w:t>
      </w:r>
      <w:r w:rsidRPr="00E2317A">
        <w:rPr>
          <w:rFonts w:ascii="Verdana" w:hAnsi="Verdana"/>
          <w:color w:val="000000"/>
          <w:sz w:val="20"/>
        </w:rPr>
        <w:t> </w:t>
      </w:r>
      <w:r w:rsidRPr="00E2317A">
        <w:rPr>
          <w:rFonts w:ascii="Verdana" w:hAnsi="Verdana"/>
          <w:color w:val="000000"/>
          <w:sz w:val="20"/>
          <w:lang w:val="ru-RU"/>
        </w:rPr>
        <w:t>— подавать нам всякую дрянь, пригодную только для матросов на миссисипских пароходах? Мы пойдем искать какую-нибудь приличную еду.</w:t>
      </w:r>
    </w:p>
    <w:p w14:paraId="7711C4D7"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Я вышел на улицу с несчастным сыном прерии. Он увидел открытую седельную лавку, и глаза его немного повеселели. Мы вошли в магазин, и он заказал еще два седла и заплатил за них всю сумму вперед. Одно седло было с массивной серебряной отделкой, серебряными гвоздями и бордюром из разноцветных камней. Второе седло было с позолоченной отделкой, позолоченными стременами, а кожа была отделана, где только можно, серебряными бусами. Оба седла обошлись ему в тысячу сто долларов.</w:t>
      </w:r>
    </w:p>
    <w:p w14:paraId="7FB9737F"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Выйдя из магазина, Солли направился прямо к реке, следуя своему чутью. В небольшой боковой улице, где не было ни тротуаров, ни домов, он нашел то, что искал. Мы вошли в харчевню, сели на высокие табуреты среди лодочников и начали есть фасоль оловянными ложками. Да, сэр, фасоль, сваренную с соленой свининой.</w:t>
      </w:r>
    </w:p>
    <w:p w14:paraId="0890D809"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Я так и думал, что эта дорога нас приведет к фасоли,</w:t>
      </w:r>
      <w:r w:rsidRPr="00E2317A">
        <w:rPr>
          <w:rFonts w:ascii="Verdana" w:hAnsi="Verdana"/>
          <w:color w:val="000000"/>
          <w:sz w:val="20"/>
        </w:rPr>
        <w:t> </w:t>
      </w:r>
      <w:r w:rsidRPr="00E2317A">
        <w:rPr>
          <w:rFonts w:ascii="Verdana" w:hAnsi="Verdana"/>
          <w:color w:val="000000"/>
          <w:sz w:val="20"/>
          <w:lang w:val="ru-RU"/>
        </w:rPr>
        <w:t>— сказал Солли.</w:t>
      </w:r>
    </w:p>
    <w:p w14:paraId="37BC7F5A"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Восхитительно,</w:t>
      </w:r>
      <w:r w:rsidRPr="00E2317A">
        <w:rPr>
          <w:rFonts w:ascii="Verdana" w:hAnsi="Verdana"/>
          <w:color w:val="000000"/>
          <w:sz w:val="20"/>
        </w:rPr>
        <w:t> </w:t>
      </w:r>
      <w:r w:rsidRPr="00E2317A">
        <w:rPr>
          <w:rFonts w:ascii="Verdana" w:hAnsi="Verdana"/>
          <w:color w:val="000000"/>
          <w:sz w:val="20"/>
          <w:lang w:val="ru-RU"/>
        </w:rPr>
        <w:t>— сказал я.</w:t>
      </w:r>
      <w:r w:rsidRPr="00E2317A">
        <w:rPr>
          <w:rFonts w:ascii="Verdana" w:hAnsi="Verdana"/>
          <w:color w:val="000000"/>
          <w:sz w:val="20"/>
        </w:rPr>
        <w:t> </w:t>
      </w:r>
      <w:r w:rsidRPr="00E2317A">
        <w:rPr>
          <w:rFonts w:ascii="Verdana" w:hAnsi="Verdana"/>
          <w:color w:val="000000"/>
          <w:sz w:val="20"/>
          <w:lang w:val="ru-RU"/>
        </w:rPr>
        <w:t>— Этот стильный ресторан, может быть, и приходится кому-нибудь по вкусу, но я стою за табльдот.</w:t>
      </w:r>
    </w:p>
    <w:p w14:paraId="556E6E5E"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Когда мы одолели фасоль, я вывел его из пропитанной матросскими испарениями харчевни на улицу под фонарь и протянул ему газету, раскрытую на отделе «Зрелища».</w:t>
      </w:r>
    </w:p>
    <w:p w14:paraId="088D01B7"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Ну,</w:t>
      </w:r>
      <w:r w:rsidRPr="00E2317A">
        <w:rPr>
          <w:rFonts w:ascii="Verdana" w:hAnsi="Verdana"/>
          <w:color w:val="000000"/>
          <w:sz w:val="20"/>
        </w:rPr>
        <w:t> </w:t>
      </w:r>
      <w:r w:rsidRPr="00E2317A">
        <w:rPr>
          <w:rFonts w:ascii="Verdana" w:hAnsi="Verdana"/>
          <w:color w:val="000000"/>
          <w:sz w:val="20"/>
          <w:lang w:val="ru-RU"/>
        </w:rPr>
        <w:t>— сказал я,</w:t>
      </w:r>
      <w:r w:rsidRPr="00E2317A">
        <w:rPr>
          <w:rFonts w:ascii="Verdana" w:hAnsi="Verdana"/>
          <w:color w:val="000000"/>
          <w:sz w:val="20"/>
        </w:rPr>
        <w:t> </w:t>
      </w:r>
      <w:r w:rsidRPr="00E2317A">
        <w:rPr>
          <w:rFonts w:ascii="Verdana" w:hAnsi="Verdana"/>
          <w:color w:val="000000"/>
          <w:sz w:val="20"/>
          <w:lang w:val="ru-RU"/>
        </w:rPr>
        <w:t>— веселых развлечений хоть отбавляй. Можно пойти или на пьесу Холла Кэна, или в скейтингринг, или на Сару Бернар, или на хор прелестных сирен. Я думаю пойти на хор...</w:t>
      </w:r>
    </w:p>
    <w:p w14:paraId="24877CBC"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Но этот здоровый, богатый и мудрый человек протянул только руки и громко зевнул.</w:t>
      </w:r>
    </w:p>
    <w:p w14:paraId="7CC8F50F"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А я думаю пойти спать,</w:t>
      </w:r>
      <w:r w:rsidRPr="00E2317A">
        <w:rPr>
          <w:rFonts w:ascii="Verdana" w:hAnsi="Verdana"/>
          <w:color w:val="000000"/>
          <w:sz w:val="20"/>
        </w:rPr>
        <w:t> </w:t>
      </w:r>
      <w:r w:rsidRPr="00E2317A">
        <w:rPr>
          <w:rFonts w:ascii="Verdana" w:hAnsi="Verdana"/>
          <w:color w:val="000000"/>
          <w:sz w:val="20"/>
          <w:lang w:val="ru-RU"/>
        </w:rPr>
        <w:t>— сказал он.</w:t>
      </w:r>
      <w:r w:rsidRPr="00E2317A">
        <w:rPr>
          <w:rFonts w:ascii="Verdana" w:hAnsi="Verdana"/>
          <w:color w:val="000000"/>
          <w:sz w:val="20"/>
        </w:rPr>
        <w:t> </w:t>
      </w:r>
      <w:r w:rsidRPr="00E2317A">
        <w:rPr>
          <w:rFonts w:ascii="Verdana" w:hAnsi="Verdana"/>
          <w:color w:val="000000"/>
          <w:sz w:val="20"/>
          <w:lang w:val="ru-RU"/>
        </w:rPr>
        <w:t>— Я всегда после обеда отдыхаю. Сен-Луи, кажется, очень тихий город, не правда ли?</w:t>
      </w:r>
    </w:p>
    <w:p w14:paraId="446E4C91"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О да,</w:t>
      </w:r>
      <w:r w:rsidRPr="00E2317A">
        <w:rPr>
          <w:rFonts w:ascii="Verdana" w:hAnsi="Verdana"/>
          <w:color w:val="000000"/>
          <w:sz w:val="20"/>
        </w:rPr>
        <w:t> </w:t>
      </w:r>
      <w:r w:rsidRPr="00E2317A">
        <w:rPr>
          <w:rFonts w:ascii="Verdana" w:hAnsi="Verdana"/>
          <w:color w:val="000000"/>
          <w:sz w:val="20"/>
          <w:lang w:val="ru-RU"/>
        </w:rPr>
        <w:t>— сказал я,</w:t>
      </w:r>
      <w:r w:rsidRPr="00E2317A">
        <w:rPr>
          <w:rFonts w:ascii="Verdana" w:hAnsi="Verdana"/>
          <w:color w:val="000000"/>
          <w:sz w:val="20"/>
        </w:rPr>
        <w:t> </w:t>
      </w:r>
      <w:r w:rsidRPr="00E2317A">
        <w:rPr>
          <w:rFonts w:ascii="Verdana" w:hAnsi="Verdana"/>
          <w:color w:val="000000"/>
          <w:sz w:val="20"/>
          <w:lang w:val="ru-RU"/>
        </w:rPr>
        <w:t>— с тех пор как проведена сюда железная дорога, город фактически разорен. А строительные общества и ярмарка чуть не убили его. Думаю, что вы правы</w:t>
      </w:r>
      <w:r w:rsidRPr="00E2317A">
        <w:rPr>
          <w:rFonts w:ascii="Verdana" w:hAnsi="Verdana"/>
          <w:color w:val="000000"/>
          <w:sz w:val="20"/>
        </w:rPr>
        <w:t> </w:t>
      </w:r>
      <w:r w:rsidRPr="00E2317A">
        <w:rPr>
          <w:rFonts w:ascii="Verdana" w:hAnsi="Verdana"/>
          <w:color w:val="000000"/>
          <w:sz w:val="20"/>
          <w:lang w:val="ru-RU"/>
        </w:rPr>
        <w:t>— нам лучше пойти спать. Вот когда мы будем в Чикаго... не взять ли нам завтра билеты и поехать в этот прелестный и оживленный город?</w:t>
      </w:r>
    </w:p>
    <w:p w14:paraId="567C23ED"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Можно,</w:t>
      </w:r>
      <w:r w:rsidRPr="00E2317A">
        <w:rPr>
          <w:rFonts w:ascii="Verdana" w:hAnsi="Verdana"/>
          <w:color w:val="000000"/>
          <w:sz w:val="20"/>
        </w:rPr>
        <w:t> </w:t>
      </w:r>
      <w:r w:rsidRPr="00E2317A">
        <w:rPr>
          <w:rFonts w:ascii="Verdana" w:hAnsi="Verdana"/>
          <w:color w:val="000000"/>
          <w:sz w:val="20"/>
          <w:lang w:val="ru-RU"/>
        </w:rPr>
        <w:t>— сказал Солли.</w:t>
      </w:r>
      <w:r w:rsidRPr="00E2317A">
        <w:rPr>
          <w:rFonts w:ascii="Verdana" w:hAnsi="Verdana"/>
          <w:color w:val="000000"/>
          <w:sz w:val="20"/>
        </w:rPr>
        <w:t> </w:t>
      </w:r>
      <w:r w:rsidRPr="00E2317A">
        <w:rPr>
          <w:rFonts w:ascii="Verdana" w:hAnsi="Verdana"/>
          <w:color w:val="000000"/>
          <w:sz w:val="20"/>
          <w:lang w:val="ru-RU"/>
        </w:rPr>
        <w:t>— Но я полагаю, что все эти города приблизительно похожи друг на друга.</w:t>
      </w:r>
    </w:p>
    <w:p w14:paraId="737B1F59"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Опытному чичероне не так трудно исполнять свои обязанности в Чикаго. Там имеется одно или два злачных места, рассчитанных на то, чтобы не дать заснуть посетителю после закрытия ресторанов. Но для человека, проведшего всю жизнь на ранчо, они оказались непригодны. Я все испробовал</w:t>
      </w:r>
      <w:r w:rsidRPr="00E2317A">
        <w:rPr>
          <w:rFonts w:ascii="Verdana" w:hAnsi="Verdana"/>
          <w:color w:val="000000"/>
          <w:sz w:val="20"/>
        </w:rPr>
        <w:t> </w:t>
      </w:r>
      <w:r w:rsidRPr="00E2317A">
        <w:rPr>
          <w:rFonts w:ascii="Verdana" w:hAnsi="Verdana"/>
          <w:color w:val="000000"/>
          <w:sz w:val="20"/>
          <w:lang w:val="ru-RU"/>
        </w:rPr>
        <w:t>— театры, поездки в автомобиле, катанье на парусной лодке по озеру, ужины с шампанским и все прочие аттракционы, разгоняющие скуку. Но все было напрасно. Солли день ото дня делался все печальнее и мрачнее. И я испугался за свое жалованье и понял, что должен пойти козырной картой. Поэтому я упомянул о Нью-Йорке и сообщил ему, что все эти западные города были только преддверием к великому городу пляшущих дервишей.</w:t>
      </w:r>
    </w:p>
    <w:p w14:paraId="556E9AE2"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После того как я купил билеты, я хватился Солли. Солли исчез. Я уже знал его привычки, а потому начал искать его в шорных магазинах. Тамошние шорники ввели какие-то изменения в подпругах и арчаках, перенятые от канадской конной полиции, и Солли так заинтересовался ими, что почти примирился с жизнью и оставил в магазине около девятисот долларов.</w:t>
      </w:r>
    </w:p>
    <w:p w14:paraId="0F38AC31"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С вокзала я телеграфировал владельцу сигарного магазина в Нью-Йорке, которого я знал, и просил встретить меня у парома на Двадцать третьей улице со списком всех седельных магазинов в городе. Я хотел знать, где мне искать Солли, на случай, если он опять пропадет.</w:t>
      </w:r>
    </w:p>
    <w:p w14:paraId="0C329059"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Теперь я вам расскажу, что случилось с нами в Нью-Йорке. Я подумал про себя: «Ну, дружище Шехерезада, теперь тебе нужно постараться, чтобы новый Багдад понравился твоему скучающему султану, или же тебе наступит конец».</w:t>
      </w:r>
    </w:p>
    <w:p w14:paraId="0AD850D2"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Но я ни на минуту не сомневался, что мне это удастся.</w:t>
      </w:r>
    </w:p>
    <w:p w14:paraId="27A13B64"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lastRenderedPageBreak/>
        <w:t>Я начал занимать его по такой же системе, как откармливают умирающего от голода человека. Сперва я показал ему запряженные лошадьми экипажи на Бродвее и паромные лодки. А затем я все повышал ощущения, оставляя про запас все более сильные.</w:t>
      </w:r>
    </w:p>
    <w:p w14:paraId="6F704085"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К концу третьего дня у него был вид, как у пяти тысяч сирот, опоздавших на экскурсионный пароход, а я менял каждые два часа свой крахмальный воротник от усиленных мыслей, как его развеселить и получу ли я обещанную тысчонку. Он заснул, глядя на Бруклинский мост, он оставался равнодушным при виде небоскребов; потребовалось вмешательство трех капельдинеров, чтобы разбудить его на самом веселом водевиле.</w:t>
      </w:r>
    </w:p>
    <w:p w14:paraId="40681C50"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Однажды вечером я пристегнул ему манжеты перед тем, как он проснулся после обеда, и потащил его в один из самых фешенебельных ресторанов Нью-Йорка, чтобы показать ему разных франтов и франтих. Их было там большое количество, и богатство страны отражалось на их нарядах. В то время как мы их осматривали, Солли разразился громким смехом. Он первый раз смеялся за все эти две недели и во мне пробудилась надежда.</w:t>
      </w:r>
    </w:p>
    <w:p w14:paraId="7512F569"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Ты прав,</w:t>
      </w:r>
      <w:r w:rsidRPr="00E2317A">
        <w:rPr>
          <w:rFonts w:ascii="Verdana" w:hAnsi="Verdana"/>
          <w:color w:val="000000"/>
          <w:sz w:val="20"/>
        </w:rPr>
        <w:t> </w:t>
      </w:r>
      <w:r w:rsidRPr="00E2317A">
        <w:rPr>
          <w:rFonts w:ascii="Verdana" w:hAnsi="Verdana"/>
          <w:color w:val="000000"/>
          <w:sz w:val="20"/>
          <w:lang w:val="ru-RU"/>
        </w:rPr>
        <w:t>— сказал я.</w:t>
      </w:r>
      <w:r w:rsidRPr="00E2317A">
        <w:rPr>
          <w:rFonts w:ascii="Verdana" w:hAnsi="Verdana"/>
          <w:color w:val="000000"/>
          <w:sz w:val="20"/>
        </w:rPr>
        <w:t> </w:t>
      </w:r>
      <w:r w:rsidRPr="00E2317A">
        <w:rPr>
          <w:rFonts w:ascii="Verdana" w:hAnsi="Verdana"/>
          <w:color w:val="000000"/>
          <w:sz w:val="20"/>
          <w:lang w:val="ru-RU"/>
        </w:rPr>
        <w:t>— Они выглядят как на открытках...</w:t>
      </w:r>
    </w:p>
    <w:p w14:paraId="735DC0DE"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О, я совсем не думал об этих франтах,</w:t>
      </w:r>
      <w:r w:rsidRPr="00E2317A">
        <w:rPr>
          <w:rFonts w:ascii="Verdana" w:hAnsi="Verdana"/>
          <w:color w:val="000000"/>
          <w:sz w:val="20"/>
        </w:rPr>
        <w:t> </w:t>
      </w:r>
      <w:r w:rsidRPr="00E2317A">
        <w:rPr>
          <w:rFonts w:ascii="Verdana" w:hAnsi="Verdana"/>
          <w:color w:val="000000"/>
          <w:sz w:val="20"/>
          <w:lang w:val="ru-RU"/>
        </w:rPr>
        <w:t>— сказал он.</w:t>
      </w:r>
      <w:r w:rsidRPr="00E2317A">
        <w:rPr>
          <w:rFonts w:ascii="Verdana" w:hAnsi="Verdana"/>
          <w:color w:val="000000"/>
          <w:sz w:val="20"/>
        </w:rPr>
        <w:t> </w:t>
      </w:r>
      <w:r w:rsidRPr="00E2317A">
        <w:rPr>
          <w:rFonts w:ascii="Verdana" w:hAnsi="Verdana"/>
          <w:color w:val="000000"/>
          <w:sz w:val="20"/>
          <w:lang w:val="ru-RU"/>
        </w:rPr>
        <w:t>— Я вспомнил, как Джордж и я всыпали однажды порошок для мытья овец Джонсону в виски. Как мне хотелось бы поехать обратно в Атаскоза-Сити,</w:t>
      </w:r>
      <w:r w:rsidRPr="00E2317A">
        <w:rPr>
          <w:rFonts w:ascii="Verdana" w:hAnsi="Verdana"/>
          <w:color w:val="000000"/>
          <w:sz w:val="20"/>
        </w:rPr>
        <w:t> </w:t>
      </w:r>
      <w:r w:rsidRPr="00E2317A">
        <w:rPr>
          <w:rFonts w:ascii="Verdana" w:hAnsi="Verdana"/>
          <w:color w:val="000000"/>
          <w:sz w:val="20"/>
          <w:lang w:val="ru-RU"/>
        </w:rPr>
        <w:t>— прибавил он.</w:t>
      </w:r>
    </w:p>
    <w:p w14:paraId="6EBCEB13"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Я почувствовал, как холодная струйка пробежала у меня по спине.</w:t>
      </w:r>
    </w:p>
    <w:p w14:paraId="60931D6E"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Нужно мне одним ходом сделать мат,</w:t>
      </w:r>
      <w:r w:rsidRPr="00E2317A">
        <w:rPr>
          <w:rFonts w:ascii="Verdana" w:hAnsi="Verdana"/>
          <w:color w:val="000000"/>
          <w:sz w:val="20"/>
        </w:rPr>
        <w:t> </w:t>
      </w:r>
      <w:r w:rsidRPr="00E2317A">
        <w:rPr>
          <w:rFonts w:ascii="Verdana" w:hAnsi="Verdana"/>
          <w:color w:val="000000"/>
          <w:sz w:val="20"/>
          <w:lang w:val="ru-RU"/>
        </w:rPr>
        <w:t>— сказал я самому себе.</w:t>
      </w:r>
    </w:p>
    <w:p w14:paraId="06DCE399"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Я взял с Солли обещанье подождать меня в ресторане с полчаса, а сам помчался в кебе на квартиру Лолабель Делятур на Сорок третью улицу. Я хорошо знал Лолабель. Она была хористкой в музыкальной комедии на Бродвее.</w:t>
      </w:r>
    </w:p>
    <w:p w14:paraId="631427DE"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Джен,</w:t>
      </w:r>
      <w:r w:rsidRPr="00E2317A">
        <w:rPr>
          <w:rFonts w:ascii="Verdana" w:hAnsi="Verdana"/>
          <w:color w:val="000000"/>
          <w:sz w:val="20"/>
        </w:rPr>
        <w:t> </w:t>
      </w:r>
      <w:r w:rsidRPr="00E2317A">
        <w:rPr>
          <w:rFonts w:ascii="Verdana" w:hAnsi="Verdana"/>
          <w:color w:val="000000"/>
          <w:sz w:val="20"/>
          <w:lang w:val="ru-RU"/>
        </w:rPr>
        <w:t>— сказал я, придя к ней.</w:t>
      </w:r>
      <w:r w:rsidRPr="00E2317A">
        <w:rPr>
          <w:rFonts w:ascii="Verdana" w:hAnsi="Verdana"/>
          <w:color w:val="000000"/>
          <w:sz w:val="20"/>
        </w:rPr>
        <w:t> </w:t>
      </w:r>
      <w:r w:rsidRPr="00E2317A">
        <w:rPr>
          <w:rFonts w:ascii="Verdana" w:hAnsi="Verdana"/>
          <w:color w:val="000000"/>
          <w:sz w:val="20"/>
          <w:lang w:val="ru-RU"/>
        </w:rPr>
        <w:t>— Я привез сюда друга из Техаса. Он очень приличный, и... во всяком случае, он человек с весом. Я хотел бы его немного встряхнуть сегодня вечерком после театра</w:t>
      </w:r>
      <w:r w:rsidRPr="00E2317A">
        <w:rPr>
          <w:rFonts w:ascii="Verdana" w:hAnsi="Verdana"/>
          <w:color w:val="000000"/>
          <w:sz w:val="20"/>
        </w:rPr>
        <w:t> </w:t>
      </w:r>
      <w:r w:rsidRPr="00E2317A">
        <w:rPr>
          <w:rFonts w:ascii="Verdana" w:hAnsi="Verdana"/>
          <w:color w:val="000000"/>
          <w:sz w:val="20"/>
          <w:lang w:val="ru-RU"/>
        </w:rPr>
        <w:t>— знаете, с веселым ужином в казино. Согласны вы помочь мне в этом?</w:t>
      </w:r>
    </w:p>
    <w:p w14:paraId="174A4DD6"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А как его финансы?</w:t>
      </w:r>
      <w:r w:rsidRPr="00E2317A">
        <w:rPr>
          <w:rFonts w:ascii="Verdana" w:hAnsi="Verdana"/>
          <w:color w:val="000000"/>
          <w:sz w:val="20"/>
        </w:rPr>
        <w:t> </w:t>
      </w:r>
      <w:r w:rsidRPr="00E2317A">
        <w:rPr>
          <w:rFonts w:ascii="Verdana" w:hAnsi="Verdana"/>
          <w:color w:val="000000"/>
          <w:sz w:val="20"/>
          <w:lang w:val="ru-RU"/>
        </w:rPr>
        <w:t>— спросила Лолабель.</w:t>
      </w:r>
    </w:p>
    <w:p w14:paraId="1898CA95"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Вы знаете,</w:t>
      </w:r>
      <w:r w:rsidRPr="00E2317A">
        <w:rPr>
          <w:rFonts w:ascii="Verdana" w:hAnsi="Verdana"/>
          <w:color w:val="000000"/>
          <w:sz w:val="20"/>
        </w:rPr>
        <w:t> </w:t>
      </w:r>
      <w:r w:rsidRPr="00E2317A">
        <w:rPr>
          <w:rFonts w:ascii="Verdana" w:hAnsi="Verdana"/>
          <w:color w:val="000000"/>
          <w:sz w:val="20"/>
          <w:lang w:val="ru-RU"/>
        </w:rPr>
        <w:t>— сказал я,</w:t>
      </w:r>
      <w:r w:rsidRPr="00E2317A">
        <w:rPr>
          <w:rFonts w:ascii="Verdana" w:hAnsi="Verdana"/>
          <w:color w:val="000000"/>
          <w:sz w:val="20"/>
        </w:rPr>
        <w:t> </w:t>
      </w:r>
      <w:r w:rsidRPr="00E2317A">
        <w:rPr>
          <w:rFonts w:ascii="Verdana" w:hAnsi="Verdana"/>
          <w:color w:val="000000"/>
          <w:sz w:val="20"/>
          <w:lang w:val="ru-RU"/>
        </w:rPr>
        <w:t>— что я не привез бы его сюда, если бы его финансы не были бы в порядке. У него целые мешки денег</w:t>
      </w:r>
      <w:r w:rsidRPr="00E2317A">
        <w:rPr>
          <w:rFonts w:ascii="Verdana" w:hAnsi="Verdana"/>
          <w:color w:val="000000"/>
          <w:sz w:val="20"/>
        </w:rPr>
        <w:t> </w:t>
      </w:r>
      <w:r w:rsidRPr="00E2317A">
        <w:rPr>
          <w:rFonts w:ascii="Verdana" w:hAnsi="Verdana"/>
          <w:color w:val="000000"/>
          <w:sz w:val="20"/>
          <w:lang w:val="ru-RU"/>
        </w:rPr>
        <w:t>— мешки из-под фасоли.</w:t>
      </w:r>
    </w:p>
    <w:p w14:paraId="38A086AD"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Приведите его ко мне после второго акта,</w:t>
      </w:r>
      <w:r w:rsidRPr="00E2317A">
        <w:rPr>
          <w:rFonts w:ascii="Verdana" w:hAnsi="Verdana"/>
          <w:color w:val="000000"/>
          <w:sz w:val="20"/>
        </w:rPr>
        <w:t> </w:t>
      </w:r>
      <w:r w:rsidRPr="00E2317A">
        <w:rPr>
          <w:rFonts w:ascii="Verdana" w:hAnsi="Verdana"/>
          <w:color w:val="000000"/>
          <w:sz w:val="20"/>
          <w:lang w:val="ru-RU"/>
        </w:rPr>
        <w:t>— сказала Лолабель.</w:t>
      </w:r>
      <w:r w:rsidRPr="00E2317A">
        <w:rPr>
          <w:rFonts w:ascii="Verdana" w:hAnsi="Verdana"/>
          <w:color w:val="000000"/>
          <w:sz w:val="20"/>
        </w:rPr>
        <w:t> </w:t>
      </w:r>
      <w:r w:rsidRPr="00E2317A">
        <w:rPr>
          <w:rFonts w:ascii="Verdana" w:hAnsi="Verdana"/>
          <w:color w:val="000000"/>
          <w:sz w:val="20"/>
          <w:lang w:val="ru-RU"/>
        </w:rPr>
        <w:t>— Я рассмотрю его доверительные грамоты.</w:t>
      </w:r>
    </w:p>
    <w:p w14:paraId="015B7ECE"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Итак, около десяти часов вечера я повел Солли к уборной мисс Лолабель, и ее горничная впустила нас. Через десять минут явилась Лолабель, прямо со сцены. Она выглядела умопомрачительно. Она была в том самом костюме, в котором она выходит из рядов дамских гренадер и говорит королю: «Добро пожаловать к нашему майскому пиршеству». И можно держать пари, что она получила эту роль только благодаря своей красивой фигуре.</w:t>
      </w:r>
    </w:p>
    <w:p w14:paraId="2E1C6427"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Как только Солли увидел ее, он встал и вышел прямо на улицу. Я последовал за ним. Лолабель не оправдала моих надежд...</w:t>
      </w:r>
    </w:p>
    <w:p w14:paraId="123AF24E"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Люк,</w:t>
      </w:r>
      <w:r w:rsidRPr="00E2317A">
        <w:rPr>
          <w:rFonts w:ascii="Verdana" w:hAnsi="Verdana"/>
          <w:color w:val="000000"/>
          <w:sz w:val="20"/>
        </w:rPr>
        <w:t> </w:t>
      </w:r>
      <w:r w:rsidRPr="00E2317A">
        <w:rPr>
          <w:rFonts w:ascii="Verdana" w:hAnsi="Verdana"/>
          <w:color w:val="000000"/>
          <w:sz w:val="20"/>
          <w:lang w:val="ru-RU"/>
        </w:rPr>
        <w:t>— сказал Солли на улице,</w:t>
      </w:r>
      <w:r w:rsidRPr="00E2317A">
        <w:rPr>
          <w:rFonts w:ascii="Verdana" w:hAnsi="Verdana"/>
          <w:color w:val="000000"/>
          <w:sz w:val="20"/>
        </w:rPr>
        <w:t> </w:t>
      </w:r>
      <w:r w:rsidRPr="00E2317A">
        <w:rPr>
          <w:rFonts w:ascii="Verdana" w:hAnsi="Verdana"/>
          <w:color w:val="000000"/>
          <w:sz w:val="20"/>
          <w:lang w:val="ru-RU"/>
        </w:rPr>
        <w:t>— произошла ужасная ошибка. Мы, должно быть, попали в дамскую спальню, потому что леди не была одета. Я настолько джентльмен, что сделаю все, что в моих силах, чтобы принести извинение. Как ты думаешь, простит ли она нам когда-нибудь?</w:t>
      </w:r>
    </w:p>
    <w:p w14:paraId="7A6E59E9"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Она может забыть этот казус,</w:t>
      </w:r>
      <w:r w:rsidRPr="00E2317A">
        <w:rPr>
          <w:rFonts w:ascii="Verdana" w:hAnsi="Verdana"/>
          <w:color w:val="000000"/>
          <w:sz w:val="20"/>
        </w:rPr>
        <w:t> </w:t>
      </w:r>
      <w:r w:rsidRPr="00E2317A">
        <w:rPr>
          <w:rFonts w:ascii="Verdana" w:hAnsi="Verdana"/>
          <w:color w:val="000000"/>
          <w:sz w:val="20"/>
          <w:lang w:val="ru-RU"/>
        </w:rPr>
        <w:t>— сказал я.</w:t>
      </w:r>
      <w:r w:rsidRPr="00E2317A">
        <w:rPr>
          <w:rFonts w:ascii="Verdana" w:hAnsi="Verdana"/>
          <w:color w:val="000000"/>
          <w:sz w:val="20"/>
        </w:rPr>
        <w:t> </w:t>
      </w:r>
      <w:r w:rsidRPr="00E2317A">
        <w:rPr>
          <w:rFonts w:ascii="Verdana" w:hAnsi="Verdana"/>
          <w:color w:val="000000"/>
          <w:sz w:val="20"/>
          <w:lang w:val="ru-RU"/>
        </w:rPr>
        <w:t>— Конечно, это была ошибка. Пойдем поищем где-нибудь фасоли.</w:t>
      </w:r>
    </w:p>
    <w:p w14:paraId="767C3158"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Таким-то образом шли наши дела. Но очень скоро после этого Солли не появлялся к обеденному времени в течение нескольких дней. Я прижал его к стене. Он признался, что он нашел ресторан на Третьей Авеню, где приготовляют фасоль по-техасски. Я заставил его повести меня туда. В тот момент, как я шагнул через порог, я воздел руки к небесам.</w:t>
      </w:r>
    </w:p>
    <w:p w14:paraId="157E0292"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За конторкой сидела молодая женщина, и Солли меня представил ей. А затем мы сели за столик, и нам подали фасоль.</w:t>
      </w:r>
    </w:p>
    <w:p w14:paraId="1E35496C"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Да, сэр, за конторкой сидела молодая женщина того сорта, которая может поймать любого мужчину с такой же легкостью, как поднять палец. Есть для этого особый способ. Она знала его. Я видел, как она его применяла. Она была здоровая на вид и скромно одета. Волосы были причесаны назад</w:t>
      </w:r>
      <w:r w:rsidRPr="00E2317A">
        <w:rPr>
          <w:rFonts w:ascii="Verdana" w:hAnsi="Verdana"/>
          <w:color w:val="000000"/>
          <w:sz w:val="20"/>
        </w:rPr>
        <w:t> </w:t>
      </w:r>
      <w:r w:rsidRPr="00E2317A">
        <w:rPr>
          <w:rFonts w:ascii="Verdana" w:hAnsi="Verdana"/>
          <w:color w:val="000000"/>
          <w:sz w:val="20"/>
          <w:lang w:val="ru-RU"/>
        </w:rPr>
        <w:t xml:space="preserve">— без всяких кудряшек. А </w:t>
      </w:r>
      <w:r w:rsidRPr="00E2317A">
        <w:rPr>
          <w:rFonts w:ascii="Verdana" w:hAnsi="Verdana"/>
          <w:color w:val="000000"/>
          <w:sz w:val="20"/>
          <w:lang w:val="ru-RU"/>
        </w:rPr>
        <w:lastRenderedPageBreak/>
        <w:t>теперь я вам расскажу, какой способ она применяла, чтобы понравиться ему. Это крайне просто. Когда женщина желает понравиться мужчине, она должна устроить так, чтобы всякий раз, как он на нее посмотрит</w:t>
      </w:r>
      <w:r w:rsidRPr="00E2317A">
        <w:rPr>
          <w:rFonts w:ascii="Verdana" w:hAnsi="Verdana"/>
          <w:color w:val="000000"/>
          <w:sz w:val="20"/>
        </w:rPr>
        <w:t> </w:t>
      </w:r>
      <w:r w:rsidRPr="00E2317A">
        <w:rPr>
          <w:rFonts w:ascii="Verdana" w:hAnsi="Verdana"/>
          <w:color w:val="000000"/>
          <w:sz w:val="20"/>
          <w:lang w:val="ru-RU"/>
        </w:rPr>
        <w:t>— встретиться с его взглядом. Вот и все.</w:t>
      </w:r>
    </w:p>
    <w:p w14:paraId="7D4E786A"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В следующий вечер Солли должен был отправиться со мною на остров Коней в семь часов. Пробило восемь, а он все не появлялся. Я вышел и нанял кеб. Я чувствовал, что тут что-то неладно.</w:t>
      </w:r>
    </w:p>
    <w:p w14:paraId="466E85F3"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Поезжайте сначала в ресторан «Уют» на Третьей Авеню,</w:t>
      </w:r>
      <w:r w:rsidRPr="00E2317A">
        <w:rPr>
          <w:rFonts w:ascii="Verdana" w:hAnsi="Verdana"/>
          <w:color w:val="000000"/>
          <w:sz w:val="20"/>
        </w:rPr>
        <w:t> </w:t>
      </w:r>
      <w:r w:rsidRPr="00E2317A">
        <w:rPr>
          <w:rFonts w:ascii="Verdana" w:hAnsi="Verdana"/>
          <w:color w:val="000000"/>
          <w:sz w:val="20"/>
          <w:lang w:val="ru-RU"/>
        </w:rPr>
        <w:t>— сказал я.</w:t>
      </w:r>
      <w:r w:rsidRPr="00E2317A">
        <w:rPr>
          <w:rFonts w:ascii="Verdana" w:hAnsi="Verdana"/>
          <w:color w:val="000000"/>
          <w:sz w:val="20"/>
        </w:rPr>
        <w:t> </w:t>
      </w:r>
      <w:r w:rsidRPr="00E2317A">
        <w:rPr>
          <w:rFonts w:ascii="Verdana" w:hAnsi="Verdana"/>
          <w:color w:val="000000"/>
          <w:sz w:val="20"/>
          <w:lang w:val="ru-RU"/>
        </w:rPr>
        <w:t>— А если я не найду его там, то заезжайте в следующие шорные лавки.</w:t>
      </w:r>
      <w:r w:rsidRPr="00E2317A">
        <w:rPr>
          <w:rFonts w:ascii="Verdana" w:hAnsi="Verdana"/>
          <w:color w:val="000000"/>
          <w:sz w:val="20"/>
        </w:rPr>
        <w:t> </w:t>
      </w:r>
      <w:r w:rsidRPr="00E2317A">
        <w:rPr>
          <w:rFonts w:ascii="Verdana" w:hAnsi="Verdana"/>
          <w:color w:val="000000"/>
          <w:sz w:val="20"/>
          <w:lang w:val="ru-RU"/>
        </w:rPr>
        <w:t>— И я передал извозчику список.</w:t>
      </w:r>
    </w:p>
    <w:p w14:paraId="19159678"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Как только я подъехал к ресторану, я вспомнил хиромантию и почувствовал по линиям моей ладони, что мне нужно остерегаться высокого, рыжего, коварного человека и что меня ожидает потеря денег.</w:t>
      </w:r>
    </w:p>
    <w:p w14:paraId="6C3A2F3D"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Солли не было в ресторане, а также и не было гладко причесанной леди.</w:t>
      </w:r>
    </w:p>
    <w:p w14:paraId="0F333977"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Я остался ждать. Через час они подъехали в кебе и вышли из него под ручку. Я попросил Солли на пару слов. Он ухмылялся во все лицо, но, очевидно, не я вызвал эту улыбку.</w:t>
      </w:r>
    </w:p>
    <w:p w14:paraId="3B3038E9"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Она самая удивительная женщина на всем свете,</w:t>
      </w:r>
      <w:r w:rsidRPr="00E2317A">
        <w:rPr>
          <w:rFonts w:ascii="Verdana" w:hAnsi="Verdana"/>
          <w:color w:val="000000"/>
          <w:sz w:val="20"/>
        </w:rPr>
        <w:t> </w:t>
      </w:r>
      <w:r w:rsidRPr="00E2317A">
        <w:rPr>
          <w:rFonts w:ascii="Verdana" w:hAnsi="Verdana"/>
          <w:color w:val="000000"/>
          <w:sz w:val="20"/>
          <w:lang w:val="ru-RU"/>
        </w:rPr>
        <w:t>— сказал он.</w:t>
      </w:r>
    </w:p>
    <w:p w14:paraId="440422B4"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Поздравляю,</w:t>
      </w:r>
      <w:r w:rsidRPr="00E2317A">
        <w:rPr>
          <w:rFonts w:ascii="Verdana" w:hAnsi="Verdana"/>
          <w:color w:val="000000"/>
          <w:sz w:val="20"/>
        </w:rPr>
        <w:t> </w:t>
      </w:r>
      <w:r w:rsidRPr="00E2317A">
        <w:rPr>
          <w:rFonts w:ascii="Verdana" w:hAnsi="Verdana"/>
          <w:color w:val="000000"/>
          <w:sz w:val="20"/>
          <w:lang w:val="ru-RU"/>
        </w:rPr>
        <w:t>— сказал я.</w:t>
      </w:r>
      <w:r w:rsidRPr="00E2317A">
        <w:rPr>
          <w:rFonts w:ascii="Verdana" w:hAnsi="Verdana"/>
          <w:color w:val="000000"/>
          <w:sz w:val="20"/>
        </w:rPr>
        <w:t> </w:t>
      </w:r>
      <w:r w:rsidRPr="00E2317A">
        <w:rPr>
          <w:rFonts w:ascii="Verdana" w:hAnsi="Verdana"/>
          <w:color w:val="000000"/>
          <w:sz w:val="20"/>
          <w:lang w:val="ru-RU"/>
        </w:rPr>
        <w:t>— Но я хотел бы получить теперь мою тысчонку.</w:t>
      </w:r>
    </w:p>
    <w:p w14:paraId="6DB427FB"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Ну, Люк,</w:t>
      </w:r>
      <w:r w:rsidRPr="00E2317A">
        <w:rPr>
          <w:rFonts w:ascii="Verdana" w:hAnsi="Verdana"/>
          <w:color w:val="000000"/>
          <w:sz w:val="20"/>
        </w:rPr>
        <w:t> </w:t>
      </w:r>
      <w:r w:rsidRPr="00E2317A">
        <w:rPr>
          <w:rFonts w:ascii="Verdana" w:hAnsi="Verdana"/>
          <w:color w:val="000000"/>
          <w:sz w:val="20"/>
          <w:lang w:val="ru-RU"/>
        </w:rPr>
        <w:t>— сказал он,</w:t>
      </w:r>
      <w:r w:rsidRPr="00E2317A">
        <w:rPr>
          <w:rFonts w:ascii="Verdana" w:hAnsi="Verdana"/>
          <w:color w:val="000000"/>
          <w:sz w:val="20"/>
        </w:rPr>
        <w:t> </w:t>
      </w:r>
      <w:r w:rsidRPr="00E2317A">
        <w:rPr>
          <w:rFonts w:ascii="Verdana" w:hAnsi="Verdana"/>
          <w:color w:val="000000"/>
          <w:sz w:val="20"/>
          <w:lang w:val="ru-RU"/>
        </w:rPr>
        <w:t>— я считаю, что я под твоей опекой не наслаждался райской жизнью. Но я сделаю для тебя все, что только могу, я сделаю все, что могу,</w:t>
      </w:r>
      <w:r w:rsidRPr="00E2317A">
        <w:rPr>
          <w:rFonts w:ascii="Verdana" w:hAnsi="Verdana"/>
          <w:color w:val="000000"/>
          <w:sz w:val="20"/>
        </w:rPr>
        <w:t> </w:t>
      </w:r>
      <w:r w:rsidRPr="00E2317A">
        <w:rPr>
          <w:rFonts w:ascii="Verdana" w:hAnsi="Verdana"/>
          <w:color w:val="000000"/>
          <w:sz w:val="20"/>
          <w:lang w:val="ru-RU"/>
        </w:rPr>
        <w:t>— повторил он.</w:t>
      </w:r>
      <w:r w:rsidRPr="00E2317A">
        <w:rPr>
          <w:rFonts w:ascii="Verdana" w:hAnsi="Verdana"/>
          <w:color w:val="000000"/>
          <w:sz w:val="20"/>
        </w:rPr>
        <w:t> </w:t>
      </w:r>
      <w:r w:rsidRPr="00E2317A">
        <w:rPr>
          <w:rFonts w:ascii="Verdana" w:hAnsi="Verdana"/>
          <w:color w:val="000000"/>
          <w:sz w:val="20"/>
          <w:lang w:val="ru-RU"/>
        </w:rPr>
        <w:t>— Мисс Скиннер и я повенчались час тому назад. Завтра утром мы уезжаем в Техас.</w:t>
      </w:r>
    </w:p>
    <w:p w14:paraId="336ECB29"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Великолепно!</w:t>
      </w:r>
      <w:r w:rsidRPr="00E2317A">
        <w:rPr>
          <w:rFonts w:ascii="Verdana" w:hAnsi="Verdana"/>
          <w:color w:val="000000"/>
          <w:sz w:val="20"/>
        </w:rPr>
        <w:t> </w:t>
      </w:r>
      <w:r w:rsidRPr="00E2317A">
        <w:rPr>
          <w:rFonts w:ascii="Verdana" w:hAnsi="Verdana"/>
          <w:color w:val="000000"/>
          <w:sz w:val="20"/>
          <w:lang w:val="ru-RU"/>
        </w:rPr>
        <w:t>— сказал я.</w:t>
      </w:r>
      <w:r w:rsidRPr="00E2317A">
        <w:rPr>
          <w:rFonts w:ascii="Verdana" w:hAnsi="Verdana"/>
          <w:color w:val="000000"/>
          <w:sz w:val="20"/>
        </w:rPr>
        <w:t> </w:t>
      </w:r>
      <w:r w:rsidRPr="00E2317A">
        <w:rPr>
          <w:rFonts w:ascii="Verdana" w:hAnsi="Verdana"/>
          <w:color w:val="000000"/>
          <w:sz w:val="20"/>
          <w:lang w:val="ru-RU"/>
        </w:rPr>
        <w:t>— Но к нашим деловым отношениям это не относится. Как насчет моего гонорара?</w:t>
      </w:r>
    </w:p>
    <w:p w14:paraId="3C74AADA"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Миссис Милльс,</w:t>
      </w:r>
      <w:r w:rsidRPr="00E2317A">
        <w:rPr>
          <w:rFonts w:ascii="Verdana" w:hAnsi="Verdana"/>
          <w:color w:val="000000"/>
          <w:sz w:val="20"/>
        </w:rPr>
        <w:t> </w:t>
      </w:r>
      <w:r w:rsidRPr="00E2317A">
        <w:rPr>
          <w:rFonts w:ascii="Verdana" w:hAnsi="Verdana"/>
          <w:color w:val="000000"/>
          <w:sz w:val="20"/>
          <w:lang w:val="ru-RU"/>
        </w:rPr>
        <w:t>— сказал он,</w:t>
      </w:r>
      <w:r w:rsidRPr="00E2317A">
        <w:rPr>
          <w:rFonts w:ascii="Verdana" w:hAnsi="Verdana"/>
          <w:color w:val="000000"/>
          <w:sz w:val="20"/>
        </w:rPr>
        <w:t> </w:t>
      </w:r>
      <w:r w:rsidRPr="00E2317A">
        <w:rPr>
          <w:rFonts w:ascii="Verdana" w:hAnsi="Verdana"/>
          <w:color w:val="000000"/>
          <w:sz w:val="20"/>
          <w:lang w:val="ru-RU"/>
        </w:rPr>
        <w:t>— завладела моими деньгами и чеками, за исключением шести серебряных монет. Я ей рассказал, какое у меня с тобою соглашение. Но она заявила, что это нелегальный контракт и что она не заплатит ни одного цента. Но я хочу поступить с тобою честно. У меня на ранчо восемьдесят семь седел, которые я купил во время этой поездки. Когда я вернусь, я выберу шесть самых лучших седел из всей кучи и пошлю их тебе.</w:t>
      </w:r>
    </w:p>
    <w:p w14:paraId="62CB478F"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И он прислал вам?</w:t>
      </w:r>
      <w:r w:rsidRPr="00E2317A">
        <w:rPr>
          <w:rFonts w:ascii="Verdana" w:hAnsi="Verdana"/>
          <w:color w:val="000000"/>
          <w:sz w:val="20"/>
        </w:rPr>
        <w:t> </w:t>
      </w:r>
      <w:r w:rsidRPr="00E2317A">
        <w:rPr>
          <w:rFonts w:ascii="Verdana" w:hAnsi="Verdana"/>
          <w:color w:val="000000"/>
          <w:sz w:val="20"/>
          <w:lang w:val="ru-RU"/>
        </w:rPr>
        <w:t>— спросил я Лукулла Полька, когда он кончил свой рассказ.</w:t>
      </w:r>
    </w:p>
    <w:p w14:paraId="2B85150A"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Прислал. И они такие шикарные, что только королям впору на них ездить. Те шесть седел, которые он мне прислал, должно быть, стоили ему три тысячи долларов. Но где же найти для них покупателя? Кто может их купить, кроме этих азиатских или африканских раджей и князей? Я составил список их всех. Я знаю каждого смуглолицего царька и самого мелкого князька от Миндонао до Каспийского моря.</w:t>
      </w:r>
    </w:p>
    <w:p w14:paraId="2B84DD2D"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Вам приходится очень долго ждать ваших покупателей,</w:t>
      </w:r>
      <w:r w:rsidRPr="00E2317A">
        <w:rPr>
          <w:rFonts w:ascii="Verdana" w:hAnsi="Verdana"/>
          <w:color w:val="000000"/>
          <w:sz w:val="20"/>
        </w:rPr>
        <w:t> </w:t>
      </w:r>
      <w:r w:rsidRPr="00E2317A">
        <w:rPr>
          <w:rFonts w:ascii="Verdana" w:hAnsi="Verdana"/>
          <w:color w:val="000000"/>
          <w:sz w:val="20"/>
          <w:lang w:val="ru-RU"/>
        </w:rPr>
        <w:t>— заметил я.</w:t>
      </w:r>
    </w:p>
    <w:p w14:paraId="2325D833"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Теперь они приезжают чаще,</w:t>
      </w:r>
      <w:r w:rsidRPr="00E2317A">
        <w:rPr>
          <w:rFonts w:ascii="Verdana" w:hAnsi="Verdana"/>
          <w:color w:val="000000"/>
          <w:sz w:val="20"/>
        </w:rPr>
        <w:t> </w:t>
      </w:r>
      <w:r w:rsidRPr="00E2317A">
        <w:rPr>
          <w:rFonts w:ascii="Verdana" w:hAnsi="Verdana"/>
          <w:color w:val="000000"/>
          <w:sz w:val="20"/>
          <w:lang w:val="ru-RU"/>
        </w:rPr>
        <w:t>— сказал Лукулл.</w:t>
      </w:r>
      <w:r w:rsidRPr="00E2317A">
        <w:rPr>
          <w:rFonts w:ascii="Verdana" w:hAnsi="Verdana"/>
          <w:color w:val="000000"/>
          <w:sz w:val="20"/>
        </w:rPr>
        <w:t> </w:t>
      </w:r>
      <w:r w:rsidRPr="00E2317A">
        <w:rPr>
          <w:rFonts w:ascii="Verdana" w:hAnsi="Verdana"/>
          <w:color w:val="000000"/>
          <w:sz w:val="20"/>
          <w:lang w:val="ru-RU"/>
        </w:rPr>
        <w:t>— В наше время как только один из этих дикарей становится настолько цивилизованным, что отменяет закон о сожжении на кострах вдов и не употребляет свою бороду вместо салфетки, он провозглашает себя восточным Рузвельтом и приезжает сюда, чтобы ознакомиться с нашими коктейлями. Я пристрою еще все свои седла. Вот посмотрите.</w:t>
      </w:r>
    </w:p>
    <w:p w14:paraId="7DE3CFA0"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Он вытащил из внутреннего кармана сложенную газету с обтрепанными краями и указал мне на одну заметку.</w:t>
      </w:r>
    </w:p>
    <w:p w14:paraId="27A128AF"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Прочтите это,</w:t>
      </w:r>
      <w:r w:rsidRPr="00E2317A">
        <w:rPr>
          <w:rFonts w:ascii="Verdana" w:hAnsi="Verdana"/>
          <w:color w:val="000000"/>
          <w:sz w:val="20"/>
        </w:rPr>
        <w:t> </w:t>
      </w:r>
      <w:r w:rsidRPr="00E2317A">
        <w:rPr>
          <w:rFonts w:ascii="Verdana" w:hAnsi="Verdana"/>
          <w:color w:val="000000"/>
          <w:sz w:val="20"/>
          <w:lang w:val="ru-RU"/>
        </w:rPr>
        <w:t>— сказал царский поставщик седел.</w:t>
      </w:r>
    </w:p>
    <w:p w14:paraId="6CA28947"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Заметка гласила:</w:t>
      </w:r>
    </w:p>
    <w:p w14:paraId="3279627A"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«Его величество Сеид Фейзаль, имам Муската, один из самых прогрессивных и просвещенных правителей Старого Света. Его конюшни содержат более тысячи лошадей чистокровной персидской породы. Передают, что этот могущественный князь предполагает в скором времени посетить Соединенные Штаты».</w:t>
      </w:r>
    </w:p>
    <w:p w14:paraId="75C3BB8F"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w:t>
      </w:r>
      <w:r w:rsidRPr="00E2317A">
        <w:rPr>
          <w:rFonts w:ascii="Verdana" w:hAnsi="Verdana"/>
          <w:color w:val="000000"/>
          <w:sz w:val="20"/>
        </w:rPr>
        <w:t> </w:t>
      </w:r>
      <w:r w:rsidRPr="00E2317A">
        <w:rPr>
          <w:rFonts w:ascii="Verdana" w:hAnsi="Verdana"/>
          <w:color w:val="000000"/>
          <w:sz w:val="20"/>
          <w:lang w:val="ru-RU"/>
        </w:rPr>
        <w:t>Вот!</w:t>
      </w:r>
      <w:r w:rsidRPr="00E2317A">
        <w:rPr>
          <w:rFonts w:ascii="Verdana" w:hAnsi="Verdana"/>
          <w:color w:val="000000"/>
          <w:sz w:val="20"/>
        </w:rPr>
        <w:t> </w:t>
      </w:r>
      <w:r w:rsidRPr="00E2317A">
        <w:rPr>
          <w:rFonts w:ascii="Verdana" w:hAnsi="Verdana"/>
          <w:color w:val="000000"/>
          <w:sz w:val="20"/>
          <w:lang w:val="ru-RU"/>
        </w:rPr>
        <w:t>— торжествующе воскликнул мистер Польк</w:t>
      </w:r>
      <w:r w:rsidRPr="00E2317A">
        <w:rPr>
          <w:rFonts w:ascii="Verdana" w:hAnsi="Verdana"/>
          <w:color w:val="000000"/>
          <w:sz w:val="20"/>
        </w:rPr>
        <w:t> </w:t>
      </w:r>
      <w:r w:rsidRPr="00E2317A">
        <w:rPr>
          <w:rFonts w:ascii="Verdana" w:hAnsi="Verdana"/>
          <w:color w:val="000000"/>
          <w:sz w:val="20"/>
          <w:lang w:val="ru-RU"/>
        </w:rPr>
        <w:t>— Я могу считать свое лучшее седло уже проданным</w:t>
      </w:r>
      <w:r w:rsidRPr="00E2317A">
        <w:rPr>
          <w:rFonts w:ascii="Verdana" w:hAnsi="Verdana"/>
          <w:color w:val="000000"/>
          <w:sz w:val="20"/>
        </w:rPr>
        <w:t> </w:t>
      </w:r>
      <w:r w:rsidRPr="00E2317A">
        <w:rPr>
          <w:rFonts w:ascii="Verdana" w:hAnsi="Verdana"/>
          <w:color w:val="000000"/>
          <w:sz w:val="20"/>
          <w:lang w:val="ru-RU"/>
        </w:rPr>
        <w:t>— то, которое отделано по краям бирюзой... Нет ли у вас трех долларов, которые вы могли бы мне одолжить на короткое время?</w:t>
      </w:r>
    </w:p>
    <w:p w14:paraId="70FF4399" w14:textId="77777777" w:rsidR="005D386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Случайно у меня были три доллара, и я их дал ему.</w:t>
      </w:r>
    </w:p>
    <w:p w14:paraId="76FE9C50" w14:textId="0BD13F18" w:rsidR="0005017D" w:rsidRPr="00E2317A" w:rsidRDefault="005D386D" w:rsidP="00E2317A">
      <w:pPr>
        <w:suppressAutoHyphens/>
        <w:spacing w:after="0" w:line="240" w:lineRule="auto"/>
        <w:ind w:firstLine="283"/>
        <w:jc w:val="both"/>
        <w:rPr>
          <w:rFonts w:ascii="Verdana" w:hAnsi="Verdana"/>
          <w:color w:val="000000"/>
          <w:sz w:val="20"/>
          <w:lang w:val="ru-RU"/>
        </w:rPr>
      </w:pPr>
      <w:r w:rsidRPr="00E2317A">
        <w:rPr>
          <w:rFonts w:ascii="Verdana" w:hAnsi="Verdana"/>
          <w:color w:val="000000"/>
          <w:sz w:val="20"/>
          <w:lang w:val="ru-RU"/>
        </w:rPr>
        <w:t>Если эти строки попадутся на глаза имаму Муската, то пусть они послужат к ускорению его посещения «страны Свободы». Иначе я опасаюсь, что буду навсегда разлучен с моими тремя долларами.</w:t>
      </w:r>
    </w:p>
    <w:sectPr w:rsidR="0005017D" w:rsidRPr="00E2317A" w:rsidSect="00E2317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81B76" w14:textId="77777777" w:rsidR="00C44B3B" w:rsidRDefault="00C44B3B" w:rsidP="005D386D">
      <w:pPr>
        <w:spacing w:after="0" w:line="240" w:lineRule="auto"/>
      </w:pPr>
      <w:r>
        <w:separator/>
      </w:r>
    </w:p>
  </w:endnote>
  <w:endnote w:type="continuationSeparator" w:id="0">
    <w:p w14:paraId="6B5798D7" w14:textId="77777777" w:rsidR="00C44B3B" w:rsidRDefault="00C44B3B" w:rsidP="005D3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16A02" w14:textId="77777777" w:rsidR="00E2317A" w:rsidRDefault="00E2317A" w:rsidP="005A41E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23432A3" w14:textId="77777777" w:rsidR="00E2317A" w:rsidRDefault="00E2317A" w:rsidP="00E231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E87BD" w14:textId="285988EE" w:rsidR="00E2317A" w:rsidRPr="00E2317A" w:rsidRDefault="00E2317A" w:rsidP="00E2317A">
    <w:pPr>
      <w:pStyle w:val="Footer"/>
      <w:ind w:right="360"/>
      <w:rPr>
        <w:rFonts w:ascii="Arial" w:hAnsi="Arial" w:cs="Arial"/>
        <w:color w:val="999999"/>
        <w:sz w:val="20"/>
        <w:lang w:val="ru-RU"/>
      </w:rPr>
    </w:pPr>
    <w:r w:rsidRPr="00E2317A">
      <w:rPr>
        <w:rStyle w:val="PageNumber"/>
        <w:rFonts w:ascii="Arial" w:hAnsi="Arial" w:cs="Arial"/>
        <w:color w:val="999999"/>
        <w:sz w:val="20"/>
        <w:lang w:val="ru-RU"/>
      </w:rPr>
      <w:t xml:space="preserve">Библиотека «Артефакт» — </w:t>
    </w:r>
    <w:r w:rsidRPr="00E2317A">
      <w:rPr>
        <w:rStyle w:val="PageNumber"/>
        <w:rFonts w:ascii="Arial" w:hAnsi="Arial" w:cs="Arial"/>
        <w:color w:val="999999"/>
        <w:sz w:val="20"/>
      </w:rPr>
      <w:t>http</w:t>
    </w:r>
    <w:r w:rsidRPr="00E2317A">
      <w:rPr>
        <w:rStyle w:val="PageNumber"/>
        <w:rFonts w:ascii="Arial" w:hAnsi="Arial" w:cs="Arial"/>
        <w:color w:val="999999"/>
        <w:sz w:val="20"/>
        <w:lang w:val="ru-RU"/>
      </w:rPr>
      <w:t>://</w:t>
    </w:r>
    <w:r w:rsidRPr="00E2317A">
      <w:rPr>
        <w:rStyle w:val="PageNumber"/>
        <w:rFonts w:ascii="Arial" w:hAnsi="Arial" w:cs="Arial"/>
        <w:color w:val="999999"/>
        <w:sz w:val="20"/>
      </w:rPr>
      <w:t>artefact</w:t>
    </w:r>
    <w:r w:rsidRPr="00E2317A">
      <w:rPr>
        <w:rStyle w:val="PageNumber"/>
        <w:rFonts w:ascii="Arial" w:hAnsi="Arial" w:cs="Arial"/>
        <w:color w:val="999999"/>
        <w:sz w:val="20"/>
        <w:lang w:val="ru-RU"/>
      </w:rPr>
      <w:t>.</w:t>
    </w:r>
    <w:r w:rsidRPr="00E2317A">
      <w:rPr>
        <w:rStyle w:val="PageNumber"/>
        <w:rFonts w:ascii="Arial" w:hAnsi="Arial" w:cs="Arial"/>
        <w:color w:val="999999"/>
        <w:sz w:val="20"/>
      </w:rPr>
      <w:t>lib</w:t>
    </w:r>
    <w:r w:rsidRPr="00E2317A">
      <w:rPr>
        <w:rStyle w:val="PageNumber"/>
        <w:rFonts w:ascii="Arial" w:hAnsi="Arial" w:cs="Arial"/>
        <w:color w:val="999999"/>
        <w:sz w:val="20"/>
        <w:lang w:val="ru-RU"/>
      </w:rPr>
      <w:t>.</w:t>
    </w:r>
    <w:r w:rsidRPr="00E2317A">
      <w:rPr>
        <w:rStyle w:val="PageNumber"/>
        <w:rFonts w:ascii="Arial" w:hAnsi="Arial" w:cs="Arial"/>
        <w:color w:val="999999"/>
        <w:sz w:val="20"/>
      </w:rPr>
      <w:t>ru</w:t>
    </w:r>
    <w:r w:rsidRPr="00E2317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9009E" w14:textId="77777777" w:rsidR="00E2317A" w:rsidRDefault="00E231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9F7F0" w14:textId="77777777" w:rsidR="00C44B3B" w:rsidRDefault="00C44B3B" w:rsidP="005D386D">
      <w:pPr>
        <w:spacing w:after="0" w:line="240" w:lineRule="auto"/>
      </w:pPr>
      <w:r>
        <w:separator/>
      </w:r>
    </w:p>
  </w:footnote>
  <w:footnote w:type="continuationSeparator" w:id="0">
    <w:p w14:paraId="16AE4726" w14:textId="77777777" w:rsidR="00C44B3B" w:rsidRDefault="00C44B3B" w:rsidP="005D386D">
      <w:pPr>
        <w:spacing w:after="0" w:line="240" w:lineRule="auto"/>
      </w:pPr>
      <w:r>
        <w:continuationSeparator/>
      </w:r>
    </w:p>
  </w:footnote>
  <w:footnote w:id="1">
    <w:p w14:paraId="756E2E98" w14:textId="77777777" w:rsidR="005D386D" w:rsidRDefault="005D386D" w:rsidP="005D386D">
      <w:pPr>
        <w:pStyle w:val="FootNote"/>
        <w:spacing w:after="60"/>
        <w:ind w:firstLine="0"/>
      </w:pPr>
      <w:r w:rsidRPr="003E4FFC">
        <w:rPr>
          <w:vertAlign w:val="superscript"/>
        </w:rPr>
        <w:footnoteRef/>
      </w:r>
      <w:r>
        <w:t xml:space="preserve"> </w:t>
      </w:r>
      <w:r w:rsidRPr="003E4FFC">
        <w:rPr>
          <w:rFonts w:ascii="Calibri" w:hAnsi="Calibri" w:cs="Calibri"/>
        </w:rPr>
        <w:t>Барода</w:t>
      </w:r>
      <w:r>
        <w:rPr>
          <w:rFonts w:ascii="Calibri" w:hAnsi="Calibri" w:cs="Calibri"/>
        </w:rPr>
        <w:t xml:space="preserve"> — </w:t>
      </w:r>
      <w:r w:rsidRPr="003E4FFC">
        <w:rPr>
          <w:rFonts w:ascii="Calibri" w:hAnsi="Calibri" w:cs="Calibri"/>
        </w:rPr>
        <w:t>большой город Индии, к северу от Бомбея, в провинции Гуфкерат.</w:t>
      </w:r>
    </w:p>
  </w:footnote>
  <w:footnote w:id="2">
    <w:p w14:paraId="1EFE63DF" w14:textId="77777777" w:rsidR="005D386D" w:rsidRDefault="005D386D" w:rsidP="005D386D">
      <w:pPr>
        <w:pStyle w:val="FootNote"/>
        <w:spacing w:after="60"/>
        <w:ind w:firstLine="0"/>
      </w:pPr>
      <w:r w:rsidRPr="003E4FFC">
        <w:rPr>
          <w:vertAlign w:val="superscript"/>
        </w:rPr>
        <w:footnoteRef/>
      </w:r>
      <w:r>
        <w:t xml:space="preserve"> </w:t>
      </w:r>
      <w:r w:rsidRPr="003E4FFC">
        <w:rPr>
          <w:rFonts w:ascii="Calibri" w:hAnsi="Calibri" w:cs="Calibri"/>
        </w:rPr>
        <w:t>Xауда</w:t>
      </w:r>
      <w:r>
        <w:rPr>
          <w:rFonts w:ascii="Calibri" w:hAnsi="Calibri" w:cs="Calibri"/>
        </w:rPr>
        <w:t xml:space="preserve"> — </w:t>
      </w:r>
      <w:r w:rsidRPr="003E4FFC">
        <w:rPr>
          <w:rFonts w:ascii="Calibri" w:hAnsi="Calibri" w:cs="Calibri"/>
        </w:rPr>
        <w:t>сиденье, покрытое балдахином, укрепляемое на спине слона.</w:t>
      </w:r>
    </w:p>
  </w:footnote>
  <w:footnote w:id="3">
    <w:p w14:paraId="204A3629" w14:textId="77777777" w:rsidR="005D386D" w:rsidRDefault="005D386D" w:rsidP="005D386D">
      <w:pPr>
        <w:pStyle w:val="FootNote"/>
        <w:spacing w:after="60"/>
        <w:ind w:firstLine="0"/>
      </w:pPr>
      <w:r w:rsidRPr="003E4FFC">
        <w:rPr>
          <w:vertAlign w:val="superscript"/>
        </w:rPr>
        <w:footnoteRef/>
      </w:r>
      <w:r>
        <w:t xml:space="preserve"> </w:t>
      </w:r>
      <w:r w:rsidRPr="003E4FFC">
        <w:rPr>
          <w:rFonts w:ascii="Calibri" w:hAnsi="Calibri" w:cs="Calibri"/>
        </w:rPr>
        <w:t>Катманду</w:t>
      </w:r>
      <w:r>
        <w:rPr>
          <w:rFonts w:ascii="Calibri" w:hAnsi="Calibri" w:cs="Calibri"/>
        </w:rPr>
        <w:t xml:space="preserve"> — </w:t>
      </w:r>
      <w:r w:rsidRPr="003E4FFC">
        <w:rPr>
          <w:rFonts w:ascii="Calibri" w:hAnsi="Calibri" w:cs="Calibri"/>
        </w:rPr>
        <w:t>столица королевства Непал в Индии.</w:t>
      </w:r>
    </w:p>
  </w:footnote>
  <w:footnote w:id="4">
    <w:p w14:paraId="5A0C75B2" w14:textId="77777777" w:rsidR="005D386D" w:rsidRDefault="005D386D" w:rsidP="005D386D">
      <w:pPr>
        <w:pStyle w:val="FootNote"/>
        <w:spacing w:after="60"/>
        <w:ind w:firstLine="0"/>
      </w:pPr>
      <w:r w:rsidRPr="003E4FFC">
        <w:rPr>
          <w:vertAlign w:val="superscript"/>
        </w:rPr>
        <w:footnoteRef/>
      </w:r>
      <w:r>
        <w:t xml:space="preserve"> </w:t>
      </w:r>
      <w:r w:rsidRPr="003E4FFC">
        <w:rPr>
          <w:rFonts w:ascii="Calibri" w:hAnsi="Calibri" w:cs="Calibri"/>
        </w:rPr>
        <w:t>Севильским.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B5C70" w14:textId="77777777" w:rsidR="00E2317A" w:rsidRDefault="00E231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3C169" w14:textId="59E84EDF" w:rsidR="00E2317A" w:rsidRPr="00E2317A" w:rsidRDefault="00E2317A" w:rsidP="00E2317A">
    <w:pPr>
      <w:pStyle w:val="Header"/>
      <w:rPr>
        <w:rFonts w:ascii="Arial" w:hAnsi="Arial" w:cs="Arial"/>
        <w:color w:val="999999"/>
        <w:sz w:val="20"/>
        <w:lang w:val="ru-RU"/>
      </w:rPr>
    </w:pPr>
    <w:r w:rsidRPr="00E2317A">
      <w:rPr>
        <w:rFonts w:ascii="Arial" w:hAnsi="Arial" w:cs="Arial"/>
        <w:color w:val="999999"/>
        <w:sz w:val="20"/>
        <w:lang w:val="ru-RU"/>
      </w:rPr>
      <w:t xml:space="preserve">Библиотека «Артефакт» — </w:t>
    </w:r>
    <w:r w:rsidRPr="00E2317A">
      <w:rPr>
        <w:rFonts w:ascii="Arial" w:hAnsi="Arial" w:cs="Arial"/>
        <w:color w:val="999999"/>
        <w:sz w:val="20"/>
      </w:rPr>
      <w:t>http</w:t>
    </w:r>
    <w:r w:rsidRPr="00E2317A">
      <w:rPr>
        <w:rFonts w:ascii="Arial" w:hAnsi="Arial" w:cs="Arial"/>
        <w:color w:val="999999"/>
        <w:sz w:val="20"/>
        <w:lang w:val="ru-RU"/>
      </w:rPr>
      <w:t>://</w:t>
    </w:r>
    <w:r w:rsidRPr="00E2317A">
      <w:rPr>
        <w:rFonts w:ascii="Arial" w:hAnsi="Arial" w:cs="Arial"/>
        <w:color w:val="999999"/>
        <w:sz w:val="20"/>
      </w:rPr>
      <w:t>artefact</w:t>
    </w:r>
    <w:r w:rsidRPr="00E2317A">
      <w:rPr>
        <w:rFonts w:ascii="Arial" w:hAnsi="Arial" w:cs="Arial"/>
        <w:color w:val="999999"/>
        <w:sz w:val="20"/>
        <w:lang w:val="ru-RU"/>
      </w:rPr>
      <w:t>.</w:t>
    </w:r>
    <w:r w:rsidRPr="00E2317A">
      <w:rPr>
        <w:rFonts w:ascii="Arial" w:hAnsi="Arial" w:cs="Arial"/>
        <w:color w:val="999999"/>
        <w:sz w:val="20"/>
      </w:rPr>
      <w:t>lib</w:t>
    </w:r>
    <w:r w:rsidRPr="00E2317A">
      <w:rPr>
        <w:rFonts w:ascii="Arial" w:hAnsi="Arial" w:cs="Arial"/>
        <w:color w:val="999999"/>
        <w:sz w:val="20"/>
        <w:lang w:val="ru-RU"/>
      </w:rPr>
      <w:t>.</w:t>
    </w:r>
    <w:r w:rsidRPr="00E2317A">
      <w:rPr>
        <w:rFonts w:ascii="Arial" w:hAnsi="Arial" w:cs="Arial"/>
        <w:color w:val="999999"/>
        <w:sz w:val="20"/>
      </w:rPr>
      <w:t>ru</w:t>
    </w:r>
    <w:r w:rsidRPr="00E2317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A0585" w14:textId="77777777" w:rsidR="00E2317A" w:rsidRDefault="00E231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017D"/>
    <w:rsid w:val="0006063C"/>
    <w:rsid w:val="0015074B"/>
    <w:rsid w:val="0029639D"/>
    <w:rsid w:val="00326F90"/>
    <w:rsid w:val="005D386D"/>
    <w:rsid w:val="00AA1D8D"/>
    <w:rsid w:val="00B47730"/>
    <w:rsid w:val="00C346C5"/>
    <w:rsid w:val="00C44B3B"/>
    <w:rsid w:val="00CB0664"/>
    <w:rsid w:val="00E2317A"/>
    <w:rsid w:val="00E51A1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7A6225"/>
  <w14:defaultImageDpi w14:val="300"/>
  <w15:docId w15:val="{6E33A5A9-B01A-4FD1-A273-23C3FABB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5D386D"/>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E23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4233</Words>
  <Characters>22733</Characters>
  <Application>Microsoft Office Word</Application>
  <DocSecurity>0</DocSecurity>
  <Lines>405</Lines>
  <Paragraphs>122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26844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Поставщик седел</dc:title>
  <dc:subject/>
  <dc:creator>О. Генри</dc:creator>
  <cp:keywords/>
  <dc:description/>
  <cp:lastModifiedBy>Andrey Piskunov</cp:lastModifiedBy>
  <cp:revision>6</cp:revision>
  <dcterms:created xsi:type="dcterms:W3CDTF">2013-12-23T23:15:00Z</dcterms:created>
  <dcterms:modified xsi:type="dcterms:W3CDTF">2025-05-07T03:17:00Z</dcterms:modified>
  <cp:category/>
</cp:coreProperties>
</file>