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A6E3F" w14:textId="77777777" w:rsidR="00240B02" w:rsidRPr="007C62DD" w:rsidRDefault="00240B02" w:rsidP="007C62DD">
      <w:pPr>
        <w:pStyle w:val="Heading2"/>
        <w:keepNext w:val="0"/>
        <w:keepLines w:val="0"/>
        <w:suppressAutoHyphens/>
        <w:spacing w:before="0" w:line="240" w:lineRule="auto"/>
        <w:jc w:val="both"/>
        <w:rPr>
          <w:rFonts w:ascii="Verdana" w:hAnsi="Verdana"/>
          <w:color w:val="000000"/>
          <w:sz w:val="32"/>
          <w:lang w:val="ru-RU"/>
        </w:rPr>
      </w:pPr>
      <w:r w:rsidRPr="007C62DD">
        <w:rPr>
          <w:rFonts w:ascii="Verdana" w:hAnsi="Verdana"/>
          <w:color w:val="000000"/>
          <w:sz w:val="32"/>
          <w:lang w:val="ru-RU"/>
        </w:rPr>
        <w:t>Яблоко сфинкса</w:t>
      </w:r>
    </w:p>
    <w:p w14:paraId="75844538" w14:textId="39ED1048" w:rsidR="00240B02" w:rsidRPr="007C62DD" w:rsidRDefault="00174FAB" w:rsidP="007C62DD">
      <w:pPr>
        <w:suppressAutoHyphens/>
        <w:spacing w:after="0" w:line="240" w:lineRule="auto"/>
        <w:jc w:val="both"/>
        <w:rPr>
          <w:rFonts w:ascii="Verdana" w:hAnsi="Verdana"/>
          <w:color w:val="000000"/>
          <w:sz w:val="24"/>
          <w:lang w:val="ru-RU"/>
        </w:rPr>
      </w:pPr>
      <w:r w:rsidRPr="007C62DD">
        <w:rPr>
          <w:rFonts w:ascii="Verdana" w:hAnsi="Verdana"/>
          <w:color w:val="000000"/>
          <w:sz w:val="24"/>
          <w:lang w:val="ru-RU"/>
        </w:rPr>
        <w:t>О. Генри</w:t>
      </w:r>
    </w:p>
    <w:p w14:paraId="6E60697B" w14:textId="77777777" w:rsidR="00240B02" w:rsidRPr="007C62DD" w:rsidRDefault="00240B02" w:rsidP="007C62DD">
      <w:pPr>
        <w:suppressAutoHyphens/>
        <w:spacing w:after="0" w:line="240" w:lineRule="auto"/>
        <w:jc w:val="both"/>
        <w:rPr>
          <w:rFonts w:ascii="Verdana" w:hAnsi="Verdana"/>
          <w:color w:val="000000"/>
          <w:sz w:val="20"/>
          <w:lang w:val="ru-RU"/>
        </w:rPr>
      </w:pPr>
      <w:r w:rsidRPr="007C62DD">
        <w:rPr>
          <w:rFonts w:ascii="Verdana" w:hAnsi="Verdana"/>
          <w:color w:val="000000"/>
          <w:sz w:val="20"/>
          <w:lang w:val="ru-RU"/>
        </w:rPr>
        <w:t>Перевод М.</w:t>
      </w:r>
      <w:r w:rsidRPr="007C62DD">
        <w:rPr>
          <w:rFonts w:ascii="Verdana" w:hAnsi="Verdana"/>
          <w:color w:val="000000"/>
          <w:sz w:val="20"/>
        </w:rPr>
        <w:t> </w:t>
      </w:r>
      <w:r w:rsidRPr="007C62DD">
        <w:rPr>
          <w:rFonts w:ascii="Verdana" w:hAnsi="Verdana"/>
          <w:color w:val="000000"/>
          <w:sz w:val="20"/>
          <w:lang w:val="ru-RU"/>
        </w:rPr>
        <w:t>Урнова</w:t>
      </w:r>
    </w:p>
    <w:p w14:paraId="03BB8282"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p>
    <w:p w14:paraId="4B8A5B37"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Отъехав двадцать миль от Парадайза и не доезжая пятнадцати миль до Санрайз-Сити, Билдед Роз, кучер дилижанса, остановил свою упряжку. Снег валил весь день. Сейчас на ровных местах он достигал восьми дюймов. Остаток дороги, ползущей по выступам рваной цепи зубчатых гор, был небезопасен и днем. Теперь же, когда снег и ночь скрыли все ловушки, ехать дальше и думать было нечего,</w:t>
      </w:r>
      <w:r w:rsidRPr="007C62DD">
        <w:rPr>
          <w:rFonts w:ascii="Verdana" w:hAnsi="Verdana"/>
          <w:color w:val="000000"/>
          <w:sz w:val="20"/>
        </w:rPr>
        <w:t> </w:t>
      </w:r>
      <w:r w:rsidRPr="007C62DD">
        <w:rPr>
          <w:rFonts w:ascii="Verdana" w:hAnsi="Verdana"/>
          <w:color w:val="000000"/>
          <w:sz w:val="20"/>
          <w:lang w:val="ru-RU"/>
        </w:rPr>
        <w:t>— так заявил Билдед Роз. Он остановил четверку здоровенных лошадей и высказал пятерке пассажиров выводы своей мудрости.</w:t>
      </w:r>
    </w:p>
    <w:p w14:paraId="15DA2A58"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Судья Менефи, которому мужчины, как на подносе, преподнесли руководство и инициативу, выпрыгнул из кареты первым. Трое его попутчиков, вдохновленные его примером, последовали за ним, готовые разведывать, ругаться, сопротивляться, подчиняться, вести наступление</w:t>
      </w:r>
      <w:r w:rsidRPr="007C62DD">
        <w:rPr>
          <w:rFonts w:ascii="Verdana" w:hAnsi="Verdana"/>
          <w:color w:val="000000"/>
          <w:sz w:val="20"/>
        </w:rPr>
        <w:t> </w:t>
      </w:r>
      <w:r w:rsidRPr="007C62DD">
        <w:rPr>
          <w:rFonts w:ascii="Verdana" w:hAnsi="Verdana"/>
          <w:color w:val="000000"/>
          <w:sz w:val="20"/>
          <w:lang w:val="ru-RU"/>
        </w:rPr>
        <w:t>— в зависимости от того, что вздумается их предводителю. Пятый пассажир</w:t>
      </w:r>
      <w:r w:rsidRPr="007C62DD">
        <w:rPr>
          <w:rFonts w:ascii="Verdana" w:hAnsi="Verdana"/>
          <w:color w:val="000000"/>
          <w:sz w:val="20"/>
        </w:rPr>
        <w:t> </w:t>
      </w:r>
      <w:r w:rsidRPr="007C62DD">
        <w:rPr>
          <w:rFonts w:ascii="Verdana" w:hAnsi="Verdana"/>
          <w:color w:val="000000"/>
          <w:sz w:val="20"/>
          <w:lang w:val="ru-RU"/>
        </w:rPr>
        <w:t>— молодая женщина</w:t>
      </w:r>
      <w:r w:rsidRPr="007C62DD">
        <w:rPr>
          <w:rFonts w:ascii="Verdana" w:hAnsi="Verdana"/>
          <w:color w:val="000000"/>
          <w:sz w:val="20"/>
        </w:rPr>
        <w:t> </w:t>
      </w:r>
      <w:r w:rsidRPr="007C62DD">
        <w:rPr>
          <w:rFonts w:ascii="Verdana" w:hAnsi="Verdana"/>
          <w:color w:val="000000"/>
          <w:sz w:val="20"/>
          <w:lang w:val="ru-RU"/>
        </w:rPr>
        <w:t>— осталась в дилижансе.</w:t>
      </w:r>
    </w:p>
    <w:p w14:paraId="6D9731E1"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Билдед остановил лошадей на плече первого горного выступа. Две поломанные изгороди окаймляли дорогу. В пятидесяти шагах от верхней изгороди, как черное пятно в белом сугробе, виднелся небольшой домик. К этому домику судья Менефи и его когорта устремились с детским гиканьем, порожденным возбуждением и снегом. Они звали, они барабанили в дверь и окно. Встретив негостеприимное молчание, они вошли в раж,</w:t>
      </w:r>
      <w:r w:rsidRPr="007C62DD">
        <w:rPr>
          <w:rFonts w:ascii="Verdana" w:hAnsi="Verdana"/>
          <w:color w:val="000000"/>
          <w:sz w:val="20"/>
        </w:rPr>
        <w:t> </w:t>
      </w:r>
      <w:r w:rsidRPr="007C62DD">
        <w:rPr>
          <w:rFonts w:ascii="Verdana" w:hAnsi="Verdana"/>
          <w:color w:val="000000"/>
          <w:sz w:val="20"/>
          <w:lang w:val="ru-RU"/>
        </w:rPr>
        <w:t>— атаковали и взяли штурмом преодолимые преграды и вторглись в чужое владение.</w:t>
      </w:r>
    </w:p>
    <w:p w14:paraId="5C61829E"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До наблюдателей в дилижансе доносились из захваченного дома топот и крики. Вскоре там замерцал огонь, заблестел, разгорелся ярко и весело. Потом ликующие исследователи бегом вернулись к дилижансу, пробившись сквозь крутящиеся хлопья. Голос Менефи, настроенный ниже, чем рожок,</w:t>
      </w:r>
      <w:r w:rsidRPr="007C62DD">
        <w:rPr>
          <w:rFonts w:ascii="Verdana" w:hAnsi="Verdana"/>
          <w:color w:val="000000"/>
          <w:sz w:val="20"/>
        </w:rPr>
        <w:t> </w:t>
      </w:r>
      <w:r w:rsidRPr="007C62DD">
        <w:rPr>
          <w:rFonts w:ascii="Verdana" w:hAnsi="Verdana"/>
          <w:color w:val="000000"/>
          <w:sz w:val="20"/>
          <w:lang w:val="ru-RU"/>
        </w:rPr>
        <w:t>— даже оркестровый по диапазону,</w:t>
      </w:r>
      <w:r w:rsidRPr="007C62DD">
        <w:rPr>
          <w:rFonts w:ascii="Verdana" w:hAnsi="Verdana"/>
          <w:color w:val="000000"/>
          <w:sz w:val="20"/>
        </w:rPr>
        <w:t> </w:t>
      </w:r>
      <w:r w:rsidRPr="007C62DD">
        <w:rPr>
          <w:rFonts w:ascii="Verdana" w:hAnsi="Verdana"/>
          <w:color w:val="000000"/>
          <w:sz w:val="20"/>
          <w:lang w:val="ru-RU"/>
        </w:rPr>
        <w:t>— возвестил о победах, достигнутых их тяжкими трудами. Единственная комната дома необитаема, сказал он, и мебели никакой нет; но имеется большой камин, а в сарайчике за домом они обнаружили солидный запас сухих дров. Кров и тепло на всю ночь были, таким образом, обеспечены. Билдеда Роза ублажили известием о конюшне с сеном на чердаке, не настолько развалившейся, чтобы ею нельзя было пользоваться.</w:t>
      </w:r>
    </w:p>
    <w:p w14:paraId="23DCC73C"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Джентльмены,</w:t>
      </w:r>
      <w:r w:rsidRPr="007C62DD">
        <w:rPr>
          <w:rFonts w:ascii="Verdana" w:hAnsi="Verdana"/>
          <w:color w:val="000000"/>
          <w:sz w:val="20"/>
        </w:rPr>
        <w:t> </w:t>
      </w:r>
      <w:r w:rsidRPr="007C62DD">
        <w:rPr>
          <w:rFonts w:ascii="Verdana" w:hAnsi="Verdana"/>
          <w:color w:val="000000"/>
          <w:sz w:val="20"/>
          <w:lang w:val="ru-RU"/>
        </w:rPr>
        <w:t>— заорал с козел Билдед Роз, укутанный до бровей,</w:t>
      </w:r>
      <w:r w:rsidRPr="007C62DD">
        <w:rPr>
          <w:rFonts w:ascii="Verdana" w:hAnsi="Verdana"/>
          <w:color w:val="000000"/>
          <w:sz w:val="20"/>
        </w:rPr>
        <w:t> </w:t>
      </w:r>
      <w:r w:rsidRPr="007C62DD">
        <w:rPr>
          <w:rFonts w:ascii="Verdana" w:hAnsi="Verdana"/>
          <w:color w:val="000000"/>
          <w:sz w:val="20"/>
          <w:lang w:val="ru-RU"/>
        </w:rPr>
        <w:t>— отдерите мне два пролета в загородке, чтобы можно было проехать. Ведь это ж хибарка старика Редрута. Так и знал, что мы где-нибудь поблизости. Самого-то в августе упрятали в желтый дом.</w:t>
      </w:r>
    </w:p>
    <w:p w14:paraId="67D4087C"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Четыре пассажира бодро набросились на покрытые снегом перекладины. Понукаемые кони втащили дилижанс на гору, к двери дома, откуда в летнюю пору безумие похитило его владельца. Кучер и двое пассажиров начали распрягать. Судья Менефи открыл дверцу кареты и снял шляпу.</w:t>
      </w:r>
    </w:p>
    <w:p w14:paraId="4C566605"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Я вынужден объявить, мисс Гарленд,</w:t>
      </w:r>
      <w:r w:rsidRPr="007C62DD">
        <w:rPr>
          <w:rFonts w:ascii="Verdana" w:hAnsi="Verdana"/>
          <w:color w:val="000000"/>
          <w:sz w:val="20"/>
        </w:rPr>
        <w:t> </w:t>
      </w:r>
      <w:r w:rsidRPr="007C62DD">
        <w:rPr>
          <w:rFonts w:ascii="Verdana" w:hAnsi="Verdana"/>
          <w:color w:val="000000"/>
          <w:sz w:val="20"/>
          <w:lang w:val="ru-RU"/>
        </w:rPr>
        <w:t>— сказал он,</w:t>
      </w:r>
      <w:r w:rsidRPr="007C62DD">
        <w:rPr>
          <w:rFonts w:ascii="Verdana" w:hAnsi="Verdana"/>
          <w:color w:val="000000"/>
          <w:sz w:val="20"/>
        </w:rPr>
        <w:t> </w:t>
      </w:r>
      <w:r w:rsidRPr="007C62DD">
        <w:rPr>
          <w:rFonts w:ascii="Verdana" w:hAnsi="Verdana"/>
          <w:color w:val="000000"/>
          <w:sz w:val="20"/>
          <w:lang w:val="ru-RU"/>
        </w:rPr>
        <w:t>— что силою обстоятельств наше путешествие прервано. Кучер утверждает, что ехать ночью по горной дороге настолько рискованно, что об этом не приходится и мечтать. Придется пробыть до утра под кровлей этого дома. Я заверяю вас, что вы вне всякой опасности и испытаете лишь временное неудобство. Я самолично обследовал дом и убедился, что имеется полная возможность хотя бы охранить вас от суровости непогоды. Вы будете устроены со всем комфортом, какой позволят обстоятельства. Разрешите помочь вам выйти.</w:t>
      </w:r>
    </w:p>
    <w:p w14:paraId="2994BA04"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К судье подошел пассажир, жизненным призванием которого было размещение ветряных мельниц фирмы «Маленький Голиаф». Его фамилия была Денвуди, но это не имеет большого значения. На перегоне от Парадайза до Санрайз-Сити можно почти или совсем обойтись без фамилии. И все же тому, кто захотел бы разделить почет с судьей Мэдисоном Л.</w:t>
      </w:r>
      <w:r w:rsidRPr="007C62DD">
        <w:rPr>
          <w:rFonts w:ascii="Verdana" w:hAnsi="Verdana"/>
          <w:color w:val="000000"/>
          <w:sz w:val="20"/>
        </w:rPr>
        <w:t> </w:t>
      </w:r>
      <w:r w:rsidRPr="007C62DD">
        <w:rPr>
          <w:rFonts w:ascii="Verdana" w:hAnsi="Verdana"/>
          <w:color w:val="000000"/>
          <w:sz w:val="20"/>
          <w:lang w:val="ru-RU"/>
        </w:rPr>
        <w:t>Менефи, требуется фамилия, как некая зацепка, на которую слава могла бы повесить свой венок. Громко и непринужденно ветреный мельник заговорил:</w:t>
      </w:r>
    </w:p>
    <w:p w14:paraId="49B0EA05"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lastRenderedPageBreak/>
        <w:t>—</w:t>
      </w:r>
      <w:r w:rsidRPr="007C62DD">
        <w:rPr>
          <w:rFonts w:ascii="Verdana" w:hAnsi="Verdana"/>
          <w:color w:val="000000"/>
          <w:sz w:val="20"/>
        </w:rPr>
        <w:t> </w:t>
      </w:r>
      <w:r w:rsidRPr="007C62DD">
        <w:rPr>
          <w:rFonts w:ascii="Verdana" w:hAnsi="Verdana"/>
          <w:color w:val="000000"/>
          <w:sz w:val="20"/>
          <w:lang w:val="ru-RU"/>
        </w:rPr>
        <w:t>Вам, видно, придется вытряхнуться из ковчега, миссис Макфарленд. Наш вигвам не совсем «Пальмер-хаус»</w:t>
      </w:r>
      <w:r w:rsidRPr="007C62DD">
        <w:rPr>
          <w:rFonts w:ascii="Verdana" w:hAnsi="Verdana"/>
          <w:color w:val="000000"/>
          <w:sz w:val="20"/>
          <w:vertAlign w:val="superscript"/>
        </w:rPr>
        <w:footnoteReference w:id="1"/>
      </w:r>
      <w:r w:rsidRPr="007C62DD">
        <w:rPr>
          <w:rFonts w:ascii="Verdana" w:hAnsi="Verdana"/>
          <w:color w:val="000000"/>
          <w:sz w:val="20"/>
          <w:lang w:val="ru-RU"/>
        </w:rPr>
        <w:t>, но снегу там нет и при отъезде не будут шарить в вашем чемодане, сколько ложек вы взяли на память. Огонек мы уже развели и усадим вас на сухие шляпы, и будем отгонять мышей, и все будет очень, очень мило.</w:t>
      </w:r>
    </w:p>
    <w:p w14:paraId="230E8EFF"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Один из двух пассажиров, которые суетились в мешанине из лошадей, упряжи, снега и саркастических наставлений Билдеда Роза, крикнул в перерыве между своими добровольческими обязанностями:</w:t>
      </w:r>
    </w:p>
    <w:p w14:paraId="0090839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Эй, молодцы! А ну, кто-нибудь, доставьте мисс Соломон в дом! Слышите? Тпрру, дьявол! Стой, скотина проклятая.</w:t>
      </w:r>
    </w:p>
    <w:p w14:paraId="4313E442"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Снова приходится вежливо объяснить, что на перегоне от Парадайза до Санрайз-Сити точная фамилия</w:t>
      </w:r>
      <w:r w:rsidRPr="007C62DD">
        <w:rPr>
          <w:rFonts w:ascii="Verdana" w:hAnsi="Verdana"/>
          <w:color w:val="000000"/>
          <w:sz w:val="20"/>
        </w:rPr>
        <w:t> </w:t>
      </w:r>
      <w:r w:rsidRPr="007C62DD">
        <w:rPr>
          <w:rFonts w:ascii="Verdana" w:hAnsi="Verdana"/>
          <w:color w:val="000000"/>
          <w:sz w:val="20"/>
          <w:lang w:val="ru-RU"/>
        </w:rPr>
        <w:t xml:space="preserve">— излишняя роскошь. Когда судья Менефи, пользуясь правом, которое давали ему его седины и широко известная репутация, представился пассажирке, она в ответ нежно выдохнула свою фамилию, которую уши пассажиров мужского пола восприняли по-разному. В возникшей атмосфере соперничества, не лишенной примеси ревности, каждый упорно держался своей версии. Со стороны пассажирки уточнение или поправки могли бы показаться недопустимым нравоучением или, еще того хуже, непозволительным желанием завязать интимное знакомство. Поэтому она откликалась на мисс Гарленд, миссис Макфарленд и мисс Соломон с одинаковой скромной снисходительностью. От Парадайза до Санрайз-Сити тридцать пять миль. Клянусь котомкой Агасфера, для такого краткого путешествия достаточно называться </w:t>
      </w:r>
      <w:r w:rsidRPr="007C62DD">
        <w:rPr>
          <w:rFonts w:ascii="Verdana" w:hAnsi="Verdana"/>
          <w:color w:val="000000"/>
          <w:sz w:val="20"/>
        </w:rPr>
        <w:t>compagnon</w:t>
      </w:r>
      <w:r w:rsidRPr="007C62DD">
        <w:rPr>
          <w:rFonts w:ascii="Verdana" w:hAnsi="Verdana"/>
          <w:color w:val="000000"/>
          <w:sz w:val="20"/>
          <w:lang w:val="ru-RU"/>
        </w:rPr>
        <w:t xml:space="preserve"> </w:t>
      </w:r>
      <w:r w:rsidRPr="007C62DD">
        <w:rPr>
          <w:rFonts w:ascii="Verdana" w:hAnsi="Verdana"/>
          <w:color w:val="000000"/>
          <w:sz w:val="20"/>
        </w:rPr>
        <w:t>de</w:t>
      </w:r>
      <w:r w:rsidRPr="007C62DD">
        <w:rPr>
          <w:rFonts w:ascii="Verdana" w:hAnsi="Verdana"/>
          <w:color w:val="000000"/>
          <w:sz w:val="20"/>
          <w:lang w:val="ru-RU"/>
        </w:rPr>
        <w:t xml:space="preserve"> </w:t>
      </w:r>
      <w:r w:rsidRPr="007C62DD">
        <w:rPr>
          <w:rFonts w:ascii="Verdana" w:hAnsi="Verdana"/>
          <w:color w:val="000000"/>
          <w:sz w:val="20"/>
        </w:rPr>
        <w:t>voyage</w:t>
      </w:r>
      <w:r w:rsidRPr="007C62DD">
        <w:rPr>
          <w:rFonts w:ascii="Verdana" w:hAnsi="Verdana"/>
          <w:color w:val="000000"/>
          <w:sz w:val="20"/>
          <w:lang w:val="ru-RU"/>
        </w:rPr>
        <w:t>!</w:t>
      </w:r>
      <w:r w:rsidRPr="007C62DD">
        <w:rPr>
          <w:rFonts w:ascii="Verdana" w:hAnsi="Verdana"/>
          <w:color w:val="000000"/>
          <w:sz w:val="20"/>
          <w:vertAlign w:val="superscript"/>
        </w:rPr>
        <w:footnoteReference w:id="2"/>
      </w:r>
    </w:p>
    <w:p w14:paraId="6D28939D"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Вскоре маленькая компания путников расселась веселым полукругом перед полыхающим огнем. Пледы, подушки и отделимые части кареты втащили в дом и употребили в дело. Пассажирка выбрала себе место вблизи камина на одном конце полукруга. Там она украшала собою своего рода трон, воздвигнутый ее подданными. Она восседала на принесенных из кареты подушках, прислонившись к пустому ящику и бочонку, устланным пледами и защищавшим ее от порывов сквозного ветра. Она протянула прелестно обутые ножки к ласковому огню. Она сняла перчатки, но оставила на шее длинное меховое боа. Колеблющееся пламя слабо освещало ее лицо, полускрытое защитным боа,</w:t>
      </w:r>
      <w:r w:rsidRPr="007C62DD">
        <w:rPr>
          <w:rFonts w:ascii="Verdana" w:hAnsi="Verdana"/>
          <w:color w:val="000000"/>
          <w:sz w:val="20"/>
        </w:rPr>
        <w:t> </w:t>
      </w:r>
      <w:r w:rsidRPr="007C62DD">
        <w:rPr>
          <w:rFonts w:ascii="Verdana" w:hAnsi="Verdana"/>
          <w:color w:val="000000"/>
          <w:sz w:val="20"/>
          <w:lang w:val="ru-RU"/>
        </w:rPr>
        <w:t>— юное лицо, очень женственное, ясно очерченное и спокойное, в непоколебимой уверенности своей красоты. Рыцарство и мужественность соперничали здесь, угождая ей и утешая ее. Она принимала их преклонение не игриво, как женщина, за которой ухаживают; не кокетливо, как многие представительницы ее пола, недостойные этих почестей; не с тупым равнодушием, как бык, получающий охапку сена, но согласно указаниям самой природы: как лилия впитывает капельку росы, предназначенную для того, чтобы освежить ее.</w:t>
      </w:r>
    </w:p>
    <w:p w14:paraId="48B3D8F5"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Вокруг дома яростно завывал ветер, мелкий снег со свистом врывался в щели, холод пронизывал спины принесших себя в жертву мужчин, но в ту ночь стихия не была лишена защитника. Менефи взялся быть адвокатом снежной бури. Погода являлась его клиентом, и в односторонне аргументированной речи он старался убедить своих компаньонов по холодной скамье присяжных, что они восседают в беседке из роз, овеваемые лишь нежными зефирами. Он обнаружил запас веселости, остроумия и анекдотов, не совсем приличных, но встреченных с одобрением. Невозможно было противостоять его заразительной бодрости, и каждый поспешил внести свою лепту в общий фонд оптимизма. Даже пассажирка решилась заговорить.</w:t>
      </w:r>
    </w:p>
    <w:p w14:paraId="369710A3"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Все это, по-моему, очаровательно,</w:t>
      </w:r>
      <w:r w:rsidRPr="007C62DD">
        <w:rPr>
          <w:rFonts w:ascii="Verdana" w:hAnsi="Verdana"/>
          <w:color w:val="000000"/>
          <w:sz w:val="20"/>
        </w:rPr>
        <w:t> </w:t>
      </w:r>
      <w:r w:rsidRPr="007C62DD">
        <w:rPr>
          <w:rFonts w:ascii="Verdana" w:hAnsi="Verdana"/>
          <w:color w:val="000000"/>
          <w:sz w:val="20"/>
          <w:lang w:val="ru-RU"/>
        </w:rPr>
        <w:t>— сказала она тихим, кристально чистым голосом.</w:t>
      </w:r>
    </w:p>
    <w:p w14:paraId="5C660AB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Время от времени кто-нибудь вставал и шутки ради обследовал комнату. Мало осталось следов от ее прежнего обитателя, старика Редрута.</w:t>
      </w:r>
    </w:p>
    <w:p w14:paraId="51B4FB19"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К Билдеду Розу настойчиво пристали, чтобы он рассказал историю экс-отшельника. Поскольку лошади были устроены с комфортом и пассажиры, по-видимому, тоже, к вознице вернулись спокойствие и любезность.</w:t>
      </w:r>
    </w:p>
    <w:p w14:paraId="2711BCE9"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Старый хрыч,</w:t>
      </w:r>
      <w:r w:rsidRPr="007C62DD">
        <w:rPr>
          <w:rFonts w:ascii="Verdana" w:hAnsi="Verdana"/>
          <w:color w:val="000000"/>
          <w:sz w:val="20"/>
        </w:rPr>
        <w:t> </w:t>
      </w:r>
      <w:r w:rsidRPr="007C62DD">
        <w:rPr>
          <w:rFonts w:ascii="Verdana" w:hAnsi="Verdana"/>
          <w:color w:val="000000"/>
          <w:sz w:val="20"/>
          <w:lang w:val="ru-RU"/>
        </w:rPr>
        <w:t>— начал Билдед Роз не совсем почтительно,</w:t>
      </w:r>
      <w:r w:rsidRPr="007C62DD">
        <w:rPr>
          <w:rFonts w:ascii="Verdana" w:hAnsi="Verdana"/>
          <w:color w:val="000000"/>
          <w:sz w:val="20"/>
        </w:rPr>
        <w:t> </w:t>
      </w:r>
      <w:r w:rsidRPr="007C62DD">
        <w:rPr>
          <w:rFonts w:ascii="Verdana" w:hAnsi="Verdana"/>
          <w:color w:val="000000"/>
          <w:sz w:val="20"/>
          <w:lang w:val="ru-RU"/>
        </w:rPr>
        <w:t xml:space="preserve">— торчал в этой хибарке лет двадцать. Он никого не подпускал к себе на близкую дистанцию. Как, бывало, почует карету, шмыгнет в дом и дверь на крючок. У него, ясно, винтика в </w:t>
      </w:r>
      <w:r w:rsidRPr="007C62DD">
        <w:rPr>
          <w:rFonts w:ascii="Verdana" w:hAnsi="Verdana"/>
          <w:color w:val="000000"/>
          <w:sz w:val="20"/>
          <w:lang w:val="ru-RU"/>
        </w:rPr>
        <w:lastRenderedPageBreak/>
        <w:t>голове не хватало. Он закупал бакалею и табак в лавке Сэма Тилли на Литтл-Мадди. В августе он явился туда, завернутый в красное одеяло, и сказал Сэму, что он царь Соломон и что царица Савская едет к нему в гости. Он приволок с собой весь свой капитал</w:t>
      </w:r>
      <w:r w:rsidRPr="007C62DD">
        <w:rPr>
          <w:rFonts w:ascii="Verdana" w:hAnsi="Verdana"/>
          <w:color w:val="000000"/>
          <w:sz w:val="20"/>
        </w:rPr>
        <w:t> </w:t>
      </w:r>
      <w:r w:rsidRPr="007C62DD">
        <w:rPr>
          <w:rFonts w:ascii="Verdana" w:hAnsi="Verdana"/>
          <w:color w:val="000000"/>
          <w:sz w:val="20"/>
          <w:lang w:val="ru-RU"/>
        </w:rPr>
        <w:t>— небольшой мешочек, полный серебра,</w:t>
      </w:r>
      <w:r w:rsidRPr="007C62DD">
        <w:rPr>
          <w:rFonts w:ascii="Verdana" w:hAnsi="Verdana"/>
          <w:color w:val="000000"/>
          <w:sz w:val="20"/>
        </w:rPr>
        <w:t> </w:t>
      </w:r>
      <w:r w:rsidRPr="007C62DD">
        <w:rPr>
          <w:rFonts w:ascii="Verdana" w:hAnsi="Verdana"/>
          <w:color w:val="000000"/>
          <w:sz w:val="20"/>
          <w:lang w:val="ru-RU"/>
        </w:rPr>
        <w:t>— и бросил его в колодец Сэма. «Она не приедет,</w:t>
      </w:r>
      <w:r w:rsidRPr="007C62DD">
        <w:rPr>
          <w:rFonts w:ascii="Verdana" w:hAnsi="Verdana"/>
          <w:color w:val="000000"/>
          <w:sz w:val="20"/>
        </w:rPr>
        <w:t> </w:t>
      </w:r>
      <w:r w:rsidRPr="007C62DD">
        <w:rPr>
          <w:rFonts w:ascii="Verdana" w:hAnsi="Verdana"/>
          <w:color w:val="000000"/>
          <w:sz w:val="20"/>
          <w:lang w:val="ru-RU"/>
        </w:rPr>
        <w:t>— говорит старик Редрут Сэму,</w:t>
      </w:r>
      <w:r w:rsidRPr="007C62DD">
        <w:rPr>
          <w:rFonts w:ascii="Verdana" w:hAnsi="Verdana"/>
          <w:color w:val="000000"/>
          <w:sz w:val="20"/>
        </w:rPr>
        <w:t> </w:t>
      </w:r>
      <w:r w:rsidRPr="007C62DD">
        <w:rPr>
          <w:rFonts w:ascii="Verdana" w:hAnsi="Verdana"/>
          <w:color w:val="000000"/>
          <w:sz w:val="20"/>
          <w:lang w:val="ru-RU"/>
        </w:rPr>
        <w:t>— если узнает, что у меня есть деньги».</w:t>
      </w:r>
    </w:p>
    <w:p w14:paraId="6E88ED6A"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Как только люди услыхали такие рассуждения насчет женщин и денег, им сразу стало ясно, что старик спятил. Его забрали и упрятали в сумасшедший дом.</w:t>
      </w:r>
    </w:p>
    <w:p w14:paraId="1608F33F"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Может, в его жизни был какой-нибудь неудачный роман, который заставил его искать отшельничества?</w:t>
      </w:r>
      <w:r w:rsidRPr="007C62DD">
        <w:rPr>
          <w:rFonts w:ascii="Verdana" w:hAnsi="Verdana"/>
          <w:color w:val="000000"/>
          <w:sz w:val="20"/>
        </w:rPr>
        <w:t> </w:t>
      </w:r>
      <w:r w:rsidRPr="007C62DD">
        <w:rPr>
          <w:rFonts w:ascii="Verdana" w:hAnsi="Verdana"/>
          <w:color w:val="000000"/>
          <w:sz w:val="20"/>
          <w:lang w:val="ru-RU"/>
        </w:rPr>
        <w:t>— спросил один из пассажиров, молодой человек, имевший агентство.</w:t>
      </w:r>
    </w:p>
    <w:p w14:paraId="7068758D"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Нет,</w:t>
      </w:r>
      <w:r w:rsidRPr="007C62DD">
        <w:rPr>
          <w:rFonts w:ascii="Verdana" w:hAnsi="Verdana"/>
          <w:color w:val="000000"/>
          <w:sz w:val="20"/>
        </w:rPr>
        <w:t> </w:t>
      </w:r>
      <w:r w:rsidRPr="007C62DD">
        <w:rPr>
          <w:rFonts w:ascii="Verdana" w:hAnsi="Verdana"/>
          <w:color w:val="000000"/>
          <w:sz w:val="20"/>
          <w:lang w:val="ru-RU"/>
        </w:rPr>
        <w:t>— сказал Билдед,</w:t>
      </w:r>
      <w:r w:rsidRPr="007C62DD">
        <w:rPr>
          <w:rFonts w:ascii="Verdana" w:hAnsi="Verdana"/>
          <w:color w:val="000000"/>
          <w:sz w:val="20"/>
        </w:rPr>
        <w:t> </w:t>
      </w:r>
      <w:r w:rsidRPr="007C62DD">
        <w:rPr>
          <w:rFonts w:ascii="Verdana" w:hAnsi="Verdana"/>
          <w:color w:val="000000"/>
          <w:sz w:val="20"/>
          <w:lang w:val="ru-RU"/>
        </w:rPr>
        <w:t>— на этот счет ничего не слыхал. Просто обыкновенные неприятности. Говорят, что в молодости ему не повезло в любовном предприятии с одной девицей; это задолго до того, как он закутался в красное одеяло и произвел свои финансовые расчеты. А о романе ничего не слышал.</w:t>
      </w:r>
    </w:p>
    <w:p w14:paraId="72728EDE"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Ах!</w:t>
      </w:r>
      <w:r w:rsidRPr="007C62DD">
        <w:rPr>
          <w:rFonts w:ascii="Verdana" w:hAnsi="Verdana"/>
          <w:color w:val="000000"/>
          <w:sz w:val="20"/>
        </w:rPr>
        <w:t> </w:t>
      </w:r>
      <w:r w:rsidRPr="007C62DD">
        <w:rPr>
          <w:rFonts w:ascii="Verdana" w:hAnsi="Verdana"/>
          <w:color w:val="000000"/>
          <w:sz w:val="20"/>
          <w:lang w:val="ru-RU"/>
        </w:rPr>
        <w:t>— воскликнул судья Менефи с важностью.</w:t>
      </w:r>
      <w:r w:rsidRPr="007C62DD">
        <w:rPr>
          <w:rFonts w:ascii="Verdana" w:hAnsi="Verdana"/>
          <w:color w:val="000000"/>
          <w:sz w:val="20"/>
        </w:rPr>
        <w:t> </w:t>
      </w:r>
      <w:r w:rsidRPr="007C62DD">
        <w:rPr>
          <w:rFonts w:ascii="Verdana" w:hAnsi="Verdana"/>
          <w:color w:val="000000"/>
          <w:sz w:val="20"/>
          <w:lang w:val="ru-RU"/>
        </w:rPr>
        <w:t>— Это, несомненно, случай любви без взаимности.</w:t>
      </w:r>
    </w:p>
    <w:p w14:paraId="2FDFC32D"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Нет, сэр,</w:t>
      </w:r>
      <w:r w:rsidRPr="007C62DD">
        <w:rPr>
          <w:rFonts w:ascii="Verdana" w:hAnsi="Verdana"/>
          <w:color w:val="000000"/>
          <w:sz w:val="20"/>
        </w:rPr>
        <w:t> </w:t>
      </w:r>
      <w:r w:rsidRPr="007C62DD">
        <w:rPr>
          <w:rFonts w:ascii="Verdana" w:hAnsi="Verdana"/>
          <w:color w:val="000000"/>
          <w:sz w:val="20"/>
          <w:lang w:val="ru-RU"/>
        </w:rPr>
        <w:t>— заявил Билдед,</w:t>
      </w:r>
      <w:r w:rsidRPr="007C62DD">
        <w:rPr>
          <w:rFonts w:ascii="Verdana" w:hAnsi="Verdana"/>
          <w:color w:val="000000"/>
          <w:sz w:val="20"/>
        </w:rPr>
        <w:t> </w:t>
      </w:r>
      <w:r w:rsidRPr="007C62DD">
        <w:rPr>
          <w:rFonts w:ascii="Verdana" w:hAnsi="Verdana"/>
          <w:color w:val="000000"/>
          <w:sz w:val="20"/>
          <w:lang w:val="ru-RU"/>
        </w:rPr>
        <w:t>— ничего подобного. Она за него не пошла. Мармадюк Маллиген встретил как-то в Парадайзе человека из родного городка старика Редрута. Он говорил, что Редрут был парень что надо, но вот, когда хлопали его по карману, звякали только запонки да связка ключей. Он был помолвлен с этой молодой особой, мисс Алиса ее звали, а фамилию забыл. Этот человек рассказывал, что она была такого сорта девочка, для которой приятно купить трамвайный билет. Но вот в городишко прикатил молодчик, богатый и с доходами. У него свои экипажи, пай в рудниках и сколько хочешь свободного времени. И мисс Алиса, хоть на нее уже была заявка, видно, столковалась с этим приезжим. Начались у них совпадения, и случайные встречи по дороге на почту, и такие штучки, которые иногда заставляют девушку вернуть обручальное кольцо и прочие подарки. Одним словом, появилась «трещинка в лютне», как выражаются в стихах.</w:t>
      </w:r>
    </w:p>
    <w:p w14:paraId="364F57CF"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Как-то люди видели: стоит у калитки Редрут с мисс Алисой и разговаривает. Потом он снимает шляпу</w:t>
      </w:r>
      <w:r w:rsidRPr="007C62DD">
        <w:rPr>
          <w:rFonts w:ascii="Verdana" w:hAnsi="Verdana"/>
          <w:color w:val="000000"/>
          <w:sz w:val="20"/>
        </w:rPr>
        <w:t> </w:t>
      </w:r>
      <w:r w:rsidRPr="007C62DD">
        <w:rPr>
          <w:rFonts w:ascii="Verdana" w:hAnsi="Verdana"/>
          <w:color w:val="000000"/>
          <w:sz w:val="20"/>
          <w:lang w:val="ru-RU"/>
        </w:rPr>
        <w:t>— и ходу. И с тех пор никто его в городе больше не видел. Во всяком случае, так передавал этот человек.</w:t>
      </w:r>
    </w:p>
    <w:p w14:paraId="1CE87E76"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А что стало с девушкой?</w:t>
      </w:r>
      <w:r w:rsidRPr="007C62DD">
        <w:rPr>
          <w:rFonts w:ascii="Verdana" w:hAnsi="Verdana"/>
          <w:color w:val="000000"/>
          <w:sz w:val="20"/>
        </w:rPr>
        <w:t> </w:t>
      </w:r>
      <w:r w:rsidRPr="007C62DD">
        <w:rPr>
          <w:rFonts w:ascii="Verdana" w:hAnsi="Verdana"/>
          <w:color w:val="000000"/>
          <w:sz w:val="20"/>
          <w:lang w:val="ru-RU"/>
        </w:rPr>
        <w:t>— спросил молодой человек, имевший агентство.</w:t>
      </w:r>
    </w:p>
    <w:p w14:paraId="1E483BAD"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Не слыхал,</w:t>
      </w:r>
      <w:r w:rsidRPr="007C62DD">
        <w:rPr>
          <w:rFonts w:ascii="Verdana" w:hAnsi="Verdana"/>
          <w:color w:val="000000"/>
          <w:sz w:val="20"/>
        </w:rPr>
        <w:t> </w:t>
      </w:r>
      <w:r w:rsidRPr="007C62DD">
        <w:rPr>
          <w:rFonts w:ascii="Verdana" w:hAnsi="Verdana"/>
          <w:color w:val="000000"/>
          <w:sz w:val="20"/>
          <w:lang w:val="ru-RU"/>
        </w:rPr>
        <w:t>— ответил Билдед.</w:t>
      </w:r>
      <w:r w:rsidRPr="007C62DD">
        <w:rPr>
          <w:rFonts w:ascii="Verdana" w:hAnsi="Verdana"/>
          <w:color w:val="000000"/>
          <w:sz w:val="20"/>
        </w:rPr>
        <w:t> </w:t>
      </w:r>
      <w:r w:rsidRPr="007C62DD">
        <w:rPr>
          <w:rFonts w:ascii="Verdana" w:hAnsi="Verdana"/>
          <w:color w:val="000000"/>
          <w:sz w:val="20"/>
          <w:lang w:val="ru-RU"/>
        </w:rPr>
        <w:t>— Вот здесь то место на дороге, где экипаж сломал колесо и багаж моих сведений упал в канаву. Все выкачал, до дна.</w:t>
      </w:r>
    </w:p>
    <w:p w14:paraId="54262846"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Очень печаль...</w:t>
      </w:r>
      <w:r w:rsidRPr="007C62DD">
        <w:rPr>
          <w:rFonts w:ascii="Verdana" w:hAnsi="Verdana"/>
          <w:color w:val="000000"/>
          <w:sz w:val="20"/>
        </w:rPr>
        <w:t> </w:t>
      </w:r>
      <w:r w:rsidRPr="007C62DD">
        <w:rPr>
          <w:rFonts w:ascii="Verdana" w:hAnsi="Verdana"/>
          <w:color w:val="000000"/>
          <w:sz w:val="20"/>
          <w:lang w:val="ru-RU"/>
        </w:rPr>
        <w:t>— начал судья Менефи, но его реплика была оборвана более высоким авторитетом.</w:t>
      </w:r>
    </w:p>
    <w:p w14:paraId="56E3E9C2"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Какая очаровательная история,</w:t>
      </w:r>
      <w:r w:rsidRPr="007C62DD">
        <w:rPr>
          <w:rFonts w:ascii="Verdana" w:hAnsi="Verdana"/>
          <w:color w:val="000000"/>
          <w:sz w:val="20"/>
        </w:rPr>
        <w:t> </w:t>
      </w:r>
      <w:r w:rsidRPr="007C62DD">
        <w:rPr>
          <w:rFonts w:ascii="Verdana" w:hAnsi="Verdana"/>
          <w:color w:val="000000"/>
          <w:sz w:val="20"/>
          <w:lang w:val="ru-RU"/>
        </w:rPr>
        <w:t>— сказала пассажирка голосом нежным, как флейта.</w:t>
      </w:r>
    </w:p>
    <w:p w14:paraId="008B99A3"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Воцарилась тишина, нарушаемая только завыванием ветра и потрескиванием горящих дров.</w:t>
      </w:r>
    </w:p>
    <w:p w14:paraId="0691B3BF"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Мужчины сидели на полу, слегка смягчив его негостеприимную поверхность пледами и стружками. Человек, который размещал ветряные мельницы «Маленький Голиаф», поднялся и начал ходить, чтобы поразмять онемевшие ноги.</w:t>
      </w:r>
    </w:p>
    <w:p w14:paraId="1EA95C57"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Вдруг послышался его торжествующий возглас. Он поспешил назад из темного угла комнаты, неся что-то в высоко поднятой руке. Это было яблоко, большое, румяное, свежее: приятно было смотреть на него. Он нашел его в бумажном пакете на полке, в темном углу. Оно не могло принадлежать сраженному любовью Редруту его великолепный вид доказывал, что не с августа лежало оно на затхлой полке. Очевидно, какие-то путешественники завтракали недавно в этом необитаемом доме и забыли его.</w:t>
      </w:r>
    </w:p>
    <w:p w14:paraId="62482C2F"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Денвуди</w:t>
      </w:r>
      <w:r w:rsidRPr="007C62DD">
        <w:rPr>
          <w:rFonts w:ascii="Verdana" w:hAnsi="Verdana"/>
          <w:color w:val="000000"/>
          <w:sz w:val="20"/>
        </w:rPr>
        <w:t> </w:t>
      </w:r>
      <w:r w:rsidRPr="007C62DD">
        <w:rPr>
          <w:rFonts w:ascii="Verdana" w:hAnsi="Verdana"/>
          <w:color w:val="000000"/>
          <w:sz w:val="20"/>
          <w:lang w:val="ru-RU"/>
        </w:rPr>
        <w:t>— его подвиги опять требуют почтить его наименованием</w:t>
      </w:r>
      <w:r w:rsidRPr="007C62DD">
        <w:rPr>
          <w:rFonts w:ascii="Verdana" w:hAnsi="Verdana"/>
          <w:color w:val="000000"/>
          <w:sz w:val="20"/>
        </w:rPr>
        <w:t> </w:t>
      </w:r>
      <w:r w:rsidRPr="007C62DD">
        <w:rPr>
          <w:rFonts w:ascii="Verdana" w:hAnsi="Verdana"/>
          <w:color w:val="000000"/>
          <w:sz w:val="20"/>
          <w:lang w:val="ru-RU"/>
        </w:rPr>
        <w:t>— победоносно подбрасывал яблоко перед носом своих попутчиков.</w:t>
      </w:r>
    </w:p>
    <w:p w14:paraId="05D3F8EE"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Поглядите-ка, что я нашел, миссис Макфарленд!</w:t>
      </w:r>
      <w:r w:rsidRPr="007C62DD">
        <w:rPr>
          <w:rFonts w:ascii="Verdana" w:hAnsi="Verdana"/>
          <w:color w:val="000000"/>
          <w:sz w:val="20"/>
        </w:rPr>
        <w:t> </w:t>
      </w:r>
      <w:r w:rsidRPr="007C62DD">
        <w:rPr>
          <w:rFonts w:ascii="Verdana" w:hAnsi="Verdana"/>
          <w:color w:val="000000"/>
          <w:sz w:val="20"/>
          <w:lang w:val="ru-RU"/>
        </w:rPr>
        <w:t>— закричал он хвастливо. Он высоко поднял яблоко, и, освещенное огнем, оно стало еще румянее. Пассажирка улыбнулась спокойно... неизменно спокойно.</w:t>
      </w:r>
    </w:p>
    <w:p w14:paraId="30018932"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Какое очаровательное яблоко,</w:t>
      </w:r>
      <w:r w:rsidRPr="007C62DD">
        <w:rPr>
          <w:rFonts w:ascii="Verdana" w:hAnsi="Verdana"/>
          <w:color w:val="000000"/>
          <w:sz w:val="20"/>
        </w:rPr>
        <w:t> </w:t>
      </w:r>
      <w:r w:rsidRPr="007C62DD">
        <w:rPr>
          <w:rFonts w:ascii="Verdana" w:hAnsi="Verdana"/>
          <w:color w:val="000000"/>
          <w:sz w:val="20"/>
          <w:lang w:val="ru-RU"/>
        </w:rPr>
        <w:t>— тихо, но отчетливо сказала она.</w:t>
      </w:r>
    </w:p>
    <w:p w14:paraId="45F9089F"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p>
    <w:p w14:paraId="7DCCA435" w14:textId="5F921528"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noProof/>
          <w:color w:val="000000"/>
          <w:sz w:val="20"/>
        </w:rPr>
        <w:lastRenderedPageBreak/>
        <w:drawing>
          <wp:inline distT="0" distB="0" distL="0" distR="0" wp14:anchorId="4DB4DD4B" wp14:editId="103F1840">
            <wp:extent cx="4572000" cy="6527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6527800"/>
                    </a:xfrm>
                    <a:prstGeom prst="rect">
                      <a:avLst/>
                    </a:prstGeom>
                    <a:noFill/>
                    <a:ln>
                      <a:noFill/>
                    </a:ln>
                  </pic:spPr>
                </pic:pic>
              </a:graphicData>
            </a:graphic>
          </wp:inline>
        </w:drawing>
      </w:r>
    </w:p>
    <w:p w14:paraId="2EC48D66" w14:textId="77777777" w:rsidR="00240B02" w:rsidRPr="007C62DD" w:rsidRDefault="00240B02" w:rsidP="007C62DD">
      <w:pPr>
        <w:suppressAutoHyphens/>
        <w:spacing w:after="0" w:line="240" w:lineRule="auto"/>
        <w:ind w:firstLine="283"/>
        <w:jc w:val="both"/>
        <w:rPr>
          <w:rFonts w:ascii="Verdana" w:hAnsi="Verdana"/>
          <w:color w:val="000000"/>
          <w:sz w:val="20"/>
        </w:rPr>
      </w:pPr>
    </w:p>
    <w:p w14:paraId="45715D8B"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Некоторое время судья Менефи чувствовал себя раздавленным, униженным, разжалованным. Его отбросили на второе место, и это злило его. Почему не ему, а вот этому горлану, деревенщине, назойливому мельнику, вручила судьба это произведшее сенсацию яблоко? Попади оно к нему, и он разыграл бы с ним целое действо, оно послужило бы темой для какого-нибудь экспромта, для речи, полной блестящей выдумки, для комедийной сцены</w:t>
      </w:r>
      <w:r w:rsidRPr="007C62DD">
        <w:rPr>
          <w:rFonts w:ascii="Verdana" w:hAnsi="Verdana"/>
          <w:color w:val="000000"/>
          <w:sz w:val="20"/>
        </w:rPr>
        <w:t> </w:t>
      </w:r>
      <w:r w:rsidRPr="007C62DD">
        <w:rPr>
          <w:rFonts w:ascii="Verdana" w:hAnsi="Verdana"/>
          <w:color w:val="000000"/>
          <w:sz w:val="20"/>
          <w:lang w:val="ru-RU"/>
        </w:rPr>
        <w:t>— и он остался бы в центре внимания. Пассажирка уже смотрела на этого нелепого Денбодди или Вудбенди с восхищенной улыбкой, словно парень совершил подвиг! А мельник шумел и вертелся, как образчик своего товара</w:t>
      </w:r>
      <w:r w:rsidRPr="007C62DD">
        <w:rPr>
          <w:rFonts w:ascii="Verdana" w:hAnsi="Verdana"/>
          <w:color w:val="000000"/>
          <w:sz w:val="20"/>
        </w:rPr>
        <w:t> </w:t>
      </w:r>
      <w:r w:rsidRPr="007C62DD">
        <w:rPr>
          <w:rFonts w:ascii="Verdana" w:hAnsi="Verdana"/>
          <w:color w:val="000000"/>
          <w:sz w:val="20"/>
          <w:lang w:val="ru-RU"/>
        </w:rPr>
        <w:t>— от ветра, который всегда дует из страны хористов в область звезды подмостков.</w:t>
      </w:r>
    </w:p>
    <w:p w14:paraId="291E6F05"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Пока восторженный Денвуди со своим аладдиновым яблоком был окружен вниманием капризной толпы, изобретательный судья обдумал план, как вернуть свои лавры.</w:t>
      </w:r>
    </w:p>
    <w:p w14:paraId="0F95DE46"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С любезнейшей улыбкой на обрюзгшем, но классически правильном лице судья Менефи встал и взял из рук Денвуди яблоко, как бы собираясь его исследовать.</w:t>
      </w:r>
    </w:p>
    <w:p w14:paraId="037CD38A"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 его руках оно превратилось в вещественное доказательство №</w:t>
      </w:r>
      <w:r w:rsidRPr="007C62DD">
        <w:rPr>
          <w:rFonts w:ascii="Verdana" w:hAnsi="Verdana"/>
          <w:color w:val="000000"/>
          <w:sz w:val="20"/>
        </w:rPr>
        <w:t> </w:t>
      </w:r>
      <w:r w:rsidRPr="007C62DD">
        <w:rPr>
          <w:rFonts w:ascii="Verdana" w:hAnsi="Verdana"/>
          <w:color w:val="000000"/>
          <w:sz w:val="20"/>
          <w:lang w:val="ru-RU"/>
        </w:rPr>
        <w:t>1.</w:t>
      </w:r>
    </w:p>
    <w:p w14:paraId="66CBF9C5"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lastRenderedPageBreak/>
        <w:t>—</w:t>
      </w:r>
      <w:r w:rsidRPr="007C62DD">
        <w:rPr>
          <w:rFonts w:ascii="Verdana" w:hAnsi="Verdana"/>
          <w:color w:val="000000"/>
          <w:sz w:val="20"/>
        </w:rPr>
        <w:t> </w:t>
      </w:r>
      <w:r w:rsidRPr="007C62DD">
        <w:rPr>
          <w:rFonts w:ascii="Verdana" w:hAnsi="Verdana"/>
          <w:color w:val="000000"/>
          <w:sz w:val="20"/>
          <w:lang w:val="ru-RU"/>
        </w:rPr>
        <w:t>Превосходное яблоко,</w:t>
      </w:r>
      <w:r w:rsidRPr="007C62DD">
        <w:rPr>
          <w:rFonts w:ascii="Verdana" w:hAnsi="Verdana"/>
          <w:color w:val="000000"/>
          <w:sz w:val="20"/>
        </w:rPr>
        <w:t> </w:t>
      </w:r>
      <w:r w:rsidRPr="007C62DD">
        <w:rPr>
          <w:rFonts w:ascii="Verdana" w:hAnsi="Verdana"/>
          <w:color w:val="000000"/>
          <w:sz w:val="20"/>
          <w:lang w:val="ru-RU"/>
        </w:rPr>
        <w:t>— сказал он одобрительно.</w:t>
      </w:r>
      <w:r w:rsidRPr="007C62DD">
        <w:rPr>
          <w:rFonts w:ascii="Verdana" w:hAnsi="Verdana"/>
          <w:color w:val="000000"/>
          <w:sz w:val="20"/>
        </w:rPr>
        <w:t> </w:t>
      </w:r>
      <w:r w:rsidRPr="007C62DD">
        <w:rPr>
          <w:rFonts w:ascii="Verdana" w:hAnsi="Verdana"/>
          <w:color w:val="000000"/>
          <w:sz w:val="20"/>
          <w:lang w:val="ru-RU"/>
        </w:rPr>
        <w:t>— Должен признаться, дорогой мой мистер Денвинди, что вы затмили всех нас своими способностями фуражира. Но у меня возникла идея. Пусть это яблоко станет эмблемой, символом, призом, который разум и сердце красавицы вручат достойнейшему.</w:t>
      </w:r>
    </w:p>
    <w:p w14:paraId="3A39F3F3"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Все присутствующие, за исключением одного человека, зааплодировали.</w:t>
      </w:r>
    </w:p>
    <w:p w14:paraId="5C509501"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Здорово загнул!</w:t>
      </w:r>
      <w:r w:rsidRPr="007C62DD">
        <w:rPr>
          <w:rFonts w:ascii="Verdana" w:hAnsi="Verdana"/>
          <w:color w:val="000000"/>
          <w:sz w:val="20"/>
        </w:rPr>
        <w:t> </w:t>
      </w:r>
      <w:r w:rsidRPr="007C62DD">
        <w:rPr>
          <w:rFonts w:ascii="Verdana" w:hAnsi="Verdana"/>
          <w:color w:val="000000"/>
          <w:sz w:val="20"/>
          <w:lang w:val="ru-RU"/>
        </w:rPr>
        <w:t>— пояснил пассажир, который не был ничем особенным, молодому человеку, имевшему агентство.</w:t>
      </w:r>
    </w:p>
    <w:p w14:paraId="1A713E8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Воздержавшимся от аплодисментов был мельник. Он почувствовал себя разжалованным в рядовые. Ему бы и в голову никогда не пришло объявить яблоко эмблемой. Он собирался, после того как яблоко разделят и съедят, приклеить его семечки ко лбу и назвать их именами знакомых дам. Одно семечко он хотел назвать миссис Макфарленд. Семечко, упавшее первым, было бы... но теперь уже поздно.</w:t>
      </w:r>
    </w:p>
    <w:p w14:paraId="0577870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Яблоко,</w:t>
      </w:r>
      <w:r w:rsidRPr="007C62DD">
        <w:rPr>
          <w:rFonts w:ascii="Verdana" w:hAnsi="Verdana"/>
          <w:color w:val="000000"/>
          <w:sz w:val="20"/>
        </w:rPr>
        <w:t> </w:t>
      </w:r>
      <w:r w:rsidRPr="007C62DD">
        <w:rPr>
          <w:rFonts w:ascii="Verdana" w:hAnsi="Verdana"/>
          <w:color w:val="000000"/>
          <w:sz w:val="20"/>
          <w:lang w:val="ru-RU"/>
        </w:rPr>
        <w:t>— продолжал судья Менефи, атакуя присяжных,</w:t>
      </w:r>
      <w:r w:rsidRPr="007C62DD">
        <w:rPr>
          <w:rFonts w:ascii="Verdana" w:hAnsi="Verdana"/>
          <w:color w:val="000000"/>
          <w:sz w:val="20"/>
        </w:rPr>
        <w:t> </w:t>
      </w:r>
      <w:r w:rsidRPr="007C62DD">
        <w:rPr>
          <w:rFonts w:ascii="Verdana" w:hAnsi="Verdana"/>
          <w:color w:val="000000"/>
          <w:sz w:val="20"/>
          <w:lang w:val="ru-RU"/>
        </w:rPr>
        <w:t>— занимает в нашу эпоху</w:t>
      </w:r>
      <w:r w:rsidRPr="007C62DD">
        <w:rPr>
          <w:rFonts w:ascii="Verdana" w:hAnsi="Verdana"/>
          <w:color w:val="000000"/>
          <w:sz w:val="20"/>
        </w:rPr>
        <w:t> </w:t>
      </w:r>
      <w:r w:rsidRPr="007C62DD">
        <w:rPr>
          <w:rFonts w:ascii="Verdana" w:hAnsi="Verdana"/>
          <w:color w:val="000000"/>
          <w:sz w:val="20"/>
          <w:lang w:val="ru-RU"/>
        </w:rPr>
        <w:t>— надо сказать, совершенно незаслуженно</w:t>
      </w:r>
      <w:r w:rsidRPr="007C62DD">
        <w:rPr>
          <w:rFonts w:ascii="Verdana" w:hAnsi="Verdana"/>
          <w:color w:val="000000"/>
          <w:sz w:val="20"/>
        </w:rPr>
        <w:t> </w:t>
      </w:r>
      <w:r w:rsidRPr="007C62DD">
        <w:rPr>
          <w:rFonts w:ascii="Verdana" w:hAnsi="Verdana"/>
          <w:color w:val="000000"/>
          <w:sz w:val="20"/>
          <w:lang w:val="ru-RU"/>
        </w:rPr>
        <w:t>— ничтожное место в диапазоне нашего внимания. В самом деле, оно так часто ассоциируется с кулинарией и коммерцией, что едва ли его можно причислить к разряду благородных фруктов. Но в древние времена это было не так. Библейские, исторические и мифологические предания изобилуют доказательствами того, что яблоко было королем в государстве фруктов. Мы и сейчас говорим «зеница ока», когда хотим определить что-нибудь чрезвычайно ценное. А что такое зеница ока, как не составная часть яблока, глазного яблока? В Притчах Соломоновых мы находим сравнение с «серебряными яблоками». Никакой иной плод дерева или лозы не упоминается так часто в фигуральной речи. Кто не слышал и не мечтал о «яблоках Гесперид»? Мне нет необходимости привлекать ваше внимание к величайшему по значению и трагизму примеру, подтверждающему престиж яблока в прошлом, когда потребление его нашими прародителями повлекло за собой падение человека с его пьедестала добродетели и совершенства.</w:t>
      </w:r>
    </w:p>
    <w:p w14:paraId="5582BDF3"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Такие яблоки,</w:t>
      </w:r>
      <w:r w:rsidRPr="007C62DD">
        <w:rPr>
          <w:rFonts w:ascii="Verdana" w:hAnsi="Verdana"/>
          <w:color w:val="000000"/>
          <w:sz w:val="20"/>
        </w:rPr>
        <w:t> </w:t>
      </w:r>
      <w:r w:rsidRPr="007C62DD">
        <w:rPr>
          <w:rFonts w:ascii="Verdana" w:hAnsi="Verdana"/>
          <w:color w:val="000000"/>
          <w:sz w:val="20"/>
          <w:lang w:val="ru-RU"/>
        </w:rPr>
        <w:t>— сказал мельник, затрагивая материальную сторону вопроса,</w:t>
      </w:r>
      <w:r w:rsidRPr="007C62DD">
        <w:rPr>
          <w:rFonts w:ascii="Verdana" w:hAnsi="Verdana"/>
          <w:color w:val="000000"/>
          <w:sz w:val="20"/>
        </w:rPr>
        <w:t> </w:t>
      </w:r>
      <w:r w:rsidRPr="007C62DD">
        <w:rPr>
          <w:rFonts w:ascii="Verdana" w:hAnsi="Verdana"/>
          <w:color w:val="000000"/>
          <w:sz w:val="20"/>
          <w:lang w:val="ru-RU"/>
        </w:rPr>
        <w:t>— стоят на чикагском рынке три доллара пятьдесят центов бочонок.</w:t>
      </w:r>
    </w:p>
    <w:p w14:paraId="13BE00E7"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Так вот,</w:t>
      </w:r>
      <w:r w:rsidRPr="007C62DD">
        <w:rPr>
          <w:rFonts w:ascii="Verdana" w:hAnsi="Verdana"/>
          <w:color w:val="000000"/>
          <w:sz w:val="20"/>
        </w:rPr>
        <w:t> </w:t>
      </w:r>
      <w:r w:rsidRPr="007C62DD">
        <w:rPr>
          <w:rFonts w:ascii="Verdana" w:hAnsi="Verdana"/>
          <w:color w:val="000000"/>
          <w:sz w:val="20"/>
          <w:lang w:val="ru-RU"/>
        </w:rPr>
        <w:t>— сказал судья Менефи, удостоив мельника снисходительной улыбки,</w:t>
      </w:r>
      <w:r w:rsidRPr="007C62DD">
        <w:rPr>
          <w:rFonts w:ascii="Verdana" w:hAnsi="Verdana"/>
          <w:color w:val="000000"/>
          <w:sz w:val="20"/>
        </w:rPr>
        <w:t> </w:t>
      </w:r>
      <w:r w:rsidRPr="007C62DD">
        <w:rPr>
          <w:rFonts w:ascii="Verdana" w:hAnsi="Verdana"/>
          <w:color w:val="000000"/>
          <w:sz w:val="20"/>
          <w:lang w:val="ru-RU"/>
        </w:rPr>
        <w:t>— то, что я хочу предложить, сводится к следующему: в силу обстоятельств мы должны оставаться здесь до утра. Топлива у нас достаточно, мы не замерзнем. Наша следующая задача</w:t>
      </w:r>
      <w:r w:rsidRPr="007C62DD">
        <w:rPr>
          <w:rFonts w:ascii="Verdana" w:hAnsi="Verdana"/>
          <w:color w:val="000000"/>
          <w:sz w:val="20"/>
        </w:rPr>
        <w:t> </w:t>
      </w:r>
      <w:r w:rsidRPr="007C62DD">
        <w:rPr>
          <w:rFonts w:ascii="Verdana" w:hAnsi="Verdana"/>
          <w:color w:val="000000"/>
          <w:sz w:val="20"/>
          <w:lang w:val="ru-RU"/>
        </w:rPr>
        <w:t>— развлечь себя наилучшим образом, чтобы время не тянулось слишком медленно. Я предлагаю вложить это яблоко в ручки мисс Гарленд. Оно больше не фрукт, но, как я уже сказал, приз, награда, символизирующая великую человеческую идею. Сама мисс Гарленд перестает быть индивидуумом... только на время, я счастлив добавить (низкий поклон, полный старомодной грации),</w:t>
      </w:r>
      <w:r w:rsidRPr="007C62DD">
        <w:rPr>
          <w:rFonts w:ascii="Verdana" w:hAnsi="Verdana"/>
          <w:color w:val="000000"/>
          <w:sz w:val="20"/>
        </w:rPr>
        <w:t> </w:t>
      </w:r>
      <w:r w:rsidRPr="007C62DD">
        <w:rPr>
          <w:rFonts w:ascii="Verdana" w:hAnsi="Verdana"/>
          <w:color w:val="000000"/>
          <w:sz w:val="20"/>
          <w:lang w:val="ru-RU"/>
        </w:rPr>
        <w:t>— она будет представлять свой пол, она будет квинтэссенцией женского племени, сердцем и разумом, я бы сказал, венца творения. И в этом качестве она будет судить и решать по следующему вопросу.</w:t>
      </w:r>
    </w:p>
    <w:p w14:paraId="7B35476D"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Всего несколько минут назад наш друг, мистер Роз, почтил нас увлекательным, но фрагментарным очерком романтической истории из жизни бывшего владельца этого обиталища. Скудные факты, сообщенные нам, открывают, мне кажется, необъятное поле для всевозможных догадок, для анализа человеческих сердец, для упражнения нашей фантазии, словом</w:t>
      </w:r>
      <w:r w:rsidRPr="007C62DD">
        <w:rPr>
          <w:rFonts w:ascii="Verdana" w:hAnsi="Verdana"/>
          <w:color w:val="000000"/>
          <w:sz w:val="20"/>
        </w:rPr>
        <w:t> </w:t>
      </w:r>
      <w:r w:rsidRPr="007C62DD">
        <w:rPr>
          <w:rFonts w:ascii="Verdana" w:hAnsi="Verdana"/>
          <w:color w:val="000000"/>
          <w:sz w:val="20"/>
          <w:lang w:val="ru-RU"/>
        </w:rPr>
        <w:t>— для импровизации. Не упустим же эту возможность. Пусть каждый из нас расскажет свою версию истории отшельника Редрута и его дамы сердца, начиная с того, на чем обрывается рассказ мистера Роза,</w:t>
      </w:r>
      <w:r w:rsidRPr="007C62DD">
        <w:rPr>
          <w:rFonts w:ascii="Verdana" w:hAnsi="Verdana"/>
          <w:color w:val="000000"/>
          <w:sz w:val="20"/>
        </w:rPr>
        <w:t> </w:t>
      </w:r>
      <w:r w:rsidRPr="007C62DD">
        <w:rPr>
          <w:rFonts w:ascii="Verdana" w:hAnsi="Verdana"/>
          <w:color w:val="000000"/>
          <w:sz w:val="20"/>
          <w:lang w:val="ru-RU"/>
        </w:rPr>
        <w:t>— с того, как влюбленные расстались у калитки. Прежде всего условимся: вовсе не обязательно предполагать, будто Редрут сошел с ума, возненавидел мир и стал отшельником исключительно по вине юной леди. Когда мы кончим, мисс Гарленд вынесет приговор женщины. Являясь духовным символом своего пола, она должна будет решить, какая версия наиболее правдиво отражает коллизию сердца и разума и вернее других оценивает характер и поступки невесты Редрута с точки зрения женщины. Яблоко будет вручено тому, кто удостоится этой награды. Если все вы согласны, то мы будем иметь удовольствие услышать первой историю мистера Динвиди.</w:t>
      </w:r>
    </w:p>
    <w:p w14:paraId="4602129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Последняя фраза пленила мельника. Он был не из тех, кто способен долго унывать.</w:t>
      </w:r>
    </w:p>
    <w:p w14:paraId="588F02CA"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lastRenderedPageBreak/>
        <w:t>—</w:t>
      </w:r>
      <w:r w:rsidRPr="007C62DD">
        <w:rPr>
          <w:rFonts w:ascii="Verdana" w:hAnsi="Verdana"/>
          <w:color w:val="000000"/>
          <w:sz w:val="20"/>
        </w:rPr>
        <w:t> </w:t>
      </w:r>
      <w:r w:rsidRPr="007C62DD">
        <w:rPr>
          <w:rFonts w:ascii="Verdana" w:hAnsi="Verdana"/>
          <w:color w:val="000000"/>
          <w:sz w:val="20"/>
          <w:lang w:val="ru-RU"/>
        </w:rPr>
        <w:t>Проект первый сорт, судья,</w:t>
      </w:r>
      <w:r w:rsidRPr="007C62DD">
        <w:rPr>
          <w:rFonts w:ascii="Verdana" w:hAnsi="Verdana"/>
          <w:color w:val="000000"/>
          <w:sz w:val="20"/>
        </w:rPr>
        <w:t> </w:t>
      </w:r>
      <w:r w:rsidRPr="007C62DD">
        <w:rPr>
          <w:rFonts w:ascii="Verdana" w:hAnsi="Verdana"/>
          <w:color w:val="000000"/>
          <w:sz w:val="20"/>
          <w:lang w:val="ru-RU"/>
        </w:rPr>
        <w:t>— сказал он искренно.</w:t>
      </w:r>
      <w:r w:rsidRPr="007C62DD">
        <w:rPr>
          <w:rFonts w:ascii="Verdana" w:hAnsi="Verdana"/>
          <w:color w:val="000000"/>
          <w:sz w:val="20"/>
        </w:rPr>
        <w:t> </w:t>
      </w:r>
      <w:r w:rsidRPr="007C62DD">
        <w:rPr>
          <w:rFonts w:ascii="Verdana" w:hAnsi="Verdana"/>
          <w:color w:val="000000"/>
          <w:sz w:val="20"/>
          <w:lang w:val="ru-RU"/>
        </w:rPr>
        <w:t>— Сочинить, значит, рассказик посмешней? Что же, я как-то работал репортером в одной спрингфилдской газете, и когда новостей не было, я их выдумывал. Надеюсь, что не ударю лицом в грязь.</w:t>
      </w:r>
    </w:p>
    <w:p w14:paraId="016AEF7B"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По-моему, идея очаровательная,</w:t>
      </w:r>
      <w:r w:rsidRPr="007C62DD">
        <w:rPr>
          <w:rFonts w:ascii="Verdana" w:hAnsi="Verdana"/>
          <w:color w:val="000000"/>
          <w:sz w:val="20"/>
        </w:rPr>
        <w:t> </w:t>
      </w:r>
      <w:r w:rsidRPr="007C62DD">
        <w:rPr>
          <w:rFonts w:ascii="Verdana" w:hAnsi="Verdana"/>
          <w:color w:val="000000"/>
          <w:sz w:val="20"/>
          <w:lang w:val="ru-RU"/>
        </w:rPr>
        <w:t>— сказала пассажирка просияв.</w:t>
      </w:r>
      <w:r w:rsidRPr="007C62DD">
        <w:rPr>
          <w:rFonts w:ascii="Verdana" w:hAnsi="Verdana"/>
          <w:color w:val="000000"/>
          <w:sz w:val="20"/>
        </w:rPr>
        <w:t> </w:t>
      </w:r>
      <w:r w:rsidRPr="007C62DD">
        <w:rPr>
          <w:rFonts w:ascii="Verdana" w:hAnsi="Verdana"/>
          <w:color w:val="000000"/>
          <w:sz w:val="20"/>
          <w:lang w:val="ru-RU"/>
        </w:rPr>
        <w:t>— Это будет совсем как игра.</w:t>
      </w:r>
    </w:p>
    <w:p w14:paraId="7E71EAF7"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Судья Менефи выступил вперед и торжественно вложил яблоко в ее ручку.</w:t>
      </w:r>
    </w:p>
    <w:p w14:paraId="73500927"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В древности,</w:t>
      </w:r>
      <w:r w:rsidRPr="007C62DD">
        <w:rPr>
          <w:rFonts w:ascii="Verdana" w:hAnsi="Verdana"/>
          <w:color w:val="000000"/>
          <w:sz w:val="20"/>
        </w:rPr>
        <w:t> </w:t>
      </w:r>
      <w:r w:rsidRPr="007C62DD">
        <w:rPr>
          <w:rFonts w:ascii="Verdana" w:hAnsi="Verdana"/>
          <w:color w:val="000000"/>
          <w:sz w:val="20"/>
          <w:lang w:val="ru-RU"/>
        </w:rPr>
        <w:t>— сказал он с подъемом,</w:t>
      </w:r>
      <w:r w:rsidRPr="007C62DD">
        <w:rPr>
          <w:rFonts w:ascii="Verdana" w:hAnsi="Verdana"/>
          <w:color w:val="000000"/>
          <w:sz w:val="20"/>
        </w:rPr>
        <w:t> </w:t>
      </w:r>
      <w:r w:rsidRPr="007C62DD">
        <w:rPr>
          <w:rFonts w:ascii="Verdana" w:hAnsi="Verdana"/>
          <w:color w:val="000000"/>
          <w:sz w:val="20"/>
          <w:lang w:val="ru-RU"/>
        </w:rPr>
        <w:t>— Парис присудил золотое яблоко прекраснейшей.</w:t>
      </w:r>
    </w:p>
    <w:p w14:paraId="607C1979"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Я был в Париже на выставке,</w:t>
      </w:r>
      <w:r w:rsidRPr="007C62DD">
        <w:rPr>
          <w:rFonts w:ascii="Verdana" w:hAnsi="Verdana"/>
          <w:color w:val="000000"/>
          <w:sz w:val="20"/>
        </w:rPr>
        <w:t> </w:t>
      </w:r>
      <w:r w:rsidRPr="007C62DD">
        <w:rPr>
          <w:rFonts w:ascii="Verdana" w:hAnsi="Verdana"/>
          <w:color w:val="000000"/>
          <w:sz w:val="20"/>
          <w:lang w:val="ru-RU"/>
        </w:rPr>
        <w:t>— заметил снова развеселившийся мельник,</w:t>
      </w:r>
      <w:r w:rsidRPr="007C62DD">
        <w:rPr>
          <w:rFonts w:ascii="Verdana" w:hAnsi="Verdana"/>
          <w:color w:val="000000"/>
          <w:sz w:val="20"/>
        </w:rPr>
        <w:t> </w:t>
      </w:r>
      <w:r w:rsidRPr="007C62DD">
        <w:rPr>
          <w:rFonts w:ascii="Verdana" w:hAnsi="Verdana"/>
          <w:color w:val="000000"/>
          <w:sz w:val="20"/>
          <w:lang w:val="ru-RU"/>
        </w:rPr>
        <w:t>— но ничего об этом не слышал. А я все время болтался на площадке аттракционов, если не торчал в машинном павильоне.</w:t>
      </w:r>
    </w:p>
    <w:p w14:paraId="13EA1DFD"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А теперь,</w:t>
      </w:r>
      <w:r w:rsidRPr="007C62DD">
        <w:rPr>
          <w:rFonts w:ascii="Verdana" w:hAnsi="Verdana"/>
          <w:color w:val="000000"/>
          <w:sz w:val="20"/>
        </w:rPr>
        <w:t> </w:t>
      </w:r>
      <w:r w:rsidRPr="007C62DD">
        <w:rPr>
          <w:rFonts w:ascii="Verdana" w:hAnsi="Verdana"/>
          <w:color w:val="000000"/>
          <w:sz w:val="20"/>
          <w:lang w:val="ru-RU"/>
        </w:rPr>
        <w:t>— продолжал судья,</w:t>
      </w:r>
      <w:r w:rsidRPr="007C62DD">
        <w:rPr>
          <w:rFonts w:ascii="Verdana" w:hAnsi="Verdana"/>
          <w:color w:val="000000"/>
          <w:sz w:val="20"/>
        </w:rPr>
        <w:t> </w:t>
      </w:r>
      <w:r w:rsidRPr="007C62DD">
        <w:rPr>
          <w:rFonts w:ascii="Verdana" w:hAnsi="Verdana"/>
          <w:color w:val="000000"/>
          <w:sz w:val="20"/>
          <w:lang w:val="ru-RU"/>
        </w:rPr>
        <w:t>— этот плод должен истолковать нам тайну и мудрость женского сердца. Возьмите яблоко, мисс Гарленд. Выслушайте наши нехитрые романтические истории и присудите приз по справедливости.</w:t>
      </w:r>
    </w:p>
    <w:p w14:paraId="178D1D06"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Пассажирка мило улыбнулась. Яблоко лежало у нее на коленях под плащами и пледами. Она приткнулась к своему защитному укреплению, и ей было тепло и уютно. Если бы не шум голосов и ветра, наверное, можно было бы услышать ее мурлыканье.</w:t>
      </w:r>
    </w:p>
    <w:p w14:paraId="1B9F25CE"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Кто-то подбросил в огонь дров. Судья Менефи учтиво кивнул головой мельнику.</w:t>
      </w:r>
    </w:p>
    <w:p w14:paraId="437A1346"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Вы почтите нас первым рассказом?</w:t>
      </w:r>
      <w:r w:rsidRPr="007C62DD">
        <w:rPr>
          <w:rFonts w:ascii="Verdana" w:hAnsi="Verdana"/>
          <w:color w:val="000000"/>
          <w:sz w:val="20"/>
        </w:rPr>
        <w:t> </w:t>
      </w:r>
      <w:r w:rsidRPr="007C62DD">
        <w:rPr>
          <w:rFonts w:ascii="Verdana" w:hAnsi="Verdana"/>
          <w:color w:val="000000"/>
          <w:sz w:val="20"/>
          <w:lang w:val="ru-RU"/>
        </w:rPr>
        <w:t>— сказал он.</w:t>
      </w:r>
    </w:p>
    <w:p w14:paraId="3D422A3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Мельник уселся по-турецки, сдвинул шляпу на самый затылок, чтобы предохранить его от сквозняка.</w:t>
      </w:r>
    </w:p>
    <w:p w14:paraId="2E595166"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Ну,</w:t>
      </w:r>
      <w:r w:rsidRPr="007C62DD">
        <w:rPr>
          <w:rFonts w:ascii="Verdana" w:hAnsi="Verdana"/>
          <w:color w:val="000000"/>
          <w:sz w:val="20"/>
        </w:rPr>
        <w:t> </w:t>
      </w:r>
      <w:r w:rsidRPr="007C62DD">
        <w:rPr>
          <w:rFonts w:ascii="Verdana" w:hAnsi="Verdana"/>
          <w:color w:val="000000"/>
          <w:sz w:val="20"/>
          <w:lang w:val="ru-RU"/>
        </w:rPr>
        <w:t>— начал он без всякого смущения,</w:t>
      </w:r>
      <w:r w:rsidRPr="007C62DD">
        <w:rPr>
          <w:rFonts w:ascii="Verdana" w:hAnsi="Verdana"/>
          <w:color w:val="000000"/>
          <w:sz w:val="20"/>
        </w:rPr>
        <w:t> </w:t>
      </w:r>
      <w:r w:rsidRPr="007C62DD">
        <w:rPr>
          <w:rFonts w:ascii="Verdana" w:hAnsi="Verdana"/>
          <w:color w:val="000000"/>
          <w:sz w:val="20"/>
          <w:lang w:val="ru-RU"/>
        </w:rPr>
        <w:t>— я разрешаю это затруднение примерно таким манером. Конечно, Редрута здорово поддел этот гусь, у которого хватало денег на всякие игрушки и который пытался отбить у него девушку. Ну, ясно, он идет прямо к ней и спрашивает, фальшивит она или нет. Кому охота, чтобы какой-то хлюст подъезжал с экипажами и золотыми приисками к девушке, на которую вы нацелились? Ну, значит, он идет к ней. Ну, возможно, что он горячится и разговаривает с ней, как с собственной женой, забыв, что чек еще не наличные. Ну, надо думать, что Алисе становится жарко под кофточкой... Ну, она кроет ему в ответ. Ну, он...</w:t>
      </w:r>
    </w:p>
    <w:p w14:paraId="3394875A"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Слушайте,</w:t>
      </w:r>
      <w:r w:rsidRPr="007C62DD">
        <w:rPr>
          <w:rFonts w:ascii="Verdana" w:hAnsi="Verdana"/>
          <w:color w:val="000000"/>
          <w:sz w:val="20"/>
        </w:rPr>
        <w:t> </w:t>
      </w:r>
      <w:r w:rsidRPr="007C62DD">
        <w:rPr>
          <w:rFonts w:ascii="Verdana" w:hAnsi="Verdana"/>
          <w:color w:val="000000"/>
          <w:sz w:val="20"/>
          <w:lang w:val="ru-RU"/>
        </w:rPr>
        <w:t>— перебил его пассажир, который не был ничем особенным.</w:t>
      </w:r>
      <w:r w:rsidRPr="007C62DD">
        <w:rPr>
          <w:rFonts w:ascii="Verdana" w:hAnsi="Verdana"/>
          <w:color w:val="000000"/>
          <w:sz w:val="20"/>
        </w:rPr>
        <w:t> </w:t>
      </w:r>
      <w:r w:rsidRPr="007C62DD">
        <w:rPr>
          <w:rFonts w:ascii="Verdana" w:hAnsi="Verdana"/>
          <w:color w:val="000000"/>
          <w:sz w:val="20"/>
          <w:lang w:val="ru-RU"/>
        </w:rPr>
        <w:t>— Если бы вы столько размещали ветряных мельниц, сколько раз повторяете «ну», вы бы нажили себе капиталец, верно?</w:t>
      </w:r>
    </w:p>
    <w:p w14:paraId="6419649B"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Мельник добродушно усмехнулся.</w:t>
      </w:r>
    </w:p>
    <w:p w14:paraId="3D357124"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Ну, я вам не Гюй де Мопассам,</w:t>
      </w:r>
      <w:r w:rsidRPr="007C62DD">
        <w:rPr>
          <w:rFonts w:ascii="Verdana" w:hAnsi="Verdana"/>
          <w:color w:val="000000"/>
          <w:sz w:val="20"/>
        </w:rPr>
        <w:t> </w:t>
      </w:r>
      <w:r w:rsidRPr="007C62DD">
        <w:rPr>
          <w:rFonts w:ascii="Verdana" w:hAnsi="Verdana"/>
          <w:color w:val="000000"/>
          <w:sz w:val="20"/>
          <w:lang w:val="ru-RU"/>
        </w:rPr>
        <w:t>— сказал он весело.</w:t>
      </w:r>
      <w:r w:rsidRPr="007C62DD">
        <w:rPr>
          <w:rFonts w:ascii="Verdana" w:hAnsi="Verdana"/>
          <w:color w:val="000000"/>
          <w:sz w:val="20"/>
        </w:rPr>
        <w:t> </w:t>
      </w:r>
      <w:r w:rsidRPr="007C62DD">
        <w:rPr>
          <w:rFonts w:ascii="Verdana" w:hAnsi="Verdana"/>
          <w:color w:val="000000"/>
          <w:sz w:val="20"/>
          <w:lang w:val="ru-RU"/>
        </w:rPr>
        <w:t>— Я выражаюсь просто, по-американски. Ну, она говорит что-нибудь вроде этого: «Мистер Прииск мне только друг,</w:t>
      </w:r>
      <w:r w:rsidRPr="007C62DD">
        <w:rPr>
          <w:rFonts w:ascii="Verdana" w:hAnsi="Verdana"/>
          <w:color w:val="000000"/>
          <w:sz w:val="20"/>
        </w:rPr>
        <w:t> </w:t>
      </w:r>
      <w:r w:rsidRPr="007C62DD">
        <w:rPr>
          <w:rFonts w:ascii="Verdana" w:hAnsi="Verdana"/>
          <w:color w:val="000000"/>
          <w:sz w:val="20"/>
          <w:lang w:val="ru-RU"/>
        </w:rPr>
        <w:t>— говорит она,</w:t>
      </w:r>
      <w:r w:rsidRPr="007C62DD">
        <w:rPr>
          <w:rFonts w:ascii="Verdana" w:hAnsi="Verdana"/>
          <w:color w:val="000000"/>
          <w:sz w:val="20"/>
        </w:rPr>
        <w:t> </w:t>
      </w:r>
      <w:r w:rsidRPr="007C62DD">
        <w:rPr>
          <w:rFonts w:ascii="Verdana" w:hAnsi="Verdana"/>
          <w:color w:val="000000"/>
          <w:sz w:val="20"/>
          <w:lang w:val="ru-RU"/>
        </w:rPr>
        <w:t>— но он катает меня и покупает билеты в театр, а от тебя этого не дождешься. Что же мне и удовольствия в жизни иметь нельзя? Так ты думаешь?» «Брось эти штучки,</w:t>
      </w:r>
      <w:r w:rsidRPr="007C62DD">
        <w:rPr>
          <w:rFonts w:ascii="Verdana" w:hAnsi="Verdana"/>
          <w:color w:val="000000"/>
          <w:sz w:val="20"/>
        </w:rPr>
        <w:t> </w:t>
      </w:r>
      <w:r w:rsidRPr="007C62DD">
        <w:rPr>
          <w:rFonts w:ascii="Verdana" w:hAnsi="Verdana"/>
          <w:color w:val="000000"/>
          <w:sz w:val="20"/>
          <w:lang w:val="ru-RU"/>
        </w:rPr>
        <w:t>— говорит Редрут.</w:t>
      </w:r>
      <w:r w:rsidRPr="007C62DD">
        <w:rPr>
          <w:rFonts w:ascii="Verdana" w:hAnsi="Verdana"/>
          <w:color w:val="000000"/>
          <w:sz w:val="20"/>
        </w:rPr>
        <w:t> </w:t>
      </w:r>
      <w:r w:rsidRPr="007C62DD">
        <w:rPr>
          <w:rFonts w:ascii="Verdana" w:hAnsi="Verdana"/>
          <w:color w:val="000000"/>
          <w:sz w:val="20"/>
          <w:lang w:val="ru-RU"/>
        </w:rPr>
        <w:t>— Дай этому щеголю отставку, а то не ставить тебе комнатных туфель под мою тумбочку».</w:t>
      </w:r>
    </w:p>
    <w:p w14:paraId="46423BF5"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Ну, такое расписание не годится девушке, которая развела пары; если девушка была с характером, такие слова, конечно, пришлись ей не по вкусу. А бьюсь об заклад, что она только его и любила. Может, ей просто хотелось, как это бывает с девушками, повертихвостить немножко, прежде чем засесть штопать Джорджу носки и стать хорошей женой. Но ему попала вожжа под хвост, и он ни тпру ни ну. А она, ясно, понятно, возвращает ему кольцо. Джордж, значит, смывается и начинает закладывать. Да-с! Вот она штука-то какая. А держу пари, что девочка выставила этот рог изобилия в модной жилетке за порог ровно через два дня, как исчез ее суженый. Джордж погружается на товарный поезд и направляет мешок со своими пожитками в края неизвестные. Несколько лет он пьет горькую. А потом анилин и водка подсказывают решение. «Мне остается келья отшельника,</w:t>
      </w:r>
      <w:r w:rsidRPr="007C62DD">
        <w:rPr>
          <w:rFonts w:ascii="Verdana" w:hAnsi="Verdana"/>
          <w:color w:val="000000"/>
          <w:sz w:val="20"/>
        </w:rPr>
        <w:t> </w:t>
      </w:r>
      <w:r w:rsidRPr="007C62DD">
        <w:rPr>
          <w:rFonts w:ascii="Verdana" w:hAnsi="Verdana"/>
          <w:color w:val="000000"/>
          <w:sz w:val="20"/>
          <w:lang w:val="ru-RU"/>
        </w:rPr>
        <w:t>— говорит Джордж,</w:t>
      </w:r>
      <w:r w:rsidRPr="007C62DD">
        <w:rPr>
          <w:rFonts w:ascii="Verdana" w:hAnsi="Verdana"/>
          <w:color w:val="000000"/>
          <w:sz w:val="20"/>
        </w:rPr>
        <w:t> </w:t>
      </w:r>
      <w:r w:rsidRPr="007C62DD">
        <w:rPr>
          <w:rFonts w:ascii="Verdana" w:hAnsi="Verdana"/>
          <w:color w:val="000000"/>
          <w:sz w:val="20"/>
          <w:lang w:val="ru-RU"/>
        </w:rPr>
        <w:t>— да борода по пояс, да зарытая кубышка с деньгами, которых нет».</w:t>
      </w:r>
    </w:p>
    <w:p w14:paraId="76030396"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Но Алиса, по моему мнению, вела себя вполне порядочно. Она не вышла замуж и, как только начали показываться морщинки, взялась за пишущую машинку и завела себе кошку, которая бежала со всех ног, когда ее звали: «Кис, кис, кис!» Я слишком верю в хороших женщин и не могу допустить, что они бросают парней, с которыми хороводятся, всякий раз как им подвернется мешок с деньгами.</w:t>
      </w:r>
      <w:r w:rsidRPr="007C62DD">
        <w:rPr>
          <w:rFonts w:ascii="Verdana" w:hAnsi="Verdana"/>
          <w:color w:val="000000"/>
          <w:sz w:val="20"/>
        </w:rPr>
        <w:t> </w:t>
      </w:r>
      <w:r w:rsidRPr="007C62DD">
        <w:rPr>
          <w:rFonts w:ascii="Verdana" w:hAnsi="Verdana"/>
          <w:color w:val="000000"/>
          <w:sz w:val="20"/>
          <w:lang w:val="ru-RU"/>
        </w:rPr>
        <w:t>— Мельник умолк.</w:t>
      </w:r>
    </w:p>
    <w:p w14:paraId="6CAD8CAC"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lastRenderedPageBreak/>
        <w:t>—</w:t>
      </w:r>
      <w:r w:rsidRPr="007C62DD">
        <w:rPr>
          <w:rFonts w:ascii="Verdana" w:hAnsi="Verdana"/>
          <w:color w:val="000000"/>
          <w:sz w:val="20"/>
        </w:rPr>
        <w:t> </w:t>
      </w:r>
      <w:r w:rsidRPr="007C62DD">
        <w:rPr>
          <w:rFonts w:ascii="Verdana" w:hAnsi="Verdana"/>
          <w:color w:val="000000"/>
          <w:sz w:val="20"/>
          <w:lang w:val="ru-RU"/>
        </w:rPr>
        <w:t>По-моему,</w:t>
      </w:r>
      <w:r w:rsidRPr="007C62DD">
        <w:rPr>
          <w:rFonts w:ascii="Verdana" w:hAnsi="Verdana"/>
          <w:color w:val="000000"/>
          <w:sz w:val="20"/>
        </w:rPr>
        <w:t> </w:t>
      </w:r>
      <w:r w:rsidRPr="007C62DD">
        <w:rPr>
          <w:rFonts w:ascii="Verdana" w:hAnsi="Verdana"/>
          <w:color w:val="000000"/>
          <w:sz w:val="20"/>
          <w:lang w:val="ru-RU"/>
        </w:rPr>
        <w:t>— сказала пассажирка, слегка потянувшись на своем низком троне,</w:t>
      </w:r>
      <w:r w:rsidRPr="007C62DD">
        <w:rPr>
          <w:rFonts w:ascii="Verdana" w:hAnsi="Verdana"/>
          <w:color w:val="000000"/>
          <w:sz w:val="20"/>
        </w:rPr>
        <w:t> </w:t>
      </w:r>
      <w:r w:rsidRPr="007C62DD">
        <w:rPr>
          <w:rFonts w:ascii="Verdana" w:hAnsi="Verdana"/>
          <w:color w:val="000000"/>
          <w:sz w:val="20"/>
          <w:lang w:val="ru-RU"/>
        </w:rPr>
        <w:t>— это очаро...</w:t>
      </w:r>
    </w:p>
    <w:p w14:paraId="58FA940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О мисс Гарленд!</w:t>
      </w:r>
      <w:r w:rsidRPr="007C62DD">
        <w:rPr>
          <w:rFonts w:ascii="Verdana" w:hAnsi="Verdana"/>
          <w:color w:val="000000"/>
          <w:sz w:val="20"/>
        </w:rPr>
        <w:t> </w:t>
      </w:r>
      <w:r w:rsidRPr="007C62DD">
        <w:rPr>
          <w:rFonts w:ascii="Verdana" w:hAnsi="Verdana"/>
          <w:color w:val="000000"/>
          <w:sz w:val="20"/>
          <w:lang w:val="ru-RU"/>
        </w:rPr>
        <w:t>— вмешался судья Менефи, подняв руку.</w:t>
      </w:r>
      <w:r w:rsidRPr="007C62DD">
        <w:rPr>
          <w:rFonts w:ascii="Verdana" w:hAnsi="Verdana"/>
          <w:color w:val="000000"/>
          <w:sz w:val="20"/>
        </w:rPr>
        <w:t> </w:t>
      </w:r>
      <w:r w:rsidRPr="007C62DD">
        <w:rPr>
          <w:rFonts w:ascii="Verdana" w:hAnsi="Verdana"/>
          <w:color w:val="000000"/>
          <w:sz w:val="20"/>
          <w:lang w:val="ru-RU"/>
        </w:rPr>
        <w:t>— Прошу вас, не надо комментариев! Это было бы несправедливо по отношению к другим соревнующимся. Мистер... э-э... ваша очередь,</w:t>
      </w:r>
      <w:r w:rsidRPr="007C62DD">
        <w:rPr>
          <w:rFonts w:ascii="Verdana" w:hAnsi="Verdana"/>
          <w:color w:val="000000"/>
          <w:sz w:val="20"/>
        </w:rPr>
        <w:t> </w:t>
      </w:r>
      <w:r w:rsidRPr="007C62DD">
        <w:rPr>
          <w:rFonts w:ascii="Verdana" w:hAnsi="Verdana"/>
          <w:color w:val="000000"/>
          <w:sz w:val="20"/>
          <w:lang w:val="ru-RU"/>
        </w:rPr>
        <w:t>— обратился судья Менефи к молодому человеку, имевшему агентство.</w:t>
      </w:r>
    </w:p>
    <w:p w14:paraId="200CA509"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Моя версия этой романтической истории такова,</w:t>
      </w:r>
      <w:r w:rsidRPr="007C62DD">
        <w:rPr>
          <w:rFonts w:ascii="Verdana" w:hAnsi="Verdana"/>
          <w:color w:val="000000"/>
          <w:sz w:val="20"/>
        </w:rPr>
        <w:t> </w:t>
      </w:r>
      <w:r w:rsidRPr="007C62DD">
        <w:rPr>
          <w:rFonts w:ascii="Verdana" w:hAnsi="Verdana"/>
          <w:color w:val="000000"/>
          <w:sz w:val="20"/>
          <w:lang w:val="ru-RU"/>
        </w:rPr>
        <w:t>— начал молодой человек, робко потирая руки.</w:t>
      </w:r>
      <w:r w:rsidRPr="007C62DD">
        <w:rPr>
          <w:rFonts w:ascii="Verdana" w:hAnsi="Verdana"/>
          <w:color w:val="000000"/>
          <w:sz w:val="20"/>
        </w:rPr>
        <w:t> </w:t>
      </w:r>
      <w:r w:rsidRPr="007C62DD">
        <w:rPr>
          <w:rFonts w:ascii="Verdana" w:hAnsi="Verdana"/>
          <w:color w:val="000000"/>
          <w:sz w:val="20"/>
          <w:lang w:val="ru-RU"/>
        </w:rPr>
        <w:t>— Они не ссорились, расставаясь. Мистер Редрут простился с нею и пошел по свету искать счастья. Он знал, что его любимая останется верна ему. Он не допускал мысли, что его соперник может тронуть сердце, такое любящее и верное. Я бы сказал, что мистер Редрут направился в Скалистые горы в Вайоминг, в поисках золота. Однажды шайка пиратов высадилась там и захватила его за работой и...</w:t>
      </w:r>
    </w:p>
    <w:p w14:paraId="2024065D"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Эй! Что за черт?</w:t>
      </w:r>
      <w:r w:rsidRPr="007C62DD">
        <w:rPr>
          <w:rFonts w:ascii="Verdana" w:hAnsi="Verdana"/>
          <w:color w:val="000000"/>
          <w:sz w:val="20"/>
        </w:rPr>
        <w:t> </w:t>
      </w:r>
      <w:r w:rsidRPr="007C62DD">
        <w:rPr>
          <w:rFonts w:ascii="Verdana" w:hAnsi="Verdana"/>
          <w:color w:val="000000"/>
          <w:sz w:val="20"/>
          <w:lang w:val="ru-RU"/>
        </w:rPr>
        <w:t>— резко крикнул пассажир, который не был ничем особенным.</w:t>
      </w:r>
      <w:r w:rsidRPr="007C62DD">
        <w:rPr>
          <w:rFonts w:ascii="Verdana" w:hAnsi="Verdana"/>
          <w:color w:val="000000"/>
          <w:sz w:val="20"/>
        </w:rPr>
        <w:t> </w:t>
      </w:r>
      <w:r w:rsidRPr="007C62DD">
        <w:rPr>
          <w:rFonts w:ascii="Verdana" w:hAnsi="Verdana"/>
          <w:color w:val="000000"/>
          <w:sz w:val="20"/>
          <w:lang w:val="ru-RU"/>
        </w:rPr>
        <w:t>— Шайка пиратов высадилась в Скалистых горах? Может, вы скажете, как они плыли...</w:t>
      </w:r>
    </w:p>
    <w:p w14:paraId="2114EB30"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Высадились с поезда,</w:t>
      </w:r>
      <w:r w:rsidRPr="007C62DD">
        <w:rPr>
          <w:rFonts w:ascii="Verdana" w:hAnsi="Verdana"/>
          <w:color w:val="000000"/>
          <w:sz w:val="20"/>
        </w:rPr>
        <w:t> </w:t>
      </w:r>
      <w:r w:rsidRPr="007C62DD">
        <w:rPr>
          <w:rFonts w:ascii="Verdana" w:hAnsi="Verdana"/>
          <w:color w:val="000000"/>
          <w:sz w:val="20"/>
          <w:lang w:val="ru-RU"/>
        </w:rPr>
        <w:t>— сказал рассказчик спокойно и не без находчивости.</w:t>
      </w:r>
      <w:r w:rsidRPr="007C62DD">
        <w:rPr>
          <w:rFonts w:ascii="Verdana" w:hAnsi="Verdana"/>
          <w:color w:val="000000"/>
          <w:sz w:val="20"/>
        </w:rPr>
        <w:t> </w:t>
      </w:r>
      <w:r w:rsidRPr="007C62DD">
        <w:rPr>
          <w:rFonts w:ascii="Verdana" w:hAnsi="Verdana"/>
          <w:color w:val="000000"/>
          <w:sz w:val="20"/>
          <w:lang w:val="ru-RU"/>
        </w:rPr>
        <w:t>— Они долго держали его пленником в пещере, а потом отвезли за сотни миль в леса Аляски. Там красивая индианка влюбилась в него, но он остался верен Алисе. Проблуждав еще год в лесах, он отправился с брильянтами...</w:t>
      </w:r>
    </w:p>
    <w:p w14:paraId="3A8F5C44"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С какими брильянтами?</w:t>
      </w:r>
      <w:r w:rsidRPr="007C62DD">
        <w:rPr>
          <w:rFonts w:ascii="Verdana" w:hAnsi="Verdana"/>
          <w:color w:val="000000"/>
          <w:sz w:val="20"/>
        </w:rPr>
        <w:t> </w:t>
      </w:r>
      <w:r w:rsidRPr="007C62DD">
        <w:rPr>
          <w:rFonts w:ascii="Verdana" w:hAnsi="Verdana"/>
          <w:color w:val="000000"/>
          <w:sz w:val="20"/>
          <w:lang w:val="ru-RU"/>
        </w:rPr>
        <w:t>— спросил незначительный пассажир почти что грубо.</w:t>
      </w:r>
    </w:p>
    <w:p w14:paraId="28D36FA7" w14:textId="77777777" w:rsidR="00240B02" w:rsidRPr="007C62DD" w:rsidRDefault="00240B02" w:rsidP="007C62DD">
      <w:pPr>
        <w:suppressAutoHyphens/>
        <w:spacing w:after="0" w:line="240" w:lineRule="auto"/>
        <w:ind w:firstLine="283"/>
        <w:jc w:val="both"/>
        <w:rPr>
          <w:rFonts w:ascii="Verdana" w:hAnsi="Verdana"/>
          <w:color w:val="000000"/>
          <w:sz w:val="20"/>
          <w:lang w:val="ru-RU"/>
        </w:rPr>
      </w:pPr>
      <w:r w:rsidRPr="007C62DD">
        <w:rPr>
          <w:rFonts w:ascii="Verdana" w:hAnsi="Verdana"/>
          <w:color w:val="000000"/>
          <w:sz w:val="20"/>
          <w:lang w:val="ru-RU"/>
        </w:rPr>
        <w:t>—</w:t>
      </w:r>
      <w:r w:rsidRPr="007C62DD">
        <w:rPr>
          <w:rFonts w:ascii="Verdana" w:hAnsi="Verdana"/>
          <w:color w:val="000000"/>
          <w:sz w:val="20"/>
        </w:rPr>
        <w:t> </w:t>
      </w:r>
      <w:r w:rsidRPr="007C62DD">
        <w:rPr>
          <w:rFonts w:ascii="Verdana" w:hAnsi="Verdana"/>
          <w:color w:val="000000"/>
          <w:sz w:val="20"/>
          <w:lang w:val="ru-RU"/>
        </w:rPr>
        <w:t>С теми, которые шорник показал ему в Перуанском храме,</w:t>
      </w:r>
      <w:r w:rsidRPr="007C62DD">
        <w:rPr>
          <w:rFonts w:ascii="Verdana" w:hAnsi="Verdana"/>
          <w:color w:val="000000"/>
          <w:sz w:val="20"/>
        </w:rPr>
        <w:t> </w:t>
      </w:r>
      <w:r w:rsidRPr="007C62DD">
        <w:rPr>
          <w:rFonts w:ascii="Verdana" w:hAnsi="Verdana"/>
          <w:color w:val="000000"/>
          <w:sz w:val="20"/>
          <w:lang w:val="ru-RU"/>
        </w:rPr>
        <w:t>— ответил рассказчик несколько туманно.</w:t>
      </w:r>
      <w:r w:rsidRPr="007C62DD">
        <w:rPr>
          <w:rFonts w:ascii="Verdana" w:hAnsi="Verdana"/>
          <w:color w:val="000000"/>
          <w:sz w:val="20"/>
        </w:rPr>
        <w:t> </w:t>
      </w:r>
      <w:r w:rsidRPr="007C62DD">
        <w:rPr>
          <w:rFonts w:ascii="Verdana" w:hAnsi="Verdana"/>
          <w:color w:val="000000"/>
          <w:sz w:val="20"/>
          <w:lang w:val="ru-RU"/>
        </w:rPr>
        <w:t>— Когда он вернулся домой, мать Алисы, вся в слезах, повела его к зеленому могильному холмику под ивой. «Ее сердце разбилось, когда вы уехали»,</w:t>
      </w:r>
      <w:r w:rsidRPr="007C62DD">
        <w:rPr>
          <w:rFonts w:ascii="Verdana" w:hAnsi="Verdana"/>
          <w:color w:val="000000"/>
          <w:sz w:val="20"/>
        </w:rPr>
        <w:t> </w:t>
      </w:r>
      <w:r w:rsidRPr="007C62DD">
        <w:rPr>
          <w:rFonts w:ascii="Verdana" w:hAnsi="Verdana"/>
          <w:color w:val="000000"/>
          <w:sz w:val="20"/>
          <w:lang w:val="ru-RU"/>
        </w:rPr>
        <w:t>— сказала мать. «А что стало с моим соперником Честером Макинтош?»</w:t>
      </w:r>
      <w:r w:rsidRPr="007C62DD">
        <w:rPr>
          <w:rFonts w:ascii="Verdana" w:hAnsi="Verdana"/>
          <w:color w:val="000000"/>
          <w:sz w:val="20"/>
        </w:rPr>
        <w:t> </w:t>
      </w:r>
      <w:r w:rsidRPr="007C62DD">
        <w:rPr>
          <w:rFonts w:ascii="Verdana" w:hAnsi="Verdana"/>
          <w:color w:val="000000"/>
          <w:sz w:val="20"/>
          <w:lang w:val="ru-RU"/>
        </w:rPr>
        <w:t>— спросил мистер Редрут, печально склонив колени у могилы Алисы. «Когда он узнал,</w:t>
      </w:r>
      <w:r w:rsidRPr="007C62DD">
        <w:rPr>
          <w:rFonts w:ascii="Verdana" w:hAnsi="Verdana"/>
          <w:color w:val="000000"/>
          <w:sz w:val="20"/>
        </w:rPr>
        <w:t> </w:t>
      </w:r>
      <w:r w:rsidRPr="007C62DD">
        <w:rPr>
          <w:rFonts w:ascii="Verdana" w:hAnsi="Verdana"/>
          <w:color w:val="000000"/>
          <w:sz w:val="20"/>
          <w:lang w:val="ru-RU"/>
        </w:rPr>
        <w:t>— ответила она,</w:t>
      </w:r>
      <w:r w:rsidRPr="007C62DD">
        <w:rPr>
          <w:rFonts w:ascii="Verdana" w:hAnsi="Verdana"/>
          <w:color w:val="000000"/>
          <w:sz w:val="20"/>
        </w:rPr>
        <w:t> </w:t>
      </w:r>
      <w:r w:rsidRPr="007C62DD">
        <w:rPr>
          <w:rFonts w:ascii="Verdana" w:hAnsi="Verdana"/>
          <w:color w:val="000000"/>
          <w:sz w:val="20"/>
          <w:lang w:val="ru-RU"/>
        </w:rPr>
        <w:t>— что ее сердце принадлежало вам, он чахнул и чахнул, пока наконец не открыл мебельный магазин в Гранд-Рапидз. Позже мы слышали, что его до смерти искусал бешеный лось около Саут-Бенд, штат Индиана, куда он отправился, чтобы забыть цивилизованный мир». Выслушав это, мистер Редрут отвернулся от людей и, как мы уже знаем, стал отшельником.</w:t>
      </w:r>
    </w:p>
    <w:p w14:paraId="526F1011"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Мой рассказ, — заключил молодой человек, имевший агентство, — может быть, лишен литературных достоинств, но я хочу в нем показать, что девушка осталась верной. В сравнении с истинной любовью она ни во что не ставила богатство. Я так восхищаюсь прекрасным полом и верю ему, что иначе думать не могу.</w:t>
      </w:r>
    </w:p>
    <w:p w14:paraId="09C83113"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Рассказчик умолк, искоса взглянув в угол, где сидела пассажирка.</w:t>
      </w:r>
    </w:p>
    <w:p w14:paraId="600F51A9"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Затем судья Менефи попросил Билдеда Роза выступить со своим рассказом в соревновании на символическое яблоко. Сообщение кучера было кратким.</w:t>
      </w:r>
    </w:p>
    <w:p w14:paraId="46BC9D3B"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Я не из тех живодеров, — сказал он, — которые все несчастья сваливают на баб. Мое показание, судья, насчет рассказа, который вы спрашиваете, будет примерно такое: Редрута сгубила лень. Если бы он сгреб за холку этого Пегаса, который пытался его объехать, и дал бы ему по морде, да держал бы Алису в стойле и надел бы ей узду с наглазниками, все было бы в порядке. Раз тебе приглянулась бабенка, так ради нее стоит постараться. «Пошли за мной, когда опять понадоблюсь», — говорит Редрут, надевает свой стетсон и сматывается. Он, может быть, думал, что это гордость, а по-нашему — лень. Какая женщина станет бегать за мужчиной? «Пускай сам придет», — говорит себе девочка; и я ручаюсь, что она велит парню с мошной попятиться, а потом с утра до ночи выглядывает из окошка, не идет ли ее разлюбезный с пустым бумажником и пушистыми усами.</w:t>
      </w:r>
    </w:p>
    <w:p w14:paraId="4CE8BC4C"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Редрут ждет, наверно, лет девять, не пришлет ли она негра с записочкой, с просьбой простить ее. Но она не шлет. «Дело не выгорело, — говорит Редрут, — а я прогорел». И он берется за работенку отшельника и отращивает бороду. Да, лень и борода — вот в чем зарыта собака. Лень и борода друг без друга никуда. Слышали вы когда-нибудь, чтобы человек с длинными волосами и бородой наткнулся на золотые россыпи? Нет. Возьмите хоть герцога Молборо или этого жулика из «Стандард Ойл». Есть у них что-нибудь подобное?</w:t>
      </w:r>
    </w:p>
    <w:p w14:paraId="178C7D9D"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xml:space="preserve">Ну а эта Алиса так и не вышла замуж, клянусь дохлым мерином. Женись Редрут на другой — может, и она вышла бы. Но он так и не вернулся. У ней хранятся как сокровища все эти штучки, которые они называют любовными памятками. Может </w:t>
      </w:r>
      <w:r w:rsidRPr="007C62DD">
        <w:rPr>
          <w:rFonts w:ascii="Verdana" w:hAnsi="Verdana"/>
          <w:color w:val="000000"/>
          <w:sz w:val="20"/>
        </w:rPr>
        <w:lastRenderedPageBreak/>
        <w:t>быть, клок волос и стальная пластинка от корсета, которую он сломал. Такого сорта товарец для некоторых женщин все равно что муж. Верно, она так и засиделась в девках. И ни одну женщину я не виню в том, что Редрут расстался с чистыми рубахами и с парикмахерскими.</w:t>
      </w:r>
    </w:p>
    <w:p w14:paraId="03BBA6E3"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Следующим по порядку выступил пассажир, который не был ничем особенным. Безымянный для нас, он совершает путь от Парадайза до Санрайз-Сити.</w:t>
      </w:r>
    </w:p>
    <w:p w14:paraId="50FE0471"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Но вы его увидите, если только огонь в камине не погаснет, когда он откликнется на призыв судьи.</w:t>
      </w:r>
    </w:p>
    <w:p w14:paraId="3BFD42CF"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Худой, в рыжеватом костюме, сидит, как лягушка, обхватил руками ноги, а подбородком уперся в колени. Гладкие, пенькового цвета волосы, длинный нос, рот, как у сатира, с вздернутыми, запачканными табаком углами губ. Глаза как у рыбы; красный галстук с булавкой в форме подковы. Он начал дребезжащим хихиканьем, которое постепенно оформилось в слова.</w:t>
      </w:r>
    </w:p>
    <w:p w14:paraId="7DF8DE48"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Все заврались. Что? Роман без флердоранжа? Го, го! Ставлю кошелек на парня с галстуком бабочкой и с чековой книжкой в кармане.</w:t>
      </w:r>
    </w:p>
    <w:p w14:paraId="4F745D40"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С расставанья у калитки? Ладно! «Ты никогда меня не любила, — говорит Редрут яростно, — иначе ты бы не стала разговаривать с человеком, который угощает тебя мороженым». «Я ненавижу его, — говорит она, — я проклинаю его таратайку. Меня тошнит от его первосортных конфет, которые он присылает мне в золоченых коробках, обернутых в настоящие кружева; я чувствую, что могу пронзить его копьем, если он поднесет мне массивный медальон, украшенный бирюзой и жемчугом. Пропади он пропадом! Одного тебя люблю я». «Полегче на поворотах! — говорит Редрут. — Что я, какой-нибудь распутник из восточных штатов? Не лезь ко мне, пожалуйста. Делить тебя я ни с кем не собираюсь. Ступай и продолжай ненавидеть твоего приятеля. Я обойдусь девочкой Никерсон с авеню Б., жевательной резиной и поездкой в трамвае».</w:t>
      </w:r>
    </w:p>
    <w:p w14:paraId="3E2A4C12"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В тот же вечер заявляется Джон Уильям Крез. «Что? Слезы?» — говорит он, поправляя свою жемчужную булавку. «Вы отпугнули моего возлюбленного, — говорит Алиса рыдая. — Мне противен ваш вид». «Тогда выходите за меня замуж», — говорит Джон Уильям, зажигая сигару «Генри Клей». «Что! — кричит она, негодуя. — Выйти за вас? Ни за что на свете, — говорит, — пока я не успокоюсь и не смогу кое-что закупить, а вы не выправите разрешения на брак. Тут рядом есть телефон: можно позвонить в канцелярию мэра». Рассказчик сделал паузу, и опять раздался его циничный смешок.</w:t>
      </w:r>
    </w:p>
    <w:p w14:paraId="77B536FC"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Поженились они? — продолжал он. — Проглотила утка жука? А теперь поговорим о старике Редруте. Вот здесь, я считаю, вы тоже все ошиблись. Что превратило его в отшельника? Один говорит: лень, другой говорит: угрызения совести, третий говорит: пьянство. А я говорю: женщины. Сколько сейчас лет старику? — спросил рассказчик, обращаясь к Билдеду Розу.</w:t>
      </w:r>
    </w:p>
    <w:p w14:paraId="7E0B69B0"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Лет шестьдесят пять.</w:t>
      </w:r>
    </w:p>
    <w:p w14:paraId="16E286CB"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Очень хорошо. Он хозяйничал здесь, в своей отшельнической лавочке, двадцать лет. Допустим, что ему было двадцать пять, когда он раскланялся у калитки. Таким образом, от него требуется отчет за двадцать лет его жизни, иначе ему крышка. На что же он потратил эту десятку и две пятерки? Я сообщу вам свою мысль. Сидел в тюрьме за двоеженство. Допустим, что у него была толстая блондинка в Сен-Джо и худощавая брюнетка в Скиллет-Ридж и еще одна, с золотым зубом, в долине Ко. Редрут запутался и угодил в тюрьму. Отсидел свое, вышел и говорит: «Будь что будет, но юбок с меня хватит. В отшельнической отрасли нет перепроизводства, и стенографистки не обращаются к отшельникам за работой. Веселая жизнь отшельника — вот это мне по душе. Хватит с меня длинных волос в гребенке и шпилек в сигарном ящике». Вы говорите, что старика Редрута упрятали в желтый дом потому, что он назвал себя царем Соломоном? Дудки. Он и был Соломоном. Я кончил. Полагаю, яблок это не стоит. Марки на ответ приложены. Что-то не похоже, что я победил.</w:t>
      </w:r>
    </w:p>
    <w:p w14:paraId="0B59C4FC"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xml:space="preserve">Уважая предписание судьи Менефи — воздерживаться от комментариев к рассказам, никто ничего не сказал, когда пассажир, который не был ничем особенным, умолк. И тогда изобретательный зачинщик конкурса прочистил горло, чтобы начать последний рассказ на приз. Хотя судья Менефи восседал на полу без особого комфорта, это отнюдь не умалило его достоинства. Отблески угасавшего </w:t>
      </w:r>
      <w:r w:rsidRPr="007C62DD">
        <w:rPr>
          <w:rFonts w:ascii="Verdana" w:hAnsi="Verdana"/>
          <w:color w:val="000000"/>
          <w:sz w:val="20"/>
        </w:rPr>
        <w:lastRenderedPageBreak/>
        <w:t>пламени освещали его лицо, чеканное, как лицо римского императора на какой-нибудь старой монете, и густые пряди его почтенных седых волос.</w:t>
      </w:r>
    </w:p>
    <w:p w14:paraId="0DE6A39C"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Женское сердце! — начал он ровным, но взволнованным голосом. — Кто разгадает его? Пути и желания мужчин разнообразны. Но сердца всех женщин, думается мне, бьются в одном ритме и настроены на старую мелодию любви. Любовь для женщины означает жертву. Если она достойна этого имени, то ни деньги, ни положение не перевесят для нее истинного чувства.</w:t>
      </w:r>
    </w:p>
    <w:p w14:paraId="641F43A7"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Господа присяж... я хочу сказать: друзья мои! Здесь разбирается дело Редрута против любви и привязанности. Но кто же подсудимый? Не Редрут, ибо он уже понес наказание. И не эти бессмертные страсти, которые украшают нашу жизнь радостью ангелов. Так кто же? Сегодня каждый из нас сидит на скамье подсудимых и должен ответить, благородные или темные силы обитают в его душе. И судит нас изящная половина человечества в образе одного из ее прекраснейших цветков. В руке она держит приз, сам по себе незначительный, но достойный наших благородных усилий как символ признания одной из достойнейших представительниц женского суждения и вкуса.</w:t>
      </w:r>
    </w:p>
    <w:p w14:paraId="1E734F69"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Переходя к воображаемой истории Редрута и прелестного создания, которому он отдал свое сердце, я должен прежде всего возвысить свой голос против недостойной инсинуации, что к отречению от мира его якобы привел женский эгоизм, или вероломство, или любовь к роскоши. Я не встречал женщины столь бездушной или столь продажной. Мы должны искать причину в другом — в более низменной природе и недостойных намерениях мужчины.</w:t>
      </w:r>
    </w:p>
    <w:p w14:paraId="48BA3EA5"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По всей вероятности, в тот достопамятный день, когда влюбленные стояли у калитки, между ними произошла ссора. Терзаемый ревностью, юный Редрут покинул родные края. Но имел ли он достаточно оснований поступить таким образом? Нет доказательств ни за, ни против. Но есть нечто высшее, чем доказательство; есть великая, вечная вера в доброту женщины, в ее стойкость перед соблазном, в ее верность даже при наличии предлагаемых сокровищ.</w:t>
      </w:r>
    </w:p>
    <w:p w14:paraId="2C020F11"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Я рисую себе безрассудного юношу, который, терзаясь, блуждает по свету. Я вижу его постепенное падение и, наконец, его совершенное отчаяние, когда он осознает, что потерял самый драгоценный дар из тех, что жизнь могла ему предложить. При таких обстоятельствах становится понятным и почему он бежал от мира печали, и последующее расстройство его умственной деятельности.</w:t>
      </w:r>
    </w:p>
    <w:p w14:paraId="6608D1D2"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Перейдем ко второй части разбираемого дела. Что мы здесь видим? Одинокую женщину, увядающую с течением времени, все еще ждущую с тайной надеждой, что вот он появится, вот раздадутся его шаги. Но они никогда не раздадутся. Теперь она уже старушка. Ее волосы поседели и гладко причесаны. Каждый день она сидит у калитки и тоскливо смотрит на пыльную дорогу. Ей мнится, что она ждет его не здесь, в бренном мире, а там, у райских врат, и она — его навеки. Да, моя вера в женщину рисует эту картину перед моим внутренним взором. Разлученные навек на земле, но ожидающие: она — предвкушая встречу в Элизиуме, он — в геенне огненной.</w:t>
      </w:r>
    </w:p>
    <w:p w14:paraId="7B664C89"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А я думал, что он в желтом доме, — сказал пассажир, который не был ничем особенным.</w:t>
      </w:r>
    </w:p>
    <w:p w14:paraId="1E932F83"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Судья Менефи раздраженно поежился. Мужчины сидели, опустив головы, в причудливых позах. Ветер умерил свою ярость и налетал теперь редкими, злобными порывами. Дрова в камине превратились в груду красных углей, которые отбрасывали в комнату тусклый свет. Пассажирка в своем уютном уголке казалась бесформенным свертком, увенчанным короной блестящих кудрявых волос. Кусочек ее белоснежного лба виднелся над мягким мехом боа.</w:t>
      </w:r>
    </w:p>
    <w:p w14:paraId="0F92854A"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Судья Менефи с усилием поднялся.</w:t>
      </w:r>
    </w:p>
    <w:p w14:paraId="0310336A"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Итак, мисс Гарленд, — объявил он, — мы кончили. Вам надлежит присудить приз тому из нас, чей взгляд — особенно, я подчеркиваю, это касается оценки непорочной женственности — ближе всего подходит к вашим собственным убеждениям.</w:t>
      </w:r>
    </w:p>
    <w:p w14:paraId="1F912095" w14:textId="77777777" w:rsidR="00240B02"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xml:space="preserve">Пассажирка не отвечала. Судья Менефи озабоченно склонился над нею. Пассажир, который не был ничем особенным, хрипло и противно засмеялся. Пассажирка сладко спала. Судья Менефи попробовал взять ее за руку, чтобы </w:t>
      </w:r>
      <w:r w:rsidRPr="007C62DD">
        <w:rPr>
          <w:rFonts w:ascii="Verdana" w:hAnsi="Verdana"/>
          <w:color w:val="000000"/>
          <w:sz w:val="20"/>
        </w:rPr>
        <w:lastRenderedPageBreak/>
        <w:t>разбудить. При этом он коснулся чего-то маленького, холодного, влажного, лежавшего у нее на коленях.</w:t>
      </w:r>
    </w:p>
    <w:p w14:paraId="6C581059" w14:textId="1D9BBB04" w:rsidR="00AB4A4F" w:rsidRPr="007C62DD" w:rsidRDefault="00240B02" w:rsidP="007C62DD">
      <w:pPr>
        <w:suppressAutoHyphens/>
        <w:spacing w:after="0" w:line="240" w:lineRule="auto"/>
        <w:ind w:firstLine="283"/>
        <w:jc w:val="both"/>
        <w:rPr>
          <w:rFonts w:ascii="Verdana" w:hAnsi="Verdana"/>
          <w:color w:val="000000"/>
          <w:sz w:val="20"/>
        </w:rPr>
      </w:pPr>
      <w:r w:rsidRPr="007C62DD">
        <w:rPr>
          <w:rFonts w:ascii="Verdana" w:hAnsi="Verdana"/>
          <w:color w:val="000000"/>
          <w:sz w:val="20"/>
        </w:rPr>
        <w:t>— Она съела яблоко! — возвестил судья Менефи с благоговейным ужасом и, подняв огрызок, показал его всем.</w:t>
      </w:r>
    </w:p>
    <w:sectPr w:rsidR="00AB4A4F" w:rsidRPr="007C62DD" w:rsidSect="007C62D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74267" w14:textId="77777777" w:rsidR="00A42E35" w:rsidRDefault="00A42E35" w:rsidP="00240B02">
      <w:pPr>
        <w:spacing w:after="0" w:line="240" w:lineRule="auto"/>
      </w:pPr>
      <w:r>
        <w:separator/>
      </w:r>
    </w:p>
  </w:endnote>
  <w:endnote w:type="continuationSeparator" w:id="0">
    <w:p w14:paraId="64A84F2A" w14:textId="77777777" w:rsidR="00A42E35" w:rsidRDefault="00A42E35" w:rsidP="0024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5EC4" w14:textId="77777777" w:rsidR="007C62DD" w:rsidRDefault="007C62DD" w:rsidP="00F02C5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5033C3" w14:textId="77777777" w:rsidR="007C62DD" w:rsidRDefault="007C62DD" w:rsidP="007C62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3DD2" w14:textId="3DF14FC2" w:rsidR="007C62DD" w:rsidRPr="007C62DD" w:rsidRDefault="007C62DD" w:rsidP="007C62DD">
    <w:pPr>
      <w:pStyle w:val="Footer"/>
      <w:ind w:right="360"/>
      <w:rPr>
        <w:rFonts w:ascii="Arial" w:hAnsi="Arial" w:cs="Arial"/>
        <w:color w:val="999999"/>
        <w:sz w:val="20"/>
      </w:rPr>
    </w:pPr>
    <w:r w:rsidRPr="007C62D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EB9CA" w14:textId="77777777" w:rsidR="007C62DD" w:rsidRDefault="007C62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761C5" w14:textId="77777777" w:rsidR="00A42E35" w:rsidRDefault="00A42E35" w:rsidP="00240B02">
      <w:pPr>
        <w:spacing w:after="0" w:line="240" w:lineRule="auto"/>
      </w:pPr>
      <w:r>
        <w:separator/>
      </w:r>
    </w:p>
  </w:footnote>
  <w:footnote w:type="continuationSeparator" w:id="0">
    <w:p w14:paraId="1917EF3F" w14:textId="77777777" w:rsidR="00A42E35" w:rsidRDefault="00A42E35" w:rsidP="00240B02">
      <w:pPr>
        <w:spacing w:after="0" w:line="240" w:lineRule="auto"/>
      </w:pPr>
      <w:r>
        <w:continuationSeparator/>
      </w:r>
    </w:p>
  </w:footnote>
  <w:footnote w:id="1">
    <w:p w14:paraId="7A624C7C" w14:textId="77777777" w:rsidR="00240B02" w:rsidRDefault="00240B02" w:rsidP="00240B02">
      <w:pPr>
        <w:pStyle w:val="FootNote"/>
        <w:spacing w:after="60"/>
        <w:ind w:firstLine="0"/>
      </w:pPr>
      <w:r w:rsidRPr="003E4FFC">
        <w:rPr>
          <w:vertAlign w:val="superscript"/>
        </w:rPr>
        <w:footnoteRef/>
      </w:r>
      <w:r>
        <w:t xml:space="preserve"> </w:t>
      </w:r>
      <w:r w:rsidRPr="003E4FFC">
        <w:rPr>
          <w:rFonts w:ascii="Calibri" w:hAnsi="Calibri" w:cs="Calibri"/>
        </w:rPr>
        <w:t>Фешенебельная гостиница в Нью</w:t>
      </w:r>
      <w:r w:rsidRPr="003E4FFC">
        <w:rPr>
          <w:rFonts w:ascii="Calibri" w:hAnsi="Calibri" w:cs="Calibri"/>
        </w:rPr>
        <w:noBreakHyphen/>
        <w:t>Йорке.</w:t>
      </w:r>
    </w:p>
  </w:footnote>
  <w:footnote w:id="2">
    <w:p w14:paraId="281D2E8E" w14:textId="77777777" w:rsidR="00240B02" w:rsidRDefault="00240B02" w:rsidP="00240B02">
      <w:pPr>
        <w:pStyle w:val="FootNote"/>
        <w:spacing w:after="60"/>
        <w:ind w:firstLine="0"/>
      </w:pPr>
      <w:r w:rsidRPr="003E4FFC">
        <w:rPr>
          <w:vertAlign w:val="superscript"/>
        </w:rPr>
        <w:footnoteRef/>
      </w:r>
      <w:r>
        <w:t xml:space="preserve"> </w:t>
      </w:r>
      <w:r w:rsidRPr="003E4FFC">
        <w:rPr>
          <w:rFonts w:ascii="Calibri" w:hAnsi="Calibri" w:cs="Calibri"/>
        </w:rPr>
        <w:t xml:space="preserve">Попутчик </w:t>
      </w:r>
      <w:r w:rsidRPr="003E4FFC">
        <w:rPr>
          <w:rFonts w:ascii="Calibri" w:hAnsi="Calibri" w:cs="Calibri"/>
          <w:i/>
          <w:iCs/>
        </w:rPr>
        <w:t>(франц.)</w:t>
      </w:r>
      <w:r>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96872" w14:textId="77777777" w:rsidR="007C62DD" w:rsidRDefault="007C62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2B51A" w14:textId="6CE03325" w:rsidR="007C62DD" w:rsidRPr="007C62DD" w:rsidRDefault="007C62DD" w:rsidP="007C62DD">
    <w:pPr>
      <w:pStyle w:val="Header"/>
      <w:rPr>
        <w:rFonts w:ascii="Arial" w:hAnsi="Arial" w:cs="Arial"/>
        <w:color w:val="999999"/>
        <w:sz w:val="20"/>
      </w:rPr>
    </w:pPr>
    <w:r w:rsidRPr="007C62D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02800" w14:textId="77777777" w:rsidR="007C62DD" w:rsidRDefault="007C62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4FAB"/>
    <w:rsid w:val="00240B02"/>
    <w:rsid w:val="0029639D"/>
    <w:rsid w:val="00326F90"/>
    <w:rsid w:val="007C62DD"/>
    <w:rsid w:val="00A04736"/>
    <w:rsid w:val="00A42E35"/>
    <w:rsid w:val="00AA1D8D"/>
    <w:rsid w:val="00AB4A4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184BE"/>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240B02"/>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7C6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4940</Words>
  <Characters>28015</Characters>
  <Application>Microsoft Office Word</Application>
  <DocSecurity>0</DocSecurity>
  <Lines>491</Lines>
  <Paragraphs>119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Яблоко сфинкса</dc:title>
  <dc:subject/>
  <dc:creator>О. Генри</dc:creator>
  <cp:keywords/>
  <dc:description/>
  <cp:lastModifiedBy>Andrey Piskunov</cp:lastModifiedBy>
  <cp:revision>6</cp:revision>
  <dcterms:created xsi:type="dcterms:W3CDTF">2013-12-23T23:15:00Z</dcterms:created>
  <dcterms:modified xsi:type="dcterms:W3CDTF">2025-05-07T03:19:00Z</dcterms:modified>
  <cp:category/>
</cp:coreProperties>
</file>