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01096" w14:textId="77777777" w:rsidR="00B52F0D" w:rsidRPr="003222FF" w:rsidRDefault="00B52F0D" w:rsidP="003222FF">
      <w:pPr>
        <w:pStyle w:val="Heading2"/>
        <w:keepNext w:val="0"/>
        <w:keepLines w:val="0"/>
        <w:suppressAutoHyphens/>
        <w:spacing w:before="0" w:line="240" w:lineRule="auto"/>
        <w:jc w:val="both"/>
        <w:rPr>
          <w:rFonts w:ascii="Verdana" w:hAnsi="Verdana"/>
          <w:color w:val="000000"/>
          <w:sz w:val="32"/>
          <w:lang w:val="ru-RU"/>
        </w:rPr>
      </w:pPr>
      <w:r w:rsidRPr="003222FF">
        <w:rPr>
          <w:rFonts w:ascii="Verdana" w:hAnsi="Verdana"/>
          <w:color w:val="000000"/>
          <w:sz w:val="32"/>
          <w:lang w:val="ru-RU"/>
        </w:rPr>
        <w:t>Сказочный принц</w:t>
      </w:r>
    </w:p>
    <w:p w14:paraId="50E8F2F4" w14:textId="30298340" w:rsidR="00B52F0D" w:rsidRPr="003222FF" w:rsidRDefault="00944052" w:rsidP="003222FF">
      <w:pPr>
        <w:suppressAutoHyphens/>
        <w:spacing w:after="0" w:line="240" w:lineRule="auto"/>
        <w:jc w:val="both"/>
        <w:rPr>
          <w:rFonts w:ascii="Verdana" w:hAnsi="Verdana"/>
          <w:color w:val="000000"/>
          <w:sz w:val="24"/>
          <w:lang w:val="ru-RU"/>
        </w:rPr>
      </w:pPr>
      <w:r w:rsidRPr="003222FF">
        <w:rPr>
          <w:rFonts w:ascii="Verdana" w:hAnsi="Verdana"/>
          <w:color w:val="000000"/>
          <w:sz w:val="24"/>
          <w:lang w:val="ru-RU"/>
        </w:rPr>
        <w:t>О. Генри</w:t>
      </w:r>
    </w:p>
    <w:p w14:paraId="13BD57C8" w14:textId="77777777" w:rsidR="00B52F0D" w:rsidRPr="003222FF" w:rsidRDefault="00B52F0D" w:rsidP="003222FF">
      <w:pPr>
        <w:suppressAutoHyphens/>
        <w:spacing w:after="0" w:line="240" w:lineRule="auto"/>
        <w:jc w:val="both"/>
        <w:rPr>
          <w:rFonts w:ascii="Verdana" w:hAnsi="Verdana"/>
          <w:color w:val="000000"/>
          <w:sz w:val="20"/>
          <w:lang w:val="ru-RU"/>
        </w:rPr>
      </w:pPr>
      <w:r w:rsidRPr="003222FF">
        <w:rPr>
          <w:rFonts w:ascii="Verdana" w:hAnsi="Verdana"/>
          <w:color w:val="000000"/>
          <w:sz w:val="20"/>
          <w:lang w:val="ru-RU"/>
        </w:rPr>
        <w:t>Перевод Э.</w:t>
      </w:r>
      <w:r w:rsidRPr="003222FF">
        <w:rPr>
          <w:rFonts w:ascii="Verdana" w:hAnsi="Verdana"/>
          <w:color w:val="000000"/>
          <w:sz w:val="20"/>
        </w:rPr>
        <w:t> </w:t>
      </w:r>
      <w:r w:rsidRPr="003222FF">
        <w:rPr>
          <w:rFonts w:ascii="Verdana" w:hAnsi="Verdana"/>
          <w:color w:val="000000"/>
          <w:sz w:val="20"/>
          <w:lang w:val="ru-RU"/>
        </w:rPr>
        <w:t>Бродерсон</w:t>
      </w:r>
    </w:p>
    <w:p w14:paraId="61DD3EAA"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p>
    <w:p w14:paraId="7FB9E3A2"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Наконец-то пробило девять часов, и тяжелая утомительная дневная работа закончена. Лена вскарабкалась в свою каморку на третий этаж гостиницы «Каменоломня». С самого рассвета она работала, как взрослая женщина,</w:t>
      </w:r>
      <w:r w:rsidRPr="003222FF">
        <w:rPr>
          <w:rFonts w:ascii="Verdana" w:hAnsi="Verdana"/>
          <w:color w:val="000000"/>
          <w:sz w:val="20"/>
        </w:rPr>
        <w:t> </w:t>
      </w:r>
      <w:r w:rsidRPr="003222FF">
        <w:rPr>
          <w:rFonts w:ascii="Verdana" w:hAnsi="Verdana"/>
          <w:color w:val="000000"/>
          <w:sz w:val="20"/>
          <w:lang w:val="ru-RU"/>
        </w:rPr>
        <w:t>— мыла полы, делала постели, перемывала тяжелые металлические кружки и тарелки и таскала воду и дрова для этой шумной, противной гостиницы.</w:t>
      </w:r>
    </w:p>
    <w:p w14:paraId="195EC2ED"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Кончилась дневная работа и на каменоломне</w:t>
      </w:r>
      <w:r w:rsidRPr="003222FF">
        <w:rPr>
          <w:rFonts w:ascii="Verdana" w:hAnsi="Verdana"/>
          <w:color w:val="000000"/>
          <w:sz w:val="20"/>
        </w:rPr>
        <w:t> </w:t>
      </w:r>
      <w:r w:rsidRPr="003222FF">
        <w:rPr>
          <w:rFonts w:ascii="Verdana" w:hAnsi="Verdana"/>
          <w:color w:val="000000"/>
          <w:sz w:val="20"/>
          <w:lang w:val="ru-RU"/>
        </w:rPr>
        <w:t>— прекратился шум от сверления и разбивания камней, треск и скрип огромных подъемных кранов, крики надсмотрщиков, шум возов, перевозящих огромные глыбы известняка. Внизу, в конторе гостиницы, сидели трое или четверо рабочих, которые перебранивались за игрой в шашки. Удушливый запах тушеного мяса, горячего жира и дешевого кофе наполнял весь дом.</w:t>
      </w:r>
    </w:p>
    <w:p w14:paraId="6368C85A"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Лена зажгла огарок свечи и, усталая, села на деревянный стул. Ей было всего одиннадцать лет. Она была худенькая и малокровная девочка. Спина и ноги у нее болели и ныли. Но еще большую боль испытывала она в сердце. Последнюю каплю прибавили к ее чаше страданий: у нее отняли книгу</w:t>
      </w:r>
      <w:r w:rsidRPr="003222FF">
        <w:rPr>
          <w:rFonts w:ascii="Verdana" w:hAnsi="Verdana"/>
          <w:color w:val="000000"/>
          <w:sz w:val="20"/>
        </w:rPr>
        <w:t> </w:t>
      </w:r>
      <w:r w:rsidRPr="003222FF">
        <w:rPr>
          <w:rFonts w:ascii="Verdana" w:hAnsi="Verdana"/>
          <w:color w:val="000000"/>
          <w:sz w:val="20"/>
          <w:lang w:val="ru-RU"/>
        </w:rPr>
        <w:t>— сказки Гримма. Как бы она ни уставала за день, она с увлечением садилась за эту книжку и переносилась в царство грез. И всякий раз Гримм нашептывал ей, что сказочный принц или волшебная фея придут и освободят ее от злых чар. Каждый вечер она почерпала из книги Гримма новый запас мужества и сил.</w:t>
      </w:r>
    </w:p>
    <w:p w14:paraId="45DAFEC2"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Какую бы сказку она ни читала, она находила всегда аналогию со своим положением. Заблудившийся ребенок дровосека, несчастная пастушка гусей, преследуемая падчерица, девочка, заключенная в хижине ведьмы,</w:t>
      </w:r>
      <w:r w:rsidRPr="003222FF">
        <w:rPr>
          <w:rFonts w:ascii="Verdana" w:hAnsi="Verdana"/>
          <w:color w:val="000000"/>
          <w:sz w:val="20"/>
        </w:rPr>
        <w:t> </w:t>
      </w:r>
      <w:r w:rsidRPr="003222FF">
        <w:rPr>
          <w:rFonts w:ascii="Verdana" w:hAnsi="Verdana"/>
          <w:color w:val="000000"/>
          <w:sz w:val="20"/>
          <w:lang w:val="ru-RU"/>
        </w:rPr>
        <w:t>— все они казались намеками на бедную переутомленную судомойку в гостинице «Каменоломня». И всегда во всех сказках, когда положение становилось наиболее тяжелым, на помощь являлись добрая фея или прекрасный принц.</w:t>
      </w:r>
    </w:p>
    <w:p w14:paraId="7D6C3F0D"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Итак, здесь, в этом замке людоеда, порабощенная злыми чарами, Лена находила опору только в Гримме и ждала, когда добрые силы одержат верх. Но накануне хозяйка гостиницы, миссис Мэлони, нашла книгу в ее каморке и отобрала ее, резко заявив, что служанкам не полагается читать по вечерам: они от этого теряют сон и плохо работают на следующий день. Но разве может одиннадцатилетняя девочка, вдали от своей матери, не имеющая ни одной свободной минуты для детских игр, прожить без сказок Гримма? Испытайте это сами на себе и вы увидите, как это трудно.</w:t>
      </w:r>
    </w:p>
    <w:p w14:paraId="3CBBC91D"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Родительский дом Лены находился в Техасе, среди невысоких гор на реке Педернэлес, в небольшом городке Фредериксбург. В Фредериксбурге живут только немцы. По вечерам они сидят за маленькими столиками, вдоль тротуара, пьют пиво и играют в карты. Все они очень бережливы.</w:t>
      </w:r>
    </w:p>
    <w:p w14:paraId="0B1F2CE3"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Но бережливее всех среди них Петер Хильдесмюллер, отец Лены. И вот почему Лену послали работать за тридцать миль, в гостиницу при каменоломне. Она зарабатывала там три доллара в неделю, и Петер прибавлял ее жалованье к своим сбережениям. У Петера была честолюбивая мечта сделаться таким же богатым, как его сосед, Гуго Геффельбауер, который курил трубку из морской пенки, в три фута длиной, и который каждый день ел к обеду «винер-шницель». И он считал, что Лена была теперь уже достаточно велика, чтобы заработать деньги и помогать семье в накоплении богатства. Но представьте себе, что это значит в одиннадцать лет покинуть родной дом и быть осужденной на тяжелую работу в замке людоеда. Что это значит служить людоедам, которые пожирают овец и быков, свирепо ворчат и стряхивают со своих огромных сапог белую известковую пыль для того, чтобы ей приходилось своими слабыми, больными руками мести и мыть пол. И в довершение всего</w:t>
      </w:r>
      <w:r w:rsidRPr="003222FF">
        <w:rPr>
          <w:rFonts w:ascii="Verdana" w:hAnsi="Verdana"/>
          <w:color w:val="000000"/>
          <w:sz w:val="20"/>
        </w:rPr>
        <w:t> </w:t>
      </w:r>
      <w:r w:rsidRPr="003222FF">
        <w:rPr>
          <w:rFonts w:ascii="Verdana" w:hAnsi="Verdana"/>
          <w:color w:val="000000"/>
          <w:sz w:val="20"/>
          <w:lang w:val="ru-RU"/>
        </w:rPr>
        <w:t>— отнять у нее сказки Гримма!</w:t>
      </w:r>
    </w:p>
    <w:p w14:paraId="4609C1A7"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 xml:space="preserve">Лена подняла крышку старого пустого ящика, в котором когда-то были жестянки консервов, и достала лист бумаги и огрызок карандаша. Она хотела написать письмо своей маме, Томми Райан обещал отнести письмо на почту к Бэллингеру, Томми было семнадцать лет, он работал в каменоломне и каждый вечер отправлялся к Бэллингеру. Теперь он поджидал под окном Лены, пока она напишет письмо и </w:t>
      </w:r>
      <w:r w:rsidRPr="003222FF">
        <w:rPr>
          <w:rFonts w:ascii="Verdana" w:hAnsi="Verdana"/>
          <w:color w:val="000000"/>
          <w:sz w:val="20"/>
          <w:lang w:val="ru-RU"/>
        </w:rPr>
        <w:lastRenderedPageBreak/>
        <w:t>бросит его в окно. Только таким способом могла она переслать письмо в Фредериксбург, потому что миссис Мэлони не любила, чтобы она писала письма.</w:t>
      </w:r>
    </w:p>
    <w:p w14:paraId="7F56FE8D"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Огарок свечи был очень маленький, поэтому Лена поспешно откусила дерево вокруг графита карандаша и начала писать. Вот ее письмо:</w:t>
      </w:r>
    </w:p>
    <w:p w14:paraId="47707416"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p>
    <w:p w14:paraId="40225C6A" w14:textId="77777777" w:rsidR="00B52F0D" w:rsidRPr="003222FF" w:rsidRDefault="00B52F0D" w:rsidP="003222FF">
      <w:pPr>
        <w:pStyle w:val="Cite"/>
        <w:widowControl/>
        <w:suppressAutoHyphens/>
        <w:ind w:left="0" w:right="0" w:firstLine="283"/>
        <w:rPr>
          <w:rFonts w:ascii="Verdana" w:hAnsi="Verdana"/>
          <w:color w:val="000000"/>
          <w:sz w:val="20"/>
        </w:rPr>
      </w:pPr>
      <w:r w:rsidRPr="003222FF">
        <w:rPr>
          <w:rFonts w:ascii="Verdana" w:hAnsi="Verdana"/>
          <w:color w:val="000000"/>
          <w:sz w:val="20"/>
        </w:rPr>
        <w:t>«Дорогая мама!</w:t>
      </w:r>
    </w:p>
    <w:p w14:paraId="014021FB" w14:textId="77777777" w:rsidR="00B52F0D" w:rsidRPr="003222FF" w:rsidRDefault="00B52F0D" w:rsidP="003222FF">
      <w:pPr>
        <w:pStyle w:val="Cite"/>
        <w:widowControl/>
        <w:suppressAutoHyphens/>
        <w:ind w:left="0" w:right="0" w:firstLine="283"/>
        <w:rPr>
          <w:rFonts w:ascii="Verdana" w:hAnsi="Verdana"/>
          <w:color w:val="000000"/>
          <w:sz w:val="20"/>
        </w:rPr>
      </w:pPr>
      <w:r w:rsidRPr="003222FF">
        <w:rPr>
          <w:rFonts w:ascii="Verdana" w:hAnsi="Verdana"/>
          <w:color w:val="000000"/>
          <w:sz w:val="20"/>
        </w:rPr>
        <w:t>Я так хочу тебя видеть. И Гретель, и Клауса, и Генриха, и маленького Адольфа. Я так устала. Я хочу тебя видеть. Сегодня миссис Мэлони меня ударила и оставила без ужина. Я не могла принести столько дров, сколько нужно было, потому что у меня болит рука. Вчера она отобрала у меня книгу. Знаешь, сказки Гримма, которую мне подарил дядя Лео. Я никому не мешала, когда читала книгу. Я стараюсь работать изо всех сил, но здесь так много работы, что я не успеваю всего сделать. Я читала только по вечерам. Дорогая мама. Если ты не пошлешь за мной завтра, чтобы взять меня домой, я пойду к глубокому месту на реке и утоплюсь. Я знаю, что это нехорошо с моей стороны, но мне так тяжело, так скучно. Я так часто желаю вас видеть, и никого у меня здесь нет. Я очень устала, и Томми ждет письмо...</w:t>
      </w:r>
    </w:p>
    <w:p w14:paraId="14645B00" w14:textId="77777777" w:rsidR="00B52F0D" w:rsidRPr="003222FF" w:rsidRDefault="00B52F0D" w:rsidP="003222FF">
      <w:pPr>
        <w:pStyle w:val="CiteAuthor"/>
        <w:widowControl/>
        <w:suppressAutoHyphens/>
        <w:ind w:left="0" w:right="0" w:firstLine="283"/>
        <w:rPr>
          <w:rFonts w:ascii="Verdana" w:hAnsi="Verdana"/>
          <w:b w:val="0"/>
          <w:i w:val="0"/>
          <w:iCs w:val="0"/>
          <w:color w:val="000000"/>
          <w:sz w:val="20"/>
        </w:rPr>
      </w:pPr>
      <w:r w:rsidRPr="003222FF">
        <w:rPr>
          <w:rFonts w:ascii="Verdana" w:hAnsi="Verdana"/>
          <w:b w:val="0"/>
          <w:i w:val="0"/>
          <w:iCs w:val="0"/>
          <w:color w:val="000000"/>
          <w:sz w:val="20"/>
        </w:rPr>
        <w:t>Твоя любящая тебя дочь Лена ».</w:t>
      </w:r>
    </w:p>
    <w:p w14:paraId="6903C70C"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p>
    <w:p w14:paraId="50F7F79B"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Томми пришлось долго ждать внизу, и, когда письмо было закончено и Лена бросила его в окно, она увидала, как Томми поднял его и начал взбираться по отвесному склону холма. Не раздеваясь, она задула свечу и свернулась в клубочек на матраце, разостланном на полу.</w:t>
      </w:r>
    </w:p>
    <w:p w14:paraId="53E2C82E"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В половине одиннадцатого старик Бэллингер вышел из дома в носках, с трубкою в зубах, и облокотился о калитку. Он смотрел на большую дорогу, казавшуюся белой при лунном свете, и потирал лодыжку одной ноги ступней другой. Он ждал фредериксбургскую почту.</w:t>
      </w:r>
    </w:p>
    <w:p w14:paraId="3E266281"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Старик Бэллингер простоял не дольше нескольких минут, как он услышал быстрый топот мулов почтальона Фрица, а вскоре затем почтовый фургон остановился у калитки.</w:t>
      </w:r>
    </w:p>
    <w:p w14:paraId="619DC7E0"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Большие очки Фрица заблестели при лунном свете, и он громовым голосом поздоровался с почтмейстером Бэллингером. Почтальон Фриц спрыгнул с козел и разнуздал мулов, потому что он всегда кормил их овсом у Бэллингера.</w:t>
      </w:r>
    </w:p>
    <w:p w14:paraId="7D09D47B"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Пока мулы ели овес, старик Бэллингер вынес мешок с почтой и бросил его в фургон.</w:t>
      </w:r>
    </w:p>
    <w:p w14:paraId="7D297967"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У почтальона Фрица Бергмана было три привязанности</w:t>
      </w:r>
      <w:r w:rsidRPr="003222FF">
        <w:rPr>
          <w:rFonts w:ascii="Verdana" w:hAnsi="Verdana"/>
          <w:color w:val="000000"/>
          <w:sz w:val="20"/>
        </w:rPr>
        <w:t> </w:t>
      </w:r>
      <w:r w:rsidRPr="003222FF">
        <w:rPr>
          <w:rFonts w:ascii="Verdana" w:hAnsi="Verdana"/>
          <w:color w:val="000000"/>
          <w:sz w:val="20"/>
          <w:lang w:val="ru-RU"/>
        </w:rPr>
        <w:t>— или, чтобы быть вполне точным, четыре, потому что пару мулов нужно рассматривать как две отдельные личности. Эти мулы составляли главный интерес и радость его существования. За ними следовал германский император, а потом</w:t>
      </w:r>
      <w:r w:rsidRPr="003222FF">
        <w:rPr>
          <w:rFonts w:ascii="Verdana" w:hAnsi="Verdana"/>
          <w:color w:val="000000"/>
          <w:sz w:val="20"/>
        </w:rPr>
        <w:t> </w:t>
      </w:r>
      <w:r w:rsidRPr="003222FF">
        <w:rPr>
          <w:rFonts w:ascii="Verdana" w:hAnsi="Verdana"/>
          <w:color w:val="000000"/>
          <w:sz w:val="20"/>
          <w:lang w:val="ru-RU"/>
        </w:rPr>
        <w:t>— Лена Хильдесмюллер.</w:t>
      </w:r>
    </w:p>
    <w:p w14:paraId="3B235509"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Скажите мне,</w:t>
      </w:r>
      <w:r w:rsidRPr="003222FF">
        <w:rPr>
          <w:rFonts w:ascii="Verdana" w:hAnsi="Verdana"/>
          <w:color w:val="000000"/>
          <w:sz w:val="20"/>
        </w:rPr>
        <w:t> </w:t>
      </w:r>
      <w:r w:rsidRPr="003222FF">
        <w:rPr>
          <w:rFonts w:ascii="Verdana" w:hAnsi="Verdana"/>
          <w:color w:val="000000"/>
          <w:sz w:val="20"/>
          <w:lang w:val="ru-RU"/>
        </w:rPr>
        <w:t>— сказал Фриц, готовясь к отъезду,</w:t>
      </w:r>
      <w:r w:rsidRPr="003222FF">
        <w:rPr>
          <w:rFonts w:ascii="Verdana" w:hAnsi="Verdana"/>
          <w:color w:val="000000"/>
          <w:sz w:val="20"/>
        </w:rPr>
        <w:t> </w:t>
      </w:r>
      <w:r w:rsidRPr="003222FF">
        <w:rPr>
          <w:rFonts w:ascii="Verdana" w:hAnsi="Verdana"/>
          <w:color w:val="000000"/>
          <w:sz w:val="20"/>
          <w:lang w:val="ru-RU"/>
        </w:rPr>
        <w:t>— нет ли в почтовом мешке письма к фрау Хильдесмюллер от маленькой Лены из каменоломни? В последней почте было одно письмо, в котором она писала, что она больна. Ее мать очень тревожится и хочет знать, как она поживает.</w:t>
      </w:r>
    </w:p>
    <w:p w14:paraId="55821468"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Да,</w:t>
      </w:r>
      <w:r w:rsidRPr="003222FF">
        <w:rPr>
          <w:rFonts w:ascii="Verdana" w:hAnsi="Verdana"/>
          <w:color w:val="000000"/>
          <w:sz w:val="20"/>
        </w:rPr>
        <w:t> </w:t>
      </w:r>
      <w:r w:rsidRPr="003222FF">
        <w:rPr>
          <w:rFonts w:ascii="Verdana" w:hAnsi="Verdana"/>
          <w:color w:val="000000"/>
          <w:sz w:val="20"/>
          <w:lang w:val="ru-RU"/>
        </w:rPr>
        <w:t>— сказал старик Бэллингер,</w:t>
      </w:r>
      <w:r w:rsidRPr="003222FF">
        <w:rPr>
          <w:rFonts w:ascii="Verdana" w:hAnsi="Verdana"/>
          <w:color w:val="000000"/>
          <w:sz w:val="20"/>
        </w:rPr>
        <w:t> </w:t>
      </w:r>
      <w:r w:rsidRPr="003222FF">
        <w:rPr>
          <w:rFonts w:ascii="Verdana" w:hAnsi="Verdana"/>
          <w:color w:val="000000"/>
          <w:sz w:val="20"/>
          <w:lang w:val="ru-RU"/>
        </w:rPr>
        <w:t>— там есть письмо для миссис Хельтерскельтер или что-то в том роде. Томми Райан принес его вечером. Вы говорите, ее девчурка работает в каменоломне?</w:t>
      </w:r>
    </w:p>
    <w:p w14:paraId="7A55C753"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В гостинице «Каменоломне»,</w:t>
      </w:r>
      <w:r w:rsidRPr="003222FF">
        <w:rPr>
          <w:rFonts w:ascii="Verdana" w:hAnsi="Verdana"/>
          <w:color w:val="000000"/>
          <w:sz w:val="20"/>
        </w:rPr>
        <w:t> </w:t>
      </w:r>
      <w:r w:rsidRPr="003222FF">
        <w:rPr>
          <w:rFonts w:ascii="Verdana" w:hAnsi="Verdana"/>
          <w:color w:val="000000"/>
          <w:sz w:val="20"/>
          <w:lang w:val="ru-RU"/>
        </w:rPr>
        <w:t>— заорал Фриц, подбирая вожжи.</w:t>
      </w:r>
      <w:r w:rsidRPr="003222FF">
        <w:rPr>
          <w:rFonts w:ascii="Verdana" w:hAnsi="Verdana"/>
          <w:color w:val="000000"/>
          <w:sz w:val="20"/>
        </w:rPr>
        <w:t> </w:t>
      </w:r>
      <w:r w:rsidRPr="003222FF">
        <w:rPr>
          <w:rFonts w:ascii="Verdana" w:hAnsi="Verdana"/>
          <w:color w:val="000000"/>
          <w:sz w:val="20"/>
          <w:lang w:val="ru-RU"/>
        </w:rPr>
        <w:t xml:space="preserve">— Ей одиннадцать лет, и ростом она не больше мизинца. Старый скряга этот Петер Хильдесмюллер! Когда-нибудь я тресну его дубиной по его глупой башке!.. Может быть, в этом письме Лена пишет, что она чувствует себя лучше. Вот-то обрадуется ее мать! </w:t>
      </w:r>
      <w:r w:rsidRPr="003222FF">
        <w:rPr>
          <w:rFonts w:ascii="Verdana" w:hAnsi="Verdana"/>
          <w:color w:val="000000"/>
          <w:sz w:val="20"/>
        </w:rPr>
        <w:t>Auf</w:t>
      </w:r>
      <w:r w:rsidRPr="003222FF">
        <w:rPr>
          <w:rFonts w:ascii="Verdana" w:hAnsi="Verdana"/>
          <w:color w:val="000000"/>
          <w:sz w:val="20"/>
          <w:lang w:val="ru-RU"/>
        </w:rPr>
        <w:t xml:space="preserve"> </w:t>
      </w:r>
      <w:r w:rsidRPr="003222FF">
        <w:rPr>
          <w:rFonts w:ascii="Verdana" w:hAnsi="Verdana"/>
          <w:color w:val="000000"/>
          <w:sz w:val="20"/>
        </w:rPr>
        <w:t>Wiedersehen</w:t>
      </w:r>
      <w:r w:rsidRPr="003222FF">
        <w:rPr>
          <w:rFonts w:ascii="Verdana" w:hAnsi="Verdana"/>
          <w:color w:val="000000"/>
          <w:sz w:val="20"/>
          <w:lang w:val="ru-RU"/>
        </w:rPr>
        <w:t xml:space="preserve">, </w:t>
      </w:r>
      <w:r w:rsidRPr="003222FF">
        <w:rPr>
          <w:rFonts w:ascii="Verdana" w:hAnsi="Verdana"/>
          <w:color w:val="000000"/>
          <w:sz w:val="20"/>
        </w:rPr>
        <w:t>xepp</w:t>
      </w:r>
      <w:r w:rsidRPr="003222FF">
        <w:rPr>
          <w:rFonts w:ascii="Verdana" w:hAnsi="Verdana"/>
          <w:color w:val="000000"/>
          <w:sz w:val="20"/>
          <w:lang w:val="ru-RU"/>
        </w:rPr>
        <w:t xml:space="preserve"> Бэллингер</w:t>
      </w:r>
      <w:r w:rsidRPr="003222FF">
        <w:rPr>
          <w:rFonts w:ascii="Verdana" w:hAnsi="Verdana"/>
          <w:color w:val="000000"/>
          <w:sz w:val="20"/>
        </w:rPr>
        <w:t> </w:t>
      </w:r>
      <w:r w:rsidRPr="003222FF">
        <w:rPr>
          <w:rFonts w:ascii="Verdana" w:hAnsi="Verdana"/>
          <w:color w:val="000000"/>
          <w:sz w:val="20"/>
          <w:lang w:val="ru-RU"/>
        </w:rPr>
        <w:t>— смотрите, не застудите себе ноги на холоду.</w:t>
      </w:r>
    </w:p>
    <w:p w14:paraId="47CCAA6C"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Всего доброго, Фрици,</w:t>
      </w:r>
      <w:r w:rsidRPr="003222FF">
        <w:rPr>
          <w:rFonts w:ascii="Verdana" w:hAnsi="Verdana"/>
          <w:color w:val="000000"/>
          <w:sz w:val="20"/>
        </w:rPr>
        <w:t> </w:t>
      </w:r>
      <w:r w:rsidRPr="003222FF">
        <w:rPr>
          <w:rFonts w:ascii="Verdana" w:hAnsi="Verdana"/>
          <w:color w:val="000000"/>
          <w:sz w:val="20"/>
          <w:lang w:val="ru-RU"/>
        </w:rPr>
        <w:t>— сказал старик Бэллингер.</w:t>
      </w:r>
      <w:r w:rsidRPr="003222FF">
        <w:rPr>
          <w:rFonts w:ascii="Verdana" w:hAnsi="Verdana"/>
          <w:color w:val="000000"/>
          <w:sz w:val="20"/>
        </w:rPr>
        <w:t> </w:t>
      </w:r>
      <w:r w:rsidRPr="003222FF">
        <w:rPr>
          <w:rFonts w:ascii="Verdana" w:hAnsi="Verdana"/>
          <w:color w:val="000000"/>
          <w:sz w:val="20"/>
          <w:lang w:val="ru-RU"/>
        </w:rPr>
        <w:t>— А холодная ночь будет сегодня, наверно!</w:t>
      </w:r>
    </w:p>
    <w:p w14:paraId="11B2C109"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Маленькие черные мулы ровной рысцой понеслись по дороге, а Фриц время от времени громовым голосом понукал их, давая им самые нежные эпитеты.</w:t>
      </w:r>
    </w:p>
    <w:p w14:paraId="11A43AE8"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 xml:space="preserve">Заботами о мулах и мыслями о Лене был занят ум почтальона, пока он не достиг большого дубового леса, в восьми милях от Бэллингера. Здесь мысли его были прерваны внезапной вспышкой огня, револьверными выстрелами и диким гиканьем, как будто исходящим от целого племени индейцев. Шайка галопирующих центавров </w:t>
      </w:r>
      <w:r w:rsidRPr="003222FF">
        <w:rPr>
          <w:rFonts w:ascii="Verdana" w:hAnsi="Verdana"/>
          <w:color w:val="000000"/>
          <w:sz w:val="20"/>
          <w:lang w:val="ru-RU"/>
        </w:rPr>
        <w:lastRenderedPageBreak/>
        <w:t>окружила почтовый фургон. Один из них направил в почтальона револьвер и приказал ему остановиться. Другие схватили за уздцы обоих мулов</w:t>
      </w:r>
      <w:r w:rsidRPr="003222FF">
        <w:rPr>
          <w:rFonts w:ascii="Verdana" w:hAnsi="Verdana"/>
          <w:color w:val="000000"/>
          <w:sz w:val="20"/>
        </w:rPr>
        <w:t> </w:t>
      </w:r>
      <w:r w:rsidRPr="003222FF">
        <w:rPr>
          <w:rFonts w:ascii="Verdana" w:hAnsi="Verdana"/>
          <w:color w:val="000000"/>
          <w:sz w:val="20"/>
          <w:lang w:val="ru-RU"/>
        </w:rPr>
        <w:t>— Грома и Молнию.</w:t>
      </w:r>
    </w:p>
    <w:p w14:paraId="64749871"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Donnerwetter</w:t>
      </w: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 заорал Фриц своим громовым голосом.</w:t>
      </w:r>
      <w:r w:rsidRPr="003222FF">
        <w:rPr>
          <w:rFonts w:ascii="Verdana" w:hAnsi="Verdana"/>
          <w:color w:val="000000"/>
          <w:sz w:val="20"/>
        </w:rPr>
        <w:t> </w:t>
      </w:r>
      <w:r w:rsidRPr="003222FF">
        <w:rPr>
          <w:rFonts w:ascii="Verdana" w:hAnsi="Verdana"/>
          <w:color w:val="000000"/>
          <w:sz w:val="20"/>
          <w:lang w:val="ru-RU"/>
        </w:rPr>
        <w:t xml:space="preserve">— </w:t>
      </w:r>
      <w:r w:rsidRPr="003222FF">
        <w:rPr>
          <w:rFonts w:ascii="Verdana" w:hAnsi="Verdana"/>
          <w:color w:val="000000"/>
          <w:sz w:val="20"/>
        </w:rPr>
        <w:t>Was</w:t>
      </w:r>
      <w:r w:rsidRPr="003222FF">
        <w:rPr>
          <w:rFonts w:ascii="Verdana" w:hAnsi="Verdana"/>
          <w:color w:val="000000"/>
          <w:sz w:val="20"/>
          <w:lang w:val="ru-RU"/>
        </w:rPr>
        <w:t xml:space="preserve"> </w:t>
      </w:r>
      <w:r w:rsidRPr="003222FF">
        <w:rPr>
          <w:rFonts w:ascii="Verdana" w:hAnsi="Verdana"/>
          <w:color w:val="000000"/>
          <w:sz w:val="20"/>
        </w:rPr>
        <w:t>ist</w:t>
      </w:r>
      <w:r w:rsidRPr="003222FF">
        <w:rPr>
          <w:rFonts w:ascii="Verdana" w:hAnsi="Verdana"/>
          <w:color w:val="000000"/>
          <w:sz w:val="20"/>
          <w:lang w:val="ru-RU"/>
        </w:rPr>
        <w:t xml:space="preserve"> </w:t>
      </w:r>
      <w:r w:rsidRPr="003222FF">
        <w:rPr>
          <w:rFonts w:ascii="Verdana" w:hAnsi="Verdana"/>
          <w:color w:val="000000"/>
          <w:sz w:val="20"/>
        </w:rPr>
        <w:t>das</w:t>
      </w:r>
      <w:r w:rsidRPr="003222FF">
        <w:rPr>
          <w:rFonts w:ascii="Verdana" w:hAnsi="Verdana"/>
          <w:color w:val="000000"/>
          <w:sz w:val="20"/>
          <w:lang w:val="ru-RU"/>
        </w:rPr>
        <w:t>? Руки прочь с этих мулов! Это почта Соединенных Штатов!</w:t>
      </w:r>
    </w:p>
    <w:p w14:paraId="68090FCC"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Поторапливайся, немчура!</w:t>
      </w:r>
      <w:r w:rsidRPr="003222FF">
        <w:rPr>
          <w:rFonts w:ascii="Verdana" w:hAnsi="Verdana"/>
          <w:color w:val="000000"/>
          <w:sz w:val="20"/>
        </w:rPr>
        <w:t> </w:t>
      </w:r>
      <w:r w:rsidRPr="003222FF">
        <w:rPr>
          <w:rFonts w:ascii="Verdana" w:hAnsi="Verdana"/>
          <w:color w:val="000000"/>
          <w:sz w:val="20"/>
          <w:lang w:val="ru-RU"/>
        </w:rPr>
        <w:t>— протянул меланхоличный голос.</w:t>
      </w:r>
      <w:r w:rsidRPr="003222FF">
        <w:rPr>
          <w:rFonts w:ascii="Verdana" w:hAnsi="Verdana"/>
          <w:color w:val="000000"/>
          <w:sz w:val="20"/>
        </w:rPr>
        <w:t> </w:t>
      </w:r>
      <w:r w:rsidRPr="003222FF">
        <w:rPr>
          <w:rFonts w:ascii="Verdana" w:hAnsi="Verdana"/>
          <w:color w:val="000000"/>
          <w:sz w:val="20"/>
          <w:lang w:val="ru-RU"/>
        </w:rPr>
        <w:t>— Разве ты не понимаешь, что попался? Осади мулов и вылезай из фургона.</w:t>
      </w:r>
    </w:p>
    <w:p w14:paraId="3EB002C4"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К чести Гондо Билля следует сказать, что задержание фредериксбургской почты отнюдь не представлялось подвигом в его глазах. Как лев, преследуя большого зверя, может раздавить случайно попавшегося ему на дороге кролика, так и Гондо Билль и его шайка случайно напали на мирный транспорт Фрица.</w:t>
      </w:r>
    </w:p>
    <w:p w14:paraId="0166E423"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С главной работой, предстоявшей им в эту ночь, они уже покончили. Фриц со своим почтовым фургоном явился приятным развлечением и отдыхом после тяжелых обязанностей их профессии. В двадцати милях к юго-востоку стоял поезд с опрокинутым паровозом, насмерть перепуганными пассажирами и ограбленным почтовым вагоном. Это было программой сегодняшнего дня у Гондо Билля и его шайки. С сказочно богатой добычей грабители двинулись через менее населенную местность на запад, надеясь пробраться через Рио-Гранде и скрыться в Мексике. Удачное ограбление поезда превратило угрюмых разбойников в веселых шутников.</w:t>
      </w:r>
    </w:p>
    <w:p w14:paraId="634AB867"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Дрожа от злости и страха, Фриц вылез из фургона, оправляя свои сползшие очки. Разбойники спешились и пели, прыгали и кричали, выражая таким образом свое удовлетворение веселой привольной жизнью. Роджерс Гремучая Змея, стоявший перед мулами, слишком сильно дернул за повод Грома, который осадил назад и протестующе фыркнул. С яростным криком Фриц набросился на огромного Роджерса и стал тузить кулаками удивленного разбойника.</w:t>
      </w:r>
    </w:p>
    <w:p w14:paraId="44912F45"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Негодяй!</w:t>
      </w:r>
      <w:r w:rsidRPr="003222FF">
        <w:rPr>
          <w:rFonts w:ascii="Verdana" w:hAnsi="Verdana"/>
          <w:color w:val="000000"/>
          <w:sz w:val="20"/>
        </w:rPr>
        <w:t> </w:t>
      </w:r>
      <w:r w:rsidRPr="003222FF">
        <w:rPr>
          <w:rFonts w:ascii="Verdana" w:hAnsi="Verdana"/>
          <w:color w:val="000000"/>
          <w:sz w:val="20"/>
          <w:lang w:val="ru-RU"/>
        </w:rPr>
        <w:t>— орал Фриц.</w:t>
      </w:r>
      <w:r w:rsidRPr="003222FF">
        <w:rPr>
          <w:rFonts w:ascii="Verdana" w:hAnsi="Verdana"/>
          <w:color w:val="000000"/>
          <w:sz w:val="20"/>
        </w:rPr>
        <w:t> </w:t>
      </w:r>
      <w:r w:rsidRPr="003222FF">
        <w:rPr>
          <w:rFonts w:ascii="Verdana" w:hAnsi="Verdana"/>
          <w:color w:val="000000"/>
          <w:sz w:val="20"/>
          <w:lang w:val="ru-RU"/>
        </w:rPr>
        <w:t>— Собака, обормот! У этого мула болит морда. Я оторву голову с твоих плеч, разбойник!</w:t>
      </w:r>
    </w:p>
    <w:p w14:paraId="10CF45EF"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И-и-и!</w:t>
      </w:r>
      <w:r w:rsidRPr="003222FF">
        <w:rPr>
          <w:rFonts w:ascii="Verdana" w:hAnsi="Verdana"/>
          <w:color w:val="000000"/>
          <w:sz w:val="20"/>
        </w:rPr>
        <w:t> </w:t>
      </w:r>
      <w:r w:rsidRPr="003222FF">
        <w:rPr>
          <w:rFonts w:ascii="Verdana" w:hAnsi="Verdana"/>
          <w:color w:val="000000"/>
          <w:sz w:val="20"/>
          <w:lang w:val="ru-RU"/>
        </w:rPr>
        <w:t>— завопил Роджерс, покатываясь со смеха.</w:t>
      </w:r>
      <w:r w:rsidRPr="003222FF">
        <w:rPr>
          <w:rFonts w:ascii="Verdana" w:hAnsi="Verdana"/>
          <w:color w:val="000000"/>
          <w:sz w:val="20"/>
        </w:rPr>
        <w:t> </w:t>
      </w:r>
      <w:r w:rsidRPr="003222FF">
        <w:rPr>
          <w:rFonts w:ascii="Verdana" w:hAnsi="Verdana"/>
          <w:color w:val="000000"/>
          <w:sz w:val="20"/>
          <w:lang w:val="ru-RU"/>
        </w:rPr>
        <w:t>— Уберите-ка эту «кислую капусту»!</w:t>
      </w:r>
    </w:p>
    <w:p w14:paraId="7ABA8975"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Один из разбойников оттащил Фрица за фалды, и лес огласился отборными ругательствами.</w:t>
      </w:r>
    </w:p>
    <w:p w14:paraId="61385114"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Собачья ты колбаса!</w:t>
      </w:r>
      <w:r w:rsidRPr="003222FF">
        <w:rPr>
          <w:rFonts w:ascii="Verdana" w:hAnsi="Verdana"/>
          <w:color w:val="000000"/>
          <w:sz w:val="20"/>
        </w:rPr>
        <w:t> </w:t>
      </w:r>
      <w:r w:rsidRPr="003222FF">
        <w:rPr>
          <w:rFonts w:ascii="Verdana" w:hAnsi="Verdana"/>
          <w:color w:val="000000"/>
          <w:sz w:val="20"/>
          <w:lang w:val="ru-RU"/>
        </w:rPr>
        <w:t>— добродушно закричал Гремучая Змея.</w:t>
      </w:r>
      <w:r w:rsidRPr="003222FF">
        <w:rPr>
          <w:rFonts w:ascii="Verdana" w:hAnsi="Verdana"/>
          <w:color w:val="000000"/>
          <w:sz w:val="20"/>
        </w:rPr>
        <w:t> </w:t>
      </w:r>
      <w:r w:rsidRPr="003222FF">
        <w:rPr>
          <w:rFonts w:ascii="Verdana" w:hAnsi="Verdana"/>
          <w:color w:val="000000"/>
          <w:sz w:val="20"/>
          <w:lang w:val="ru-RU"/>
        </w:rPr>
        <w:t>— Он не такой уж скверный, этот немчура. Как он заступился за свою скотину! Мне нравится, когда человек любит животных, даже если это мулы. Проклятый лимбургский сыр, как он наскочил на меня! Ну, ну, мулик, не бойся,</w:t>
      </w:r>
      <w:r w:rsidRPr="003222FF">
        <w:rPr>
          <w:rFonts w:ascii="Verdana" w:hAnsi="Verdana"/>
          <w:color w:val="000000"/>
          <w:sz w:val="20"/>
        </w:rPr>
        <w:t> </w:t>
      </w:r>
      <w:r w:rsidRPr="003222FF">
        <w:rPr>
          <w:rFonts w:ascii="Verdana" w:hAnsi="Verdana"/>
          <w:color w:val="000000"/>
          <w:sz w:val="20"/>
          <w:lang w:val="ru-RU"/>
        </w:rPr>
        <w:t>— я больше не сделаю тебе больно.</w:t>
      </w:r>
    </w:p>
    <w:p w14:paraId="488B449B"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Может быть, почту и не тронули бы, если бы помощник атамана, Бен Муди, не выступил бы со своим предложением.</w:t>
      </w:r>
    </w:p>
    <w:p w14:paraId="21D3CE12"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Слушай, капитан,</w:t>
      </w:r>
      <w:r w:rsidRPr="003222FF">
        <w:rPr>
          <w:rFonts w:ascii="Verdana" w:hAnsi="Verdana"/>
          <w:color w:val="000000"/>
          <w:sz w:val="20"/>
        </w:rPr>
        <w:t> </w:t>
      </w:r>
      <w:r w:rsidRPr="003222FF">
        <w:rPr>
          <w:rFonts w:ascii="Verdana" w:hAnsi="Verdana"/>
          <w:color w:val="000000"/>
          <w:sz w:val="20"/>
          <w:lang w:val="ru-RU"/>
        </w:rPr>
        <w:t>— сказал он, обращаясь к Гондо Биллю,</w:t>
      </w:r>
      <w:r w:rsidRPr="003222FF">
        <w:rPr>
          <w:rFonts w:ascii="Verdana" w:hAnsi="Verdana"/>
          <w:color w:val="000000"/>
          <w:sz w:val="20"/>
        </w:rPr>
        <w:t> </w:t>
      </w:r>
      <w:r w:rsidRPr="003222FF">
        <w:rPr>
          <w:rFonts w:ascii="Verdana" w:hAnsi="Verdana"/>
          <w:color w:val="000000"/>
          <w:sz w:val="20"/>
          <w:lang w:val="ru-RU"/>
        </w:rPr>
        <w:t>— очень возможно, что в этих почтовых мешках найдется, чем можно поживиться. Я торговал раньше лошадьми около Фредериксбурга и имел дело с тамошними немцами, так что знаю их повадки. Крупные деньги посылаются почтой в этот город. Эти немцы лучше рискнут послать в письме тысячу долларов, чем заплатить банку за перевод.</w:t>
      </w:r>
    </w:p>
    <w:p w14:paraId="55954142"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Гондо Билль, здоровенный детина шести футов росту и быстрый в своих поступках, стал выбрасывать мешки из фургона раньше, чем Муди кончил свою речь. В руке его блеснул нож и послышался треск разрезаемой парусины. Разбойники столпились вокруг мешков и стали открывать письма и пакеты, сопровождая свою работу проклятиями по адресу корреспондентов, точно сговорившихся опровергнуть предположения Бена Муди. Ни одного доллара не было найдено в фредериксбургской почте.</w:t>
      </w:r>
    </w:p>
    <w:p w14:paraId="59F56E12"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Постыдился бы ты,</w:t>
      </w:r>
      <w:r w:rsidRPr="003222FF">
        <w:rPr>
          <w:rFonts w:ascii="Verdana" w:hAnsi="Verdana"/>
          <w:color w:val="000000"/>
          <w:sz w:val="20"/>
        </w:rPr>
        <w:t> </w:t>
      </w:r>
      <w:r w:rsidRPr="003222FF">
        <w:rPr>
          <w:rFonts w:ascii="Verdana" w:hAnsi="Verdana"/>
          <w:color w:val="000000"/>
          <w:sz w:val="20"/>
          <w:lang w:val="ru-RU"/>
        </w:rPr>
        <w:t>— сказал Гондо Билль почтальону начальническим тоном,</w:t>
      </w:r>
      <w:r w:rsidRPr="003222FF">
        <w:rPr>
          <w:rFonts w:ascii="Verdana" w:hAnsi="Verdana"/>
          <w:color w:val="000000"/>
          <w:sz w:val="20"/>
        </w:rPr>
        <w:t> </w:t>
      </w:r>
      <w:r w:rsidRPr="003222FF">
        <w:rPr>
          <w:rFonts w:ascii="Verdana" w:hAnsi="Verdana"/>
          <w:color w:val="000000"/>
          <w:sz w:val="20"/>
          <w:lang w:val="ru-RU"/>
        </w:rPr>
        <w:t>— что возишь с собою такую кучу старой, негодной бумаги. Ты что думаешь, а? И где вы, немцы, храните ваши деньги?</w:t>
      </w:r>
    </w:p>
    <w:p w14:paraId="378C945D"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Почтовый мешок Бэллингера открылся, как кокон, под ножом Гондо. В нем была небольшая пачка писем. Фриц все время кипел негодованием и волновался, пока добрались до этого мешка. Тут он вспомнил о письме Лены. Он обратился к вожаку шайки с просьбой пощадить это письмо.</w:t>
      </w:r>
    </w:p>
    <w:p w14:paraId="272475E0"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Очень благодарен тебе, немчура,</w:t>
      </w:r>
      <w:r w:rsidRPr="003222FF">
        <w:rPr>
          <w:rFonts w:ascii="Verdana" w:hAnsi="Verdana"/>
          <w:color w:val="000000"/>
          <w:sz w:val="20"/>
        </w:rPr>
        <w:t> </w:t>
      </w:r>
      <w:r w:rsidRPr="003222FF">
        <w:rPr>
          <w:rFonts w:ascii="Verdana" w:hAnsi="Verdana"/>
          <w:color w:val="000000"/>
          <w:sz w:val="20"/>
          <w:lang w:val="ru-RU"/>
        </w:rPr>
        <w:t>— сказал Гондо взволнованному почтальону.</w:t>
      </w:r>
      <w:r w:rsidRPr="003222FF">
        <w:rPr>
          <w:rFonts w:ascii="Verdana" w:hAnsi="Verdana"/>
          <w:color w:val="000000"/>
          <w:sz w:val="20"/>
        </w:rPr>
        <w:t> </w:t>
      </w:r>
      <w:r w:rsidRPr="003222FF">
        <w:rPr>
          <w:rFonts w:ascii="Verdana" w:hAnsi="Verdana"/>
          <w:color w:val="000000"/>
          <w:sz w:val="20"/>
          <w:lang w:val="ru-RU"/>
        </w:rPr>
        <w:t>— Вероятно, это-то письмо и содержит в себе деньги? Вот оно. Дайте свету, ребята.</w:t>
      </w:r>
    </w:p>
    <w:p w14:paraId="3CCACDCB"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lastRenderedPageBreak/>
        <w:t>Гондо нашел и открыл письмо к миссис Хильдесмюллер. Остальные стояли вокруг, зажигая одно письмо за другим, чтобы поддерживать свет. Гондо уставился на листок бумаги, заполненный угловатыми немецкими буквами.</w:t>
      </w:r>
    </w:p>
    <w:p w14:paraId="4B45C029"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Ты что это нас морочишь, немчура? И ты назвал это ценным письмом? Как тебе не стыдно разыгрывать такие штуки с друзьями, которые потрудились помочь тебе разобрать почту.</w:t>
      </w:r>
    </w:p>
    <w:p w14:paraId="4DE9AF73"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Это написано по-китайски,</w:t>
      </w:r>
      <w:r w:rsidRPr="003222FF">
        <w:rPr>
          <w:rFonts w:ascii="Verdana" w:hAnsi="Verdana"/>
          <w:color w:val="000000"/>
          <w:sz w:val="20"/>
        </w:rPr>
        <w:t> </w:t>
      </w:r>
      <w:r w:rsidRPr="003222FF">
        <w:rPr>
          <w:rFonts w:ascii="Verdana" w:hAnsi="Verdana"/>
          <w:color w:val="000000"/>
          <w:sz w:val="20"/>
          <w:lang w:val="ru-RU"/>
        </w:rPr>
        <w:t>— сказал Сэнди Гренди, заглядывая через плечо Гондо.</w:t>
      </w:r>
    </w:p>
    <w:p w14:paraId="18FC9E5B"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Ошибся, брат,</w:t>
      </w:r>
      <w:r w:rsidRPr="003222FF">
        <w:rPr>
          <w:rFonts w:ascii="Verdana" w:hAnsi="Verdana"/>
          <w:color w:val="000000"/>
          <w:sz w:val="20"/>
        </w:rPr>
        <w:t> </w:t>
      </w:r>
      <w:r w:rsidRPr="003222FF">
        <w:rPr>
          <w:rFonts w:ascii="Verdana" w:hAnsi="Verdana"/>
          <w:color w:val="000000"/>
          <w:sz w:val="20"/>
          <w:lang w:val="ru-RU"/>
        </w:rPr>
        <w:t>— объявил другой член шайки.</w:t>
      </w:r>
      <w:r w:rsidRPr="003222FF">
        <w:rPr>
          <w:rFonts w:ascii="Verdana" w:hAnsi="Verdana"/>
          <w:color w:val="000000"/>
          <w:sz w:val="20"/>
        </w:rPr>
        <w:t> </w:t>
      </w:r>
      <w:r w:rsidRPr="003222FF">
        <w:rPr>
          <w:rFonts w:ascii="Verdana" w:hAnsi="Verdana"/>
          <w:color w:val="000000"/>
          <w:sz w:val="20"/>
          <w:lang w:val="ru-RU"/>
        </w:rPr>
        <w:t>— Это стенография. Я видел раз на суде, как это выглядит.</w:t>
      </w:r>
    </w:p>
    <w:p w14:paraId="2E53B8CA"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Ах, нет, нет, это по-немецки,</w:t>
      </w:r>
      <w:r w:rsidRPr="003222FF">
        <w:rPr>
          <w:rFonts w:ascii="Verdana" w:hAnsi="Verdana"/>
          <w:color w:val="000000"/>
          <w:sz w:val="20"/>
        </w:rPr>
        <w:t> </w:t>
      </w:r>
      <w:r w:rsidRPr="003222FF">
        <w:rPr>
          <w:rFonts w:ascii="Verdana" w:hAnsi="Verdana"/>
          <w:color w:val="000000"/>
          <w:sz w:val="20"/>
          <w:lang w:val="ru-RU"/>
        </w:rPr>
        <w:t>— сказал Фриц.</w:t>
      </w:r>
      <w:r w:rsidRPr="003222FF">
        <w:rPr>
          <w:rFonts w:ascii="Verdana" w:hAnsi="Verdana"/>
          <w:color w:val="000000"/>
          <w:sz w:val="20"/>
        </w:rPr>
        <w:t> </w:t>
      </w:r>
      <w:r w:rsidRPr="003222FF">
        <w:rPr>
          <w:rFonts w:ascii="Verdana" w:hAnsi="Verdana"/>
          <w:color w:val="000000"/>
          <w:sz w:val="20"/>
          <w:lang w:val="ru-RU"/>
        </w:rPr>
        <w:t>— Это просто письмо маленькой девочки к ее матери. Бедная, маленькая девочка, которая больна и должна работать вдали от родительского дома, у чужих людей. Ах! это прямо ужасно! Добрый господин разбойник, пожалуйста, отдайте мне это письмо.</w:t>
      </w:r>
    </w:p>
    <w:p w14:paraId="5CE4EBE8"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За кого ты нас принимаешь, черт бы тебя побрал?</w:t>
      </w:r>
      <w:r w:rsidRPr="003222FF">
        <w:rPr>
          <w:rFonts w:ascii="Verdana" w:hAnsi="Verdana"/>
          <w:color w:val="000000"/>
          <w:sz w:val="20"/>
        </w:rPr>
        <w:t> </w:t>
      </w:r>
      <w:r w:rsidRPr="003222FF">
        <w:rPr>
          <w:rFonts w:ascii="Verdana" w:hAnsi="Verdana"/>
          <w:color w:val="000000"/>
          <w:sz w:val="20"/>
          <w:lang w:val="ru-RU"/>
        </w:rPr>
        <w:t>— сказал Гондо с внезапной и удивившей всех строгостью.</w:t>
      </w:r>
      <w:r w:rsidRPr="003222FF">
        <w:rPr>
          <w:rFonts w:ascii="Verdana" w:hAnsi="Verdana"/>
          <w:color w:val="000000"/>
          <w:sz w:val="20"/>
        </w:rPr>
        <w:t> </w:t>
      </w:r>
      <w:r w:rsidRPr="003222FF">
        <w:rPr>
          <w:rFonts w:ascii="Verdana" w:hAnsi="Verdana"/>
          <w:color w:val="000000"/>
          <w:sz w:val="20"/>
          <w:lang w:val="ru-RU"/>
        </w:rPr>
        <w:t>— Ты осмеливаешься оскорблять нас подозрением, что мы не обладаем достаточной вежливостью, чтобы интересоваться здоровьем молодой девушки? Ну а теперь прочти-ка этим образованным джентльменам письмо и переведи его на американский язык,</w:t>
      </w:r>
      <w:r w:rsidRPr="003222FF">
        <w:rPr>
          <w:rFonts w:ascii="Verdana" w:hAnsi="Verdana"/>
          <w:color w:val="000000"/>
          <w:sz w:val="20"/>
        </w:rPr>
        <w:t> </w:t>
      </w:r>
      <w:r w:rsidRPr="003222FF">
        <w:rPr>
          <w:rFonts w:ascii="Verdana" w:hAnsi="Verdana"/>
          <w:color w:val="000000"/>
          <w:sz w:val="20"/>
          <w:lang w:val="ru-RU"/>
        </w:rPr>
        <w:t>— что здесь такое нацарапано.</w:t>
      </w:r>
    </w:p>
    <w:p w14:paraId="553B0AE8"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Гондо угрожающе повертел своим револьвером и встал во весь рост перед маленьким немцем, который сразу принялся читать письмо, переводя его на английский язык. Шайка разбойников внимательно слушала, храня полнейшее молчание.</w:t>
      </w:r>
    </w:p>
    <w:p w14:paraId="551E4823"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Сколько лет этому ребенку?</w:t>
      </w:r>
      <w:r w:rsidRPr="003222FF">
        <w:rPr>
          <w:rFonts w:ascii="Verdana" w:hAnsi="Verdana"/>
          <w:color w:val="000000"/>
          <w:sz w:val="20"/>
        </w:rPr>
        <w:t> </w:t>
      </w:r>
      <w:r w:rsidRPr="003222FF">
        <w:rPr>
          <w:rFonts w:ascii="Verdana" w:hAnsi="Verdana"/>
          <w:color w:val="000000"/>
          <w:sz w:val="20"/>
          <w:lang w:val="ru-RU"/>
        </w:rPr>
        <w:t>— сказал Гондо, когда письмо было прочитано.</w:t>
      </w:r>
    </w:p>
    <w:p w14:paraId="05C24919"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Одиннадцать,</w:t>
      </w:r>
      <w:r w:rsidRPr="003222FF">
        <w:rPr>
          <w:rFonts w:ascii="Verdana" w:hAnsi="Verdana"/>
          <w:color w:val="000000"/>
          <w:sz w:val="20"/>
        </w:rPr>
        <w:t> </w:t>
      </w:r>
      <w:r w:rsidRPr="003222FF">
        <w:rPr>
          <w:rFonts w:ascii="Verdana" w:hAnsi="Verdana"/>
          <w:color w:val="000000"/>
          <w:sz w:val="20"/>
          <w:lang w:val="ru-RU"/>
        </w:rPr>
        <w:t>— сказал Фриц.</w:t>
      </w:r>
    </w:p>
    <w:p w14:paraId="097B0A85"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И где она находится?</w:t>
      </w:r>
    </w:p>
    <w:p w14:paraId="504F39E7"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 xml:space="preserve">Она работает в каменоломне, в гостинице. </w:t>
      </w:r>
      <w:r w:rsidRPr="003222FF">
        <w:rPr>
          <w:rFonts w:ascii="Verdana" w:hAnsi="Verdana"/>
          <w:color w:val="000000"/>
          <w:sz w:val="20"/>
        </w:rPr>
        <w:t>Ah</w:t>
      </w:r>
      <w:r w:rsidRPr="003222FF">
        <w:rPr>
          <w:rFonts w:ascii="Verdana" w:hAnsi="Verdana"/>
          <w:color w:val="000000"/>
          <w:sz w:val="20"/>
          <w:lang w:val="ru-RU"/>
        </w:rPr>
        <w:t xml:space="preserve">, </w:t>
      </w:r>
      <w:r w:rsidRPr="003222FF">
        <w:rPr>
          <w:rFonts w:ascii="Verdana" w:hAnsi="Verdana"/>
          <w:color w:val="000000"/>
          <w:sz w:val="20"/>
        </w:rPr>
        <w:t>mein</w:t>
      </w:r>
      <w:r w:rsidRPr="003222FF">
        <w:rPr>
          <w:rFonts w:ascii="Verdana" w:hAnsi="Verdana"/>
          <w:color w:val="000000"/>
          <w:sz w:val="20"/>
          <w:lang w:val="ru-RU"/>
        </w:rPr>
        <w:t xml:space="preserve"> </w:t>
      </w:r>
      <w:r w:rsidRPr="003222FF">
        <w:rPr>
          <w:rFonts w:ascii="Verdana" w:hAnsi="Verdana"/>
          <w:color w:val="000000"/>
          <w:sz w:val="20"/>
        </w:rPr>
        <w:t>Gott</w:t>
      </w:r>
      <w:r w:rsidRPr="003222FF">
        <w:rPr>
          <w:rFonts w:ascii="Verdana" w:hAnsi="Verdana"/>
          <w:color w:val="000000"/>
          <w:sz w:val="20"/>
          <w:lang w:val="ru-RU"/>
        </w:rPr>
        <w:t>!! Маленькая Лена хочет утопиться. Я не знаю, решится ли она на это, но если она утопится, клянусь, то я убью из ружья этого Петера Хильдесмюллера.</w:t>
      </w:r>
    </w:p>
    <w:p w14:paraId="0A6D257E"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Вы, немцы,</w:t>
      </w:r>
      <w:r w:rsidRPr="003222FF">
        <w:rPr>
          <w:rFonts w:ascii="Verdana" w:hAnsi="Verdana"/>
          <w:color w:val="000000"/>
          <w:sz w:val="20"/>
        </w:rPr>
        <w:t> </w:t>
      </w:r>
      <w:r w:rsidRPr="003222FF">
        <w:rPr>
          <w:rFonts w:ascii="Verdana" w:hAnsi="Verdana"/>
          <w:color w:val="000000"/>
          <w:sz w:val="20"/>
          <w:lang w:val="ru-RU"/>
        </w:rPr>
        <w:t>— сказал Гондо Билль тоном, полным презрения,</w:t>
      </w:r>
      <w:r w:rsidRPr="003222FF">
        <w:rPr>
          <w:rFonts w:ascii="Verdana" w:hAnsi="Verdana"/>
          <w:color w:val="000000"/>
          <w:sz w:val="20"/>
        </w:rPr>
        <w:t> </w:t>
      </w:r>
      <w:r w:rsidRPr="003222FF">
        <w:rPr>
          <w:rFonts w:ascii="Verdana" w:hAnsi="Verdana"/>
          <w:color w:val="000000"/>
          <w:sz w:val="20"/>
          <w:lang w:val="ru-RU"/>
        </w:rPr>
        <w:t>— мне опротивели. Заставляете ваших детей работать, когда им надо бы еще играть в куклы. Что вы за черти! Я думаю, не мешает дать тебе небольшой урок, чтобы показать, что мы думаем о твоей колбасной нации. Ребята, сюда!</w:t>
      </w:r>
    </w:p>
    <w:p w14:paraId="18440CB2"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Гондо Билль отозвал в сторону своих товарищей и о чем-то стал совещаться с ними. Затем бандиты схватили Фрица и отвели его в сторону. Здесь они крепко привязали его двумя ремнями к дереву, а мулов привязали неподалеку к другому дереву.</w:t>
      </w:r>
    </w:p>
    <w:p w14:paraId="05A7CBCE"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Мы тебе ничего плохого не сделаем,</w:t>
      </w:r>
      <w:r w:rsidRPr="003222FF">
        <w:rPr>
          <w:rFonts w:ascii="Verdana" w:hAnsi="Verdana"/>
          <w:color w:val="000000"/>
          <w:sz w:val="20"/>
        </w:rPr>
        <w:t> </w:t>
      </w:r>
      <w:r w:rsidRPr="003222FF">
        <w:rPr>
          <w:rFonts w:ascii="Verdana" w:hAnsi="Verdana"/>
          <w:color w:val="000000"/>
          <w:sz w:val="20"/>
          <w:lang w:val="ru-RU"/>
        </w:rPr>
        <w:t>— успокоительно сказал Гондо.</w:t>
      </w:r>
      <w:r w:rsidRPr="003222FF">
        <w:rPr>
          <w:rFonts w:ascii="Verdana" w:hAnsi="Verdana"/>
          <w:color w:val="000000"/>
          <w:sz w:val="20"/>
        </w:rPr>
        <w:t> </w:t>
      </w:r>
      <w:r w:rsidRPr="003222FF">
        <w:rPr>
          <w:rFonts w:ascii="Verdana" w:hAnsi="Verdana"/>
          <w:color w:val="000000"/>
          <w:sz w:val="20"/>
          <w:lang w:val="ru-RU"/>
        </w:rPr>
        <w:t xml:space="preserve">— Тебе ведь не повредит, если ты посидишь немного у дерева. А теперь мы пожелаем тебе спокойной ночи, потому что нам пора уезжать. </w:t>
      </w:r>
      <w:r w:rsidRPr="003222FF">
        <w:rPr>
          <w:rFonts w:ascii="Verdana" w:hAnsi="Verdana"/>
          <w:color w:val="000000"/>
          <w:sz w:val="20"/>
        </w:rPr>
        <w:t>Ausgespielt</w:t>
      </w:r>
      <w:r w:rsidRPr="003222FF">
        <w:rPr>
          <w:rFonts w:ascii="Verdana" w:hAnsi="Verdana"/>
          <w:color w:val="000000"/>
          <w:sz w:val="20"/>
          <w:lang w:val="ru-RU"/>
        </w:rPr>
        <w:t>, как говорят немцы.</w:t>
      </w:r>
    </w:p>
    <w:p w14:paraId="114247B9"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Фриц услышал только скрип стремян, когда разбойники садились на лошадей, затем громкое гиканье и топот копыт, когда они помчались по фредериксбургской дороге.</w:t>
      </w:r>
    </w:p>
    <w:p w14:paraId="36C64C4A"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Более двух часов просидел Фриц у дерева. Затем, утомленный необыкновенным приключением, он задремал. Сколько времени он проспал, он не знал, но проснулся от грубого толчка. Чьи-то руки развязали ремни и поставили его на ноги. Члены его онемели, в голове все путалось, и он не соображал, где он. Протерев глаза, он посмотрел и увидел, что находится опять среди той же шайки разбойников, Они посадили его на козлы его фургона и дали в руки вожжи.</w:t>
      </w:r>
    </w:p>
    <w:p w14:paraId="706982AE"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Поезжай домой, немчура,</w:t>
      </w:r>
      <w:r w:rsidRPr="003222FF">
        <w:rPr>
          <w:rFonts w:ascii="Verdana" w:hAnsi="Verdana"/>
          <w:color w:val="000000"/>
          <w:sz w:val="20"/>
        </w:rPr>
        <w:t> </w:t>
      </w:r>
      <w:r w:rsidRPr="003222FF">
        <w:rPr>
          <w:rFonts w:ascii="Verdana" w:hAnsi="Verdana"/>
          <w:color w:val="000000"/>
          <w:sz w:val="20"/>
          <w:lang w:val="ru-RU"/>
        </w:rPr>
        <w:t>— приказал Гондо Билль.</w:t>
      </w:r>
      <w:r w:rsidRPr="003222FF">
        <w:rPr>
          <w:rFonts w:ascii="Verdana" w:hAnsi="Verdana"/>
          <w:color w:val="000000"/>
          <w:sz w:val="20"/>
        </w:rPr>
        <w:t> </w:t>
      </w:r>
      <w:r w:rsidRPr="003222FF">
        <w:rPr>
          <w:rFonts w:ascii="Verdana" w:hAnsi="Verdana"/>
          <w:color w:val="000000"/>
          <w:sz w:val="20"/>
          <w:lang w:val="ru-RU"/>
        </w:rPr>
        <w:t xml:space="preserve">— Ты нам наделал столько хлопот, что мы рады будем от тебя отвязаться. </w:t>
      </w:r>
      <w:r w:rsidRPr="003222FF">
        <w:rPr>
          <w:rFonts w:ascii="Verdana" w:hAnsi="Verdana"/>
          <w:color w:val="000000"/>
          <w:sz w:val="20"/>
        </w:rPr>
        <w:t>Spiel</w:t>
      </w:r>
      <w:r w:rsidRPr="003222FF">
        <w:rPr>
          <w:rFonts w:ascii="Verdana" w:hAnsi="Verdana"/>
          <w:color w:val="000000"/>
          <w:sz w:val="20"/>
          <w:lang w:val="ru-RU"/>
        </w:rPr>
        <w:t xml:space="preserve">! </w:t>
      </w:r>
      <w:r w:rsidRPr="003222FF">
        <w:rPr>
          <w:rFonts w:ascii="Verdana" w:hAnsi="Verdana"/>
          <w:color w:val="000000"/>
          <w:sz w:val="20"/>
        </w:rPr>
        <w:t>Zwei</w:t>
      </w:r>
      <w:r w:rsidRPr="003222FF">
        <w:rPr>
          <w:rFonts w:ascii="Verdana" w:hAnsi="Verdana"/>
          <w:color w:val="000000"/>
          <w:sz w:val="20"/>
          <w:lang w:val="ru-RU"/>
        </w:rPr>
        <w:t xml:space="preserve"> </w:t>
      </w:r>
      <w:r w:rsidRPr="003222FF">
        <w:rPr>
          <w:rFonts w:ascii="Verdana" w:hAnsi="Verdana"/>
          <w:color w:val="000000"/>
          <w:sz w:val="20"/>
        </w:rPr>
        <w:t>Bier</w:t>
      </w:r>
      <w:r w:rsidRPr="003222FF">
        <w:rPr>
          <w:rFonts w:ascii="Verdana" w:hAnsi="Verdana"/>
          <w:color w:val="000000"/>
          <w:sz w:val="20"/>
          <w:lang w:val="ru-RU"/>
        </w:rPr>
        <w:t xml:space="preserve">! </w:t>
      </w:r>
      <w:r w:rsidRPr="003222FF">
        <w:rPr>
          <w:rFonts w:ascii="Verdana" w:hAnsi="Verdana"/>
          <w:color w:val="000000"/>
          <w:sz w:val="20"/>
        </w:rPr>
        <w:t>Famos</w:t>
      </w:r>
      <w:r w:rsidRPr="003222FF">
        <w:rPr>
          <w:rFonts w:ascii="Verdana" w:hAnsi="Verdana"/>
          <w:color w:val="000000"/>
          <w:sz w:val="20"/>
          <w:lang w:val="ru-RU"/>
        </w:rPr>
        <w:t>!</w:t>
      </w:r>
    </w:p>
    <w:p w14:paraId="1AC73836"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Гондо стегнул кнутом Молнию, и оба мула быстро тронулись вперед, довольные снова поразмять ноги.</w:t>
      </w:r>
    </w:p>
    <w:p w14:paraId="67C431C7"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Фриц, ошеломленный своим страшным приключением, подгонял их, чтобы скорее добраться домой.</w:t>
      </w:r>
    </w:p>
    <w:p w14:paraId="6CB6880A"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 xml:space="preserve">Согласно расписанию, он должен был прибыть в Фредериксбург на рассвете. На самом же деле он въехал в город в одиннадцать часов. По дороге в почтовую контору ему нужно было проехать мимо дома Петера Хильдесмюллера. Он остановил </w:t>
      </w:r>
      <w:r w:rsidRPr="003222FF">
        <w:rPr>
          <w:rFonts w:ascii="Verdana" w:hAnsi="Verdana"/>
          <w:color w:val="000000"/>
          <w:sz w:val="20"/>
          <w:lang w:val="ru-RU"/>
        </w:rPr>
        <w:lastRenderedPageBreak/>
        <w:t>мулов у калитки и окликнул хозяйку. Фрау Хильдесмюллер его уже поджидала, и вся семья выбежала на улицу.</w:t>
      </w:r>
    </w:p>
    <w:p w14:paraId="318DE54A"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Толстая и краснощекая фрау Хильдесмюллер спросила, нет ли письма от Лены, и тогда Фриц рассказал все, что с ним случилось. Он рассказал содержание письма, которое разбойник заставил его прочесть, и тогда фрау Хильдесмюллер разразилась громкими рыданиями. Ее маленькая Лена утопилась! Почему они отослали ее из дома? Что теперь делать? Может быть, теперь уже слишком поздно послать за ней! Петер Хильдесмюллер выронил свою трубку из морской пены, и она разбилась вдребезги.</w:t>
      </w:r>
    </w:p>
    <w:p w14:paraId="2BA212E3"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Жена!</w:t>
      </w:r>
      <w:r w:rsidRPr="003222FF">
        <w:rPr>
          <w:rFonts w:ascii="Verdana" w:hAnsi="Verdana"/>
          <w:color w:val="000000"/>
          <w:sz w:val="20"/>
        </w:rPr>
        <w:t> </w:t>
      </w:r>
      <w:r w:rsidRPr="003222FF">
        <w:rPr>
          <w:rFonts w:ascii="Verdana" w:hAnsi="Verdana"/>
          <w:color w:val="000000"/>
          <w:sz w:val="20"/>
          <w:lang w:val="ru-RU"/>
        </w:rPr>
        <w:t>— заорал он.</w:t>
      </w:r>
      <w:r w:rsidRPr="003222FF">
        <w:rPr>
          <w:rFonts w:ascii="Verdana" w:hAnsi="Verdana"/>
          <w:color w:val="000000"/>
          <w:sz w:val="20"/>
        </w:rPr>
        <w:t> </w:t>
      </w:r>
      <w:r w:rsidRPr="003222FF">
        <w:rPr>
          <w:rFonts w:ascii="Verdana" w:hAnsi="Verdana"/>
          <w:color w:val="000000"/>
          <w:sz w:val="20"/>
          <w:lang w:val="ru-RU"/>
        </w:rPr>
        <w:t>— Почему ты отпустила ребенка? Это твоя вина, если мы Лену больше не увидим.</w:t>
      </w:r>
    </w:p>
    <w:p w14:paraId="03BB617D"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Все знали, что это была вина Петера Хильдесмюллера, и поэтому никто не обратил внимания на его слова.</w:t>
      </w:r>
    </w:p>
    <w:p w14:paraId="4697B5C7"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Минуту спустя, какой-то странный слабый голосок крикнул: «Мама!» Фрау Хильдесмюллер сперва подумала, что это зовет ее дух Лены, а затем она бросилась к заднему концу фургона и с громким радостным криком схватила в свои объятия живую Лену, покрывая ее бледное личико поцелуями и нежно лаская ее. Заспанные глаза Лены были утомлены от дороги, но она улыбнулась и крепко прижалась к той, которую она так хотела видеть. Там, в фургоне, между почтовыми мешками, укутанная в чужие одеяла, она лежала, как в гнездышке, и спала, пока шум голосов не разбудил ее.</w:t>
      </w:r>
    </w:p>
    <w:p w14:paraId="45256411"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Фриц уставился на нее, и глаза его от изумления чуть не выскочили из орбит.</w:t>
      </w:r>
    </w:p>
    <w:p w14:paraId="467CB2AC"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Gott</w:t>
      </w:r>
      <w:r w:rsidRPr="003222FF">
        <w:rPr>
          <w:rFonts w:ascii="Verdana" w:hAnsi="Verdana"/>
          <w:color w:val="000000"/>
          <w:sz w:val="20"/>
          <w:lang w:val="ru-RU"/>
        </w:rPr>
        <w:t xml:space="preserve"> </w:t>
      </w:r>
      <w:r w:rsidRPr="003222FF">
        <w:rPr>
          <w:rFonts w:ascii="Verdana" w:hAnsi="Verdana"/>
          <w:color w:val="000000"/>
          <w:sz w:val="20"/>
        </w:rPr>
        <w:t>im</w:t>
      </w:r>
      <w:r w:rsidRPr="003222FF">
        <w:rPr>
          <w:rFonts w:ascii="Verdana" w:hAnsi="Verdana"/>
          <w:color w:val="000000"/>
          <w:sz w:val="20"/>
          <w:lang w:val="ru-RU"/>
        </w:rPr>
        <w:t xml:space="preserve"> </w:t>
      </w:r>
      <w:r w:rsidRPr="003222FF">
        <w:rPr>
          <w:rFonts w:ascii="Verdana" w:hAnsi="Verdana"/>
          <w:color w:val="000000"/>
          <w:sz w:val="20"/>
        </w:rPr>
        <w:t>Himmel</w:t>
      </w: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 заорал он.</w:t>
      </w:r>
      <w:r w:rsidRPr="003222FF">
        <w:rPr>
          <w:rFonts w:ascii="Verdana" w:hAnsi="Verdana"/>
          <w:color w:val="000000"/>
          <w:sz w:val="20"/>
        </w:rPr>
        <w:t> </w:t>
      </w:r>
      <w:r w:rsidRPr="003222FF">
        <w:rPr>
          <w:rFonts w:ascii="Verdana" w:hAnsi="Verdana"/>
          <w:color w:val="000000"/>
          <w:sz w:val="20"/>
          <w:lang w:val="ru-RU"/>
        </w:rPr>
        <w:t>— Как ты попала сюда, в фургон? Мало того, что разбойники меня чуть не убили, мне придется, видимо, еще сойти с ума сегодня.</w:t>
      </w:r>
    </w:p>
    <w:p w14:paraId="38DF49CD"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Вы нам ее вернули, Фриц,</w:t>
      </w:r>
      <w:r w:rsidRPr="003222FF">
        <w:rPr>
          <w:rFonts w:ascii="Verdana" w:hAnsi="Verdana"/>
          <w:color w:val="000000"/>
          <w:sz w:val="20"/>
        </w:rPr>
        <w:t> </w:t>
      </w:r>
      <w:r w:rsidRPr="003222FF">
        <w:rPr>
          <w:rFonts w:ascii="Verdana" w:hAnsi="Verdana"/>
          <w:color w:val="000000"/>
          <w:sz w:val="20"/>
          <w:lang w:val="ru-RU"/>
        </w:rPr>
        <w:t>— закричала фрау Хильдесмюллер.</w:t>
      </w:r>
      <w:r w:rsidRPr="003222FF">
        <w:rPr>
          <w:rFonts w:ascii="Verdana" w:hAnsi="Verdana"/>
          <w:color w:val="000000"/>
          <w:sz w:val="20"/>
        </w:rPr>
        <w:t> </w:t>
      </w:r>
      <w:r w:rsidRPr="003222FF">
        <w:rPr>
          <w:rFonts w:ascii="Verdana" w:hAnsi="Verdana"/>
          <w:color w:val="000000"/>
          <w:sz w:val="20"/>
          <w:lang w:val="ru-RU"/>
        </w:rPr>
        <w:t>— Как мы сможем вас за это отблагодарить?</w:t>
      </w:r>
    </w:p>
    <w:p w14:paraId="691F04BA"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Скажи маме, как ты попала в фургон Фрица,</w:t>
      </w:r>
      <w:r w:rsidRPr="003222FF">
        <w:rPr>
          <w:rFonts w:ascii="Verdana" w:hAnsi="Verdana"/>
          <w:color w:val="000000"/>
          <w:sz w:val="20"/>
        </w:rPr>
        <w:t> </w:t>
      </w:r>
      <w:r w:rsidRPr="003222FF">
        <w:rPr>
          <w:rFonts w:ascii="Verdana" w:hAnsi="Verdana"/>
          <w:color w:val="000000"/>
          <w:sz w:val="20"/>
          <w:lang w:val="ru-RU"/>
        </w:rPr>
        <w:t>— сказала фрау Хильдесмюллер.</w:t>
      </w:r>
    </w:p>
    <w:p w14:paraId="660549CE"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Не знаю как,</w:t>
      </w:r>
      <w:r w:rsidRPr="003222FF">
        <w:rPr>
          <w:rFonts w:ascii="Verdana" w:hAnsi="Verdana"/>
          <w:color w:val="000000"/>
          <w:sz w:val="20"/>
        </w:rPr>
        <w:t> </w:t>
      </w:r>
      <w:r w:rsidRPr="003222FF">
        <w:rPr>
          <w:rFonts w:ascii="Verdana" w:hAnsi="Verdana"/>
          <w:color w:val="000000"/>
          <w:sz w:val="20"/>
          <w:lang w:val="ru-RU"/>
        </w:rPr>
        <w:t>— сказала Лена.</w:t>
      </w:r>
      <w:r w:rsidRPr="003222FF">
        <w:rPr>
          <w:rFonts w:ascii="Verdana" w:hAnsi="Verdana"/>
          <w:color w:val="000000"/>
          <w:sz w:val="20"/>
        </w:rPr>
        <w:t> </w:t>
      </w:r>
      <w:r w:rsidRPr="003222FF">
        <w:rPr>
          <w:rFonts w:ascii="Verdana" w:hAnsi="Verdana"/>
          <w:color w:val="000000"/>
          <w:sz w:val="20"/>
          <w:lang w:val="ru-RU"/>
        </w:rPr>
        <w:t>— Знаю только, что меня освободил от людоедов сказочный принц.</w:t>
      </w:r>
    </w:p>
    <w:p w14:paraId="73ED55CD"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Клянусь короной императора!</w:t>
      </w:r>
      <w:r w:rsidRPr="003222FF">
        <w:rPr>
          <w:rFonts w:ascii="Verdana" w:hAnsi="Verdana"/>
          <w:color w:val="000000"/>
          <w:sz w:val="20"/>
        </w:rPr>
        <w:t> </w:t>
      </w:r>
      <w:r w:rsidRPr="003222FF">
        <w:rPr>
          <w:rFonts w:ascii="Verdana" w:hAnsi="Verdana"/>
          <w:color w:val="000000"/>
          <w:sz w:val="20"/>
          <w:lang w:val="ru-RU"/>
        </w:rPr>
        <w:t>— прогремел Фриц.</w:t>
      </w:r>
      <w:r w:rsidRPr="003222FF">
        <w:rPr>
          <w:rFonts w:ascii="Verdana" w:hAnsi="Verdana"/>
          <w:color w:val="000000"/>
          <w:sz w:val="20"/>
        </w:rPr>
        <w:t> </w:t>
      </w:r>
      <w:r w:rsidRPr="003222FF">
        <w:rPr>
          <w:rFonts w:ascii="Verdana" w:hAnsi="Verdana"/>
          <w:color w:val="000000"/>
          <w:sz w:val="20"/>
          <w:lang w:val="ru-RU"/>
        </w:rPr>
        <w:t>— Мы все сошли с ума.</w:t>
      </w:r>
    </w:p>
    <w:p w14:paraId="73017DE0"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Я все время ждала, что вот он придет и освободит меня,</w:t>
      </w:r>
      <w:r w:rsidRPr="003222FF">
        <w:rPr>
          <w:rFonts w:ascii="Verdana" w:hAnsi="Verdana"/>
          <w:color w:val="000000"/>
          <w:sz w:val="20"/>
        </w:rPr>
        <w:t> </w:t>
      </w:r>
      <w:r w:rsidRPr="003222FF">
        <w:rPr>
          <w:rFonts w:ascii="Verdana" w:hAnsi="Verdana"/>
          <w:color w:val="000000"/>
          <w:sz w:val="20"/>
          <w:lang w:val="ru-RU"/>
        </w:rPr>
        <w:t>— сказала Лена, садясь на узел одеял на тротуар.</w:t>
      </w:r>
      <w:r w:rsidRPr="003222FF">
        <w:rPr>
          <w:rFonts w:ascii="Verdana" w:hAnsi="Verdana"/>
          <w:color w:val="000000"/>
          <w:sz w:val="20"/>
        </w:rPr>
        <w:t> </w:t>
      </w:r>
      <w:r w:rsidRPr="003222FF">
        <w:rPr>
          <w:rFonts w:ascii="Verdana" w:hAnsi="Verdana"/>
          <w:color w:val="000000"/>
          <w:sz w:val="20"/>
          <w:lang w:val="ru-RU"/>
        </w:rPr>
        <w:t>— Вчера он, наконец, пришел со своими вооруженными рыцарями и завладел замком людоеда. Они выломали двери и разбили все тарелки и пивные кружки. Они засунули мистера Мэлони в бочку с водой и засыпали мукой миссис Мэлони. Прислуга в гостинице выпрыгнула из окон и побежала в лес, когда рыцари начали стрелять из ружей. Я проснулась от шума и заглянула с лестницы вниз. И тогда принц поднялся по лестнице, завернул меня в одеяла и вынес меня. Он был такой высокий, сильный и красивый. Его лицо было жесткое, как щетка, но он говорил нежным добрым голосом, и от него пахло водкой. Он посадил меня на свою лошадь перед собой, и мы уехали, окруженные рыцарями. Принц крепко держал меня, и я заснула и проснулась только, когда приехала домой.</w:t>
      </w:r>
    </w:p>
    <w:p w14:paraId="1B46E381"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Глупости!</w:t>
      </w:r>
      <w:r w:rsidRPr="003222FF">
        <w:rPr>
          <w:rFonts w:ascii="Verdana" w:hAnsi="Verdana"/>
          <w:color w:val="000000"/>
          <w:sz w:val="20"/>
        </w:rPr>
        <w:t> </w:t>
      </w:r>
      <w:r w:rsidRPr="003222FF">
        <w:rPr>
          <w:rFonts w:ascii="Verdana" w:hAnsi="Verdana"/>
          <w:color w:val="000000"/>
          <w:sz w:val="20"/>
          <w:lang w:val="ru-RU"/>
        </w:rPr>
        <w:t>— закричал Фриц Бергман.</w:t>
      </w:r>
      <w:r w:rsidRPr="003222FF">
        <w:rPr>
          <w:rFonts w:ascii="Verdana" w:hAnsi="Verdana"/>
          <w:color w:val="000000"/>
          <w:sz w:val="20"/>
        </w:rPr>
        <w:t> </w:t>
      </w:r>
      <w:r w:rsidRPr="003222FF">
        <w:rPr>
          <w:rFonts w:ascii="Verdana" w:hAnsi="Verdana"/>
          <w:color w:val="000000"/>
          <w:sz w:val="20"/>
          <w:lang w:val="ru-RU"/>
        </w:rPr>
        <w:t>— Сказки! Как ты попала из каменоломни в мой фургон?</w:t>
      </w:r>
    </w:p>
    <w:p w14:paraId="09927959" w14:textId="77777777" w:rsidR="00B52F0D"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w:t>
      </w:r>
      <w:r w:rsidRPr="003222FF">
        <w:rPr>
          <w:rFonts w:ascii="Verdana" w:hAnsi="Verdana"/>
          <w:color w:val="000000"/>
          <w:sz w:val="20"/>
        </w:rPr>
        <w:t> </w:t>
      </w:r>
      <w:r w:rsidRPr="003222FF">
        <w:rPr>
          <w:rFonts w:ascii="Verdana" w:hAnsi="Verdana"/>
          <w:color w:val="000000"/>
          <w:sz w:val="20"/>
          <w:lang w:val="ru-RU"/>
        </w:rPr>
        <w:t>Принц привез меня,</w:t>
      </w:r>
      <w:r w:rsidRPr="003222FF">
        <w:rPr>
          <w:rFonts w:ascii="Verdana" w:hAnsi="Verdana"/>
          <w:color w:val="000000"/>
          <w:sz w:val="20"/>
        </w:rPr>
        <w:t> </w:t>
      </w:r>
      <w:r w:rsidRPr="003222FF">
        <w:rPr>
          <w:rFonts w:ascii="Verdana" w:hAnsi="Verdana"/>
          <w:color w:val="000000"/>
          <w:sz w:val="20"/>
          <w:lang w:val="ru-RU"/>
        </w:rPr>
        <w:t>— уверенно сказала Лена.</w:t>
      </w:r>
    </w:p>
    <w:p w14:paraId="547A7F44" w14:textId="5346089F" w:rsidR="004653AC" w:rsidRPr="003222FF" w:rsidRDefault="00B52F0D" w:rsidP="003222FF">
      <w:pPr>
        <w:suppressAutoHyphens/>
        <w:spacing w:after="0" w:line="240" w:lineRule="auto"/>
        <w:ind w:firstLine="283"/>
        <w:jc w:val="both"/>
        <w:rPr>
          <w:rFonts w:ascii="Verdana" w:hAnsi="Verdana"/>
          <w:color w:val="000000"/>
          <w:sz w:val="20"/>
          <w:lang w:val="ru-RU"/>
        </w:rPr>
      </w:pPr>
      <w:r w:rsidRPr="003222FF">
        <w:rPr>
          <w:rFonts w:ascii="Verdana" w:hAnsi="Verdana"/>
          <w:color w:val="000000"/>
          <w:sz w:val="20"/>
          <w:lang w:val="ru-RU"/>
        </w:rPr>
        <w:t>И до настоящего дня фредериксбургские жители не были в состояния заставить ее дать им другое объяснение.</w:t>
      </w:r>
    </w:p>
    <w:sectPr w:rsidR="004653AC" w:rsidRPr="003222FF" w:rsidSect="003222F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14F7A" w14:textId="77777777" w:rsidR="00037961" w:rsidRDefault="00037961" w:rsidP="003222FF">
      <w:pPr>
        <w:spacing w:after="0" w:line="240" w:lineRule="auto"/>
      </w:pPr>
      <w:r>
        <w:separator/>
      </w:r>
    </w:p>
  </w:endnote>
  <w:endnote w:type="continuationSeparator" w:id="0">
    <w:p w14:paraId="08473DB4" w14:textId="77777777" w:rsidR="00037961" w:rsidRDefault="00037961" w:rsidP="00322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BF60C" w14:textId="77777777" w:rsidR="003222FF" w:rsidRDefault="003222FF" w:rsidP="005A59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BD2D97" w14:textId="77777777" w:rsidR="003222FF" w:rsidRDefault="003222FF" w:rsidP="003222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867D9" w14:textId="5286D620" w:rsidR="003222FF" w:rsidRPr="003222FF" w:rsidRDefault="003222FF" w:rsidP="003222FF">
    <w:pPr>
      <w:pStyle w:val="Footer"/>
      <w:ind w:right="360"/>
      <w:rPr>
        <w:rFonts w:ascii="Arial" w:hAnsi="Arial" w:cs="Arial"/>
        <w:color w:val="999999"/>
        <w:sz w:val="20"/>
        <w:lang w:val="ru-RU"/>
      </w:rPr>
    </w:pPr>
    <w:r w:rsidRPr="003222FF">
      <w:rPr>
        <w:rStyle w:val="PageNumber"/>
        <w:rFonts w:ascii="Arial" w:hAnsi="Arial" w:cs="Arial"/>
        <w:color w:val="999999"/>
        <w:sz w:val="20"/>
        <w:lang w:val="ru-RU"/>
      </w:rPr>
      <w:t xml:space="preserve">Библиотека «Артефакт» — </w:t>
    </w:r>
    <w:r w:rsidRPr="003222FF">
      <w:rPr>
        <w:rStyle w:val="PageNumber"/>
        <w:rFonts w:ascii="Arial" w:hAnsi="Arial" w:cs="Arial"/>
        <w:color w:val="999999"/>
        <w:sz w:val="20"/>
      </w:rPr>
      <w:t>http</w:t>
    </w:r>
    <w:r w:rsidRPr="003222FF">
      <w:rPr>
        <w:rStyle w:val="PageNumber"/>
        <w:rFonts w:ascii="Arial" w:hAnsi="Arial" w:cs="Arial"/>
        <w:color w:val="999999"/>
        <w:sz w:val="20"/>
        <w:lang w:val="ru-RU"/>
      </w:rPr>
      <w:t>://</w:t>
    </w:r>
    <w:r w:rsidRPr="003222FF">
      <w:rPr>
        <w:rStyle w:val="PageNumber"/>
        <w:rFonts w:ascii="Arial" w:hAnsi="Arial" w:cs="Arial"/>
        <w:color w:val="999999"/>
        <w:sz w:val="20"/>
      </w:rPr>
      <w:t>artefact</w:t>
    </w:r>
    <w:r w:rsidRPr="003222FF">
      <w:rPr>
        <w:rStyle w:val="PageNumber"/>
        <w:rFonts w:ascii="Arial" w:hAnsi="Arial" w:cs="Arial"/>
        <w:color w:val="999999"/>
        <w:sz w:val="20"/>
        <w:lang w:val="ru-RU"/>
      </w:rPr>
      <w:t>.</w:t>
    </w:r>
    <w:r w:rsidRPr="003222FF">
      <w:rPr>
        <w:rStyle w:val="PageNumber"/>
        <w:rFonts w:ascii="Arial" w:hAnsi="Arial" w:cs="Arial"/>
        <w:color w:val="999999"/>
        <w:sz w:val="20"/>
      </w:rPr>
      <w:t>lib</w:t>
    </w:r>
    <w:r w:rsidRPr="003222FF">
      <w:rPr>
        <w:rStyle w:val="PageNumber"/>
        <w:rFonts w:ascii="Arial" w:hAnsi="Arial" w:cs="Arial"/>
        <w:color w:val="999999"/>
        <w:sz w:val="20"/>
        <w:lang w:val="ru-RU"/>
      </w:rPr>
      <w:t>.</w:t>
    </w:r>
    <w:r w:rsidRPr="003222FF">
      <w:rPr>
        <w:rStyle w:val="PageNumber"/>
        <w:rFonts w:ascii="Arial" w:hAnsi="Arial" w:cs="Arial"/>
        <w:color w:val="999999"/>
        <w:sz w:val="20"/>
      </w:rPr>
      <w:t>ru</w:t>
    </w:r>
    <w:r w:rsidRPr="003222F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9AC67" w14:textId="77777777" w:rsidR="003222FF" w:rsidRDefault="003222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41BA4" w14:textId="77777777" w:rsidR="00037961" w:rsidRDefault="00037961" w:rsidP="003222FF">
      <w:pPr>
        <w:spacing w:after="0" w:line="240" w:lineRule="auto"/>
      </w:pPr>
      <w:r>
        <w:separator/>
      </w:r>
    </w:p>
  </w:footnote>
  <w:footnote w:type="continuationSeparator" w:id="0">
    <w:p w14:paraId="527F1DBF" w14:textId="77777777" w:rsidR="00037961" w:rsidRDefault="00037961" w:rsidP="00322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56CDE" w14:textId="77777777" w:rsidR="003222FF" w:rsidRDefault="003222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D22FB" w14:textId="6691BCF8" w:rsidR="003222FF" w:rsidRPr="003222FF" w:rsidRDefault="003222FF" w:rsidP="003222FF">
    <w:pPr>
      <w:pStyle w:val="Header"/>
      <w:rPr>
        <w:rFonts w:ascii="Arial" w:hAnsi="Arial" w:cs="Arial"/>
        <w:color w:val="999999"/>
        <w:sz w:val="20"/>
        <w:lang w:val="ru-RU"/>
      </w:rPr>
    </w:pPr>
    <w:r w:rsidRPr="003222F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58878" w14:textId="77777777" w:rsidR="003222FF" w:rsidRDefault="003222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37961"/>
    <w:rsid w:val="0006063C"/>
    <w:rsid w:val="0015074B"/>
    <w:rsid w:val="0029639D"/>
    <w:rsid w:val="003222FF"/>
    <w:rsid w:val="00326F90"/>
    <w:rsid w:val="004653AC"/>
    <w:rsid w:val="00944052"/>
    <w:rsid w:val="00AA1D8D"/>
    <w:rsid w:val="00B47730"/>
    <w:rsid w:val="00B52F0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F547C2"/>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B52F0D"/>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B52F0D"/>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character" w:styleId="PageNumber">
    <w:name w:val="page number"/>
    <w:basedOn w:val="DefaultParagraphFont"/>
    <w:uiPriority w:val="99"/>
    <w:semiHidden/>
    <w:unhideWhenUsed/>
    <w:rsid w:val="00322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2812</Words>
  <Characters>15442</Characters>
  <Application>Microsoft Office Word</Application>
  <DocSecurity>0</DocSecurity>
  <Lines>285</Lines>
  <Paragraphs>89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Сказочный принц</dc:title>
  <dc:subject/>
  <dc:creator>О. Генри</dc:creator>
  <cp:keywords/>
  <dc:description/>
  <cp:lastModifiedBy>Andrey Piskunov</cp:lastModifiedBy>
  <cp:revision>6</cp:revision>
  <dcterms:created xsi:type="dcterms:W3CDTF">2013-12-23T23:15:00Z</dcterms:created>
  <dcterms:modified xsi:type="dcterms:W3CDTF">2025-05-07T03:21:00Z</dcterms:modified>
  <cp:category/>
</cp:coreProperties>
</file>