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64606" w14:textId="77777777" w:rsidR="0033501C" w:rsidRPr="00524681" w:rsidRDefault="0033501C" w:rsidP="00524681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524681">
        <w:rPr>
          <w:rFonts w:ascii="Verdana" w:hAnsi="Verdana"/>
          <w:color w:val="000000"/>
          <w:sz w:val="32"/>
          <w:lang w:val="ru-RU"/>
        </w:rPr>
        <w:t>Чемпион погоды</w:t>
      </w:r>
    </w:p>
    <w:p w14:paraId="0F393331" w14:textId="0B1EEB32" w:rsidR="0033501C" w:rsidRPr="00524681" w:rsidRDefault="009E3CC0" w:rsidP="00524681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524681">
        <w:rPr>
          <w:rFonts w:ascii="Verdana" w:hAnsi="Verdana"/>
          <w:color w:val="000000"/>
          <w:sz w:val="24"/>
          <w:lang w:val="ru-RU"/>
        </w:rPr>
        <w:t>О. Генри</w:t>
      </w:r>
    </w:p>
    <w:p w14:paraId="206D9E91" w14:textId="6A011EF6" w:rsidR="0033501C" w:rsidRPr="00524681" w:rsidRDefault="0033501C" w:rsidP="00524681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524681">
        <w:rPr>
          <w:rFonts w:ascii="Verdana" w:hAnsi="Verdana"/>
          <w:color w:val="000000"/>
          <w:sz w:val="20"/>
          <w:lang w:val="ru-RU"/>
        </w:rPr>
        <w:t>Перевод Зин. Львовского</w:t>
      </w:r>
    </w:p>
    <w:p w14:paraId="2868EA42" w14:textId="77777777" w:rsidR="0033501C" w:rsidRPr="00524681" w:rsidRDefault="0033501C" w:rsidP="005246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BEFA7B0" w14:textId="77777777" w:rsidR="0033501C" w:rsidRPr="00524681" w:rsidRDefault="0033501C" w:rsidP="005246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24681">
        <w:rPr>
          <w:rFonts w:ascii="Verdana" w:hAnsi="Verdana"/>
          <w:color w:val="000000"/>
          <w:sz w:val="20"/>
          <w:lang w:val="ru-RU"/>
        </w:rPr>
        <w:t>Если бы заговорить о Киова Резервейшен</w:t>
      </w:r>
      <w:r w:rsidRPr="00524681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524681">
        <w:rPr>
          <w:rFonts w:ascii="Verdana" w:hAnsi="Verdana"/>
          <w:color w:val="000000"/>
          <w:sz w:val="20"/>
          <w:lang w:val="ru-RU"/>
        </w:rPr>
        <w:t xml:space="preserve"> со средним нью-йоркским жителем, он, вероятно, не знал бы, имеете ли вы в виду новую политическую плутню в Албании или же лейтмотив из «Парсифаля». Но там, в Киова Резервейшен, имеются сведения о существовании Нью-Йорка.</w:t>
      </w:r>
    </w:p>
    <w:p w14:paraId="1400F03E" w14:textId="77777777" w:rsidR="0033501C" w:rsidRPr="00524681" w:rsidRDefault="0033501C" w:rsidP="005246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24681">
        <w:rPr>
          <w:rFonts w:ascii="Verdana" w:hAnsi="Verdana"/>
          <w:color w:val="000000"/>
          <w:sz w:val="20"/>
          <w:lang w:val="ru-RU"/>
        </w:rPr>
        <w:t>Наша компания выехала на охоту в Резервейшен. Бед Кингсбюри, наш проводник, философ и друг, как-то ночью, в лагере, жарил на рашпере кусок мяса антилопы. Один из нас, молодой человек с рыжеватыми волосами и в безукоризненном охотничьем костюме, подошел к огню, чтобы закурить папиросу, и небрежно бросил Беду:</w:t>
      </w:r>
    </w:p>
    <w:p w14:paraId="030D442F" w14:textId="77777777" w:rsidR="0033501C" w:rsidRPr="00524681" w:rsidRDefault="0033501C" w:rsidP="005246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24681">
        <w:rPr>
          <w:rFonts w:ascii="Verdana" w:hAnsi="Verdana"/>
          <w:color w:val="000000"/>
          <w:sz w:val="20"/>
          <w:lang w:val="ru-RU"/>
        </w:rPr>
        <w:t>—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Хорошая ночь!</w:t>
      </w:r>
    </w:p>
    <w:p w14:paraId="2EFD6165" w14:textId="77777777" w:rsidR="0033501C" w:rsidRPr="00524681" w:rsidRDefault="0033501C" w:rsidP="005246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24681">
        <w:rPr>
          <w:rFonts w:ascii="Verdana" w:hAnsi="Verdana"/>
          <w:color w:val="000000"/>
          <w:sz w:val="20"/>
          <w:lang w:val="ru-RU"/>
        </w:rPr>
        <w:t>—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Да,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— сказал Бед,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— хорошая, насколько может быть хорошей всякая ночь, не имеющая рекомендательного штемпеля Бродвея.</w:t>
      </w:r>
    </w:p>
    <w:p w14:paraId="498E1A83" w14:textId="77777777" w:rsidR="0033501C" w:rsidRPr="00524681" w:rsidRDefault="0033501C" w:rsidP="005246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24681">
        <w:rPr>
          <w:rFonts w:ascii="Verdana" w:hAnsi="Verdana"/>
          <w:color w:val="000000"/>
          <w:sz w:val="20"/>
          <w:lang w:val="ru-RU"/>
        </w:rPr>
        <w:t>Молодой человек действительно был из Нью-Йорка, но всех нас удивило, как Бед это угадал. Поэтому, когда мясо было готово, мы попросили его открыть нам свою систему рассуждений. А так как Бед был нечто вроде территориальной говорильной машины, то он произнес следующую речь:</w:t>
      </w:r>
    </w:p>
    <w:p w14:paraId="6B9BF49F" w14:textId="77777777" w:rsidR="0033501C" w:rsidRPr="00524681" w:rsidRDefault="0033501C" w:rsidP="005246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24681">
        <w:rPr>
          <w:rFonts w:ascii="Verdana" w:hAnsi="Verdana"/>
          <w:color w:val="000000"/>
          <w:sz w:val="20"/>
          <w:lang w:val="ru-RU"/>
        </w:rPr>
        <w:t>—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Как я узнал, что он из Нью-Йорка? Ну, я сейчас же понял это, как только он бросил мне те два слова. Я сам был в Нью-Йорке несколько лет назад и отметил некоторые знаки на ушах и следы копыт на ранчо Манхэттен.</w:t>
      </w:r>
    </w:p>
    <w:p w14:paraId="59045A37" w14:textId="77777777" w:rsidR="0033501C" w:rsidRPr="00524681" w:rsidRDefault="0033501C" w:rsidP="005246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24681">
        <w:rPr>
          <w:rFonts w:ascii="Verdana" w:hAnsi="Verdana"/>
          <w:color w:val="000000"/>
          <w:sz w:val="20"/>
          <w:lang w:val="ru-RU"/>
        </w:rPr>
        <w:t>—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Нашли Нью-Йорк несколько отличным от Панхендля, не так ли, Бед?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— спросил один из охотников.</w:t>
      </w:r>
    </w:p>
    <w:p w14:paraId="1705E3E6" w14:textId="77777777" w:rsidR="0033501C" w:rsidRPr="00524681" w:rsidRDefault="0033501C" w:rsidP="005246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24681">
        <w:rPr>
          <w:rFonts w:ascii="Verdana" w:hAnsi="Verdana"/>
          <w:color w:val="000000"/>
          <w:sz w:val="20"/>
          <w:lang w:val="ru-RU"/>
        </w:rPr>
        <w:t>—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Не могу сказать,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— ответил Бед,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— во всяком случае, он поразил меня не более чего-либо другого. На главной тропе в этом городе, называемой Бродвей, много путников, но почти все они из того же сорта двуногих, какие бродят вокруг Чейенна и Амарильо. Сперва меня как бы ошарашила толпа, но вскоре я сказал себе: «Слушай, Бед, они такие же обыкновенные люди, как ты, и Джеронимо, и Гравер Кливленд, и ватсоновские парни, так что нечего тебе волноваться и смущаться под твоей попоной». Ко мне вернулись мир и спокойствие, как будто я снова был на земле племени киова, на пляске призраков или на празднике жатвы.</w:t>
      </w:r>
    </w:p>
    <w:p w14:paraId="5804A1F4" w14:textId="77777777" w:rsidR="0033501C" w:rsidRPr="00524681" w:rsidRDefault="0033501C" w:rsidP="005246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24681">
        <w:rPr>
          <w:rFonts w:ascii="Verdana" w:hAnsi="Verdana"/>
          <w:color w:val="000000"/>
          <w:sz w:val="20"/>
          <w:lang w:val="ru-RU"/>
        </w:rPr>
        <w:t>Я целый год копил деньги, чтобы закрутиться в Нью-Йорке. Я знал человека по имени Семмерс, который живет там, но не мог найти его, так что мне пришлось в одиночестве вкушать опьяняющие развлечения разжиревшей метрополии.</w:t>
      </w:r>
    </w:p>
    <w:p w14:paraId="44C5FEB5" w14:textId="77777777" w:rsidR="0033501C" w:rsidRPr="00524681" w:rsidRDefault="0033501C" w:rsidP="005246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24681">
        <w:rPr>
          <w:rFonts w:ascii="Verdana" w:hAnsi="Verdana"/>
          <w:color w:val="000000"/>
          <w:sz w:val="20"/>
          <w:lang w:val="ru-RU"/>
        </w:rPr>
        <w:t>Некоторое время я был так захвачен суетой и так возбужден электрическим светом и шумом фонографов и воздушных железных дорог, что забыл об одной из насущных нужд моей западной системы природных потребностей. Я никогда не отказывал себе в удовольствии вокального общения с друзьями и чужими. Когда за границами территорий для индейцев я встречаю человека, которого никогда раньше не видел, то уже через девять минут я знаю его доход, его религию, размер воротничка и характер жены, а также, сколько он платит за одежду, за пищу и за жевательный табак. У меня дар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— не быть скупым на разговоры.</w:t>
      </w:r>
    </w:p>
    <w:p w14:paraId="7AC94343" w14:textId="77777777" w:rsidR="0033501C" w:rsidRPr="00524681" w:rsidRDefault="0033501C" w:rsidP="005246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24681">
        <w:rPr>
          <w:rFonts w:ascii="Verdana" w:hAnsi="Verdana"/>
          <w:color w:val="000000"/>
          <w:sz w:val="20"/>
          <w:lang w:val="ru-RU"/>
        </w:rPr>
        <w:t>Но этот Нью-Йорк создан на идее воздержания от речи. К концу трех недель никто не сказал мне ни единого слова, за исключением лакея в съестном учреждении, где я питался. А так как его синтаксические выпаливания были не чем иным, как плагиаризмом карты кушаний, то он никак не мог удовлетворить мои желания, заключавшиеся в том, чтоб кого-нибудь зацепить. Если я стоял рядом с кем-нибудь у бара, он отворачивался и кидал на меня взгляд Бальдвин-Циглера, точно подозревая, что я спрятал в себе Северный полюс. Я начал жалеть, что не поехал на каникулы в Абилеп или Вако, потому что там, в этих городах, мэр с удовольствием выпьет вместе с вами, а первый встречный скажет вам свое среднее имя и попросит участвовать в лотерее на музыкальный ящик.</w:t>
      </w:r>
    </w:p>
    <w:p w14:paraId="1626558E" w14:textId="77777777" w:rsidR="0033501C" w:rsidRPr="00524681" w:rsidRDefault="0033501C" w:rsidP="005246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24681">
        <w:rPr>
          <w:rFonts w:ascii="Verdana" w:hAnsi="Verdana"/>
          <w:color w:val="000000"/>
          <w:sz w:val="20"/>
          <w:lang w:val="ru-RU"/>
        </w:rPr>
        <w:t>Однажды, когда я особенно жаждал общения с кем-нибудь более разговорчивым, чем фонарный столб, какой-то человек в кафе говорит мне:</w:t>
      </w:r>
    </w:p>
    <w:p w14:paraId="57ACF7EF" w14:textId="77777777" w:rsidR="0033501C" w:rsidRPr="00524681" w:rsidRDefault="0033501C" w:rsidP="005246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24681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Прекрасный день!</w:t>
      </w:r>
    </w:p>
    <w:p w14:paraId="21B07361" w14:textId="77777777" w:rsidR="0033501C" w:rsidRPr="00524681" w:rsidRDefault="0033501C" w:rsidP="005246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24681">
        <w:rPr>
          <w:rFonts w:ascii="Verdana" w:hAnsi="Verdana"/>
          <w:color w:val="000000"/>
          <w:sz w:val="20"/>
          <w:lang w:val="ru-RU"/>
        </w:rPr>
        <w:t>Он был чем-то вроде распорядителя в этом кафе и, как я полагаю, видел меня там много раз. Лицо у него было рыбье и глаза как у Иуды, но я встал и обнял его одной рукой.</w:t>
      </w:r>
    </w:p>
    <w:p w14:paraId="094704C4" w14:textId="77777777" w:rsidR="0033501C" w:rsidRPr="00524681" w:rsidRDefault="0033501C" w:rsidP="005246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24681">
        <w:rPr>
          <w:rFonts w:ascii="Verdana" w:hAnsi="Verdana"/>
          <w:color w:val="000000"/>
          <w:sz w:val="20"/>
          <w:lang w:val="ru-RU"/>
        </w:rPr>
        <w:t>—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Простите,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— говорю я,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— разумеется, сегодня прекрасный день! Вы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— первый джентльмен в Нью-Йорке, понявший, что сложные формы речи, обращенной к Уильяму Кингсбюри, не потрачены даром. Но не находите ли вы,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— продолжаю я,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— что утром было немного свежо, и не чувствуете ли вы, что сегодня будет дождь? Но около полудня была действительно восхитительная погода. Все ли благополучно у вас дома? Хорошо ли идут дела в кафе?</w:t>
      </w:r>
    </w:p>
    <w:p w14:paraId="048E9358" w14:textId="77777777" w:rsidR="0033501C" w:rsidRPr="00524681" w:rsidRDefault="0033501C" w:rsidP="005246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24681">
        <w:rPr>
          <w:rFonts w:ascii="Verdana" w:hAnsi="Verdana"/>
          <w:color w:val="000000"/>
          <w:sz w:val="20"/>
          <w:lang w:val="ru-RU"/>
        </w:rPr>
        <w:t>Так вот представьте себе, сэр, что этот тип отворачивается от меня и уходит, не сказав ни слова!</w:t>
      </w:r>
    </w:p>
    <w:p w14:paraId="6CB75D06" w14:textId="77777777" w:rsidR="0033501C" w:rsidRPr="00524681" w:rsidRDefault="0033501C" w:rsidP="005246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24681">
        <w:rPr>
          <w:rFonts w:ascii="Verdana" w:hAnsi="Verdana"/>
          <w:color w:val="000000"/>
          <w:sz w:val="20"/>
          <w:lang w:val="ru-RU"/>
        </w:rPr>
        <w:t>И это после всех моих усилий быть приятным! Я не знал, как и чем это объяснить. В тот же вечер я получил записку от Семмерса, уезжавшего из города; в этой записке он сообщил мне адрес своей стоянки. Я отправляюсь к нему и веду хороший, старого времени разговор с его домашними. Я рассказываю Семмерсу про поступок этого койота в кафе и прошу его разъяснить мне, что это значит.</w:t>
      </w:r>
    </w:p>
    <w:p w14:paraId="5178A903" w14:textId="77777777" w:rsidR="0033501C" w:rsidRPr="00524681" w:rsidRDefault="0033501C" w:rsidP="005246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24681">
        <w:rPr>
          <w:rFonts w:ascii="Verdana" w:hAnsi="Verdana"/>
          <w:color w:val="000000"/>
          <w:sz w:val="20"/>
          <w:lang w:val="ru-RU"/>
        </w:rPr>
        <w:t>—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О!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— ответил Семмерс.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— Он вовсе не намеревался начать с вами разговор. Это нью-йоркская манера. Он видел, что вы были частым посетителем его кафе, и сказал вам два-три слова, чтобы показать, что он дорожит вашими посещениями. Вам не следовало продолжать. Дальше этого мы не идем с незнакомыми людьми. Можно, конечно, рискнуть бросить слово или два о погоде, но мы не делаем из этого базиса для дальнейшего разговора и знакомства.</w:t>
      </w:r>
    </w:p>
    <w:p w14:paraId="1CF8BF6B" w14:textId="77777777" w:rsidR="0033501C" w:rsidRPr="00524681" w:rsidRDefault="0033501C" w:rsidP="005246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24681">
        <w:rPr>
          <w:rFonts w:ascii="Verdana" w:hAnsi="Verdana"/>
          <w:color w:val="000000"/>
          <w:sz w:val="20"/>
          <w:lang w:val="ru-RU"/>
        </w:rPr>
        <w:t>—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Билли,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— говорю я,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— погода и ее разветвления для меня серьезный сюжет! Метеорология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— одно из моих слабых мест. Ни один человек не может затронуть при мне вопрос о температуре, или о влажности, или о веселом солнечном сиянии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— и вдруг вильнуть хвостом и не довести разговора до конца, то есть до падения барометра. Я снова пойду к этому человеку и дам ему урок искусства непрерывного разговора... Вы говорите, что нью-йоркский этикет разрешает ему два слова и не разрешает ответа? Ну, так он превратится у меня в бюро погоды и докончит то, что он начал со мной, попутно делая родственные замечания и о других предметах.</w:t>
      </w:r>
    </w:p>
    <w:p w14:paraId="0DD431DC" w14:textId="77777777" w:rsidR="0033501C" w:rsidRPr="00524681" w:rsidRDefault="0033501C" w:rsidP="005246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24681">
        <w:rPr>
          <w:rFonts w:ascii="Verdana" w:hAnsi="Verdana"/>
          <w:color w:val="000000"/>
          <w:sz w:val="20"/>
          <w:lang w:val="ru-RU"/>
        </w:rPr>
        <w:t>Семмерс отговаривал меня, но я рассердился и поехал по уличной железной дороге обратно в кафе.</w:t>
      </w:r>
    </w:p>
    <w:p w14:paraId="20896B10" w14:textId="77777777" w:rsidR="0033501C" w:rsidRPr="00524681" w:rsidRDefault="0033501C" w:rsidP="005246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24681">
        <w:rPr>
          <w:rFonts w:ascii="Verdana" w:hAnsi="Verdana"/>
          <w:color w:val="000000"/>
          <w:sz w:val="20"/>
          <w:lang w:val="ru-RU"/>
        </w:rPr>
        <w:t>Тот молодец еще был там и расхаживал по комнате вроде заднего корраля, где стояли столы и стулья. Несколько человек сидели вокруг стола, пили и насмехались друг над другом.</w:t>
      </w:r>
    </w:p>
    <w:p w14:paraId="52DD09BF" w14:textId="77777777" w:rsidR="0033501C" w:rsidRPr="00524681" w:rsidRDefault="0033501C" w:rsidP="005246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24681">
        <w:rPr>
          <w:rFonts w:ascii="Verdana" w:hAnsi="Verdana"/>
          <w:color w:val="000000"/>
          <w:sz w:val="20"/>
          <w:lang w:val="ru-RU"/>
        </w:rPr>
        <w:t>Я позвал этого человека в сторону, загнал его в угол и расстегнулся достаточно для того, чтобы ему был виден мой револьвер тридцать восьмого калибра, который я носил под жилетом.</w:t>
      </w:r>
    </w:p>
    <w:p w14:paraId="04CBC26D" w14:textId="77777777" w:rsidR="0033501C" w:rsidRPr="00524681" w:rsidRDefault="0033501C" w:rsidP="005246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24681">
        <w:rPr>
          <w:rFonts w:ascii="Verdana" w:hAnsi="Verdana"/>
          <w:color w:val="000000"/>
          <w:sz w:val="20"/>
          <w:lang w:val="ru-RU"/>
        </w:rPr>
        <w:t>—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Извините,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— сказал я.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— Не так давно я был здесь, и вы воспользовались случаем сказать мне, что сегодня хорошая погода. Когда я попытался подтвердить ваше заявление, вы повернулись ко мне спиной и ушли. А теперь,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— говорю я,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— продолжайте свою дискуссию о погоде. Слышите, вы, помесь шпицбергенской морской кукушки с устрицей в наморднике? Вы, лягушачье сердце, страшащееся слов...</w:t>
      </w:r>
    </w:p>
    <w:p w14:paraId="17EE8181" w14:textId="77777777" w:rsidR="0033501C" w:rsidRPr="00524681" w:rsidRDefault="0033501C" w:rsidP="005246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24681">
        <w:rPr>
          <w:rFonts w:ascii="Verdana" w:hAnsi="Verdana"/>
          <w:color w:val="000000"/>
          <w:sz w:val="20"/>
          <w:lang w:val="ru-RU"/>
        </w:rPr>
        <w:t>Молодец смотрит на меня и старается улыбнуться, но, видя, что я не смеюсь, становится серьезным.</w:t>
      </w:r>
    </w:p>
    <w:p w14:paraId="33EAE44B" w14:textId="77777777" w:rsidR="0033501C" w:rsidRPr="00524681" w:rsidRDefault="0033501C" w:rsidP="005246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24681">
        <w:rPr>
          <w:rFonts w:ascii="Verdana" w:hAnsi="Verdana"/>
          <w:color w:val="000000"/>
          <w:sz w:val="20"/>
          <w:lang w:val="ru-RU"/>
        </w:rPr>
        <w:t>—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Что ж,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— говорит он, не спуская взора с рукоятки моего револьвера,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— день был почти прекрасный, хотя слишком теплый...</w:t>
      </w:r>
    </w:p>
    <w:p w14:paraId="5544CE16" w14:textId="77777777" w:rsidR="0033501C" w:rsidRPr="00524681" w:rsidRDefault="0033501C" w:rsidP="005246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24681">
        <w:rPr>
          <w:rFonts w:ascii="Verdana" w:hAnsi="Verdana"/>
          <w:color w:val="000000"/>
          <w:sz w:val="20"/>
          <w:lang w:val="ru-RU"/>
        </w:rPr>
        <w:t>—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Дайте подробности, вы, соня с мукой во рту!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— говорю я.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— Дайте мне спецификацию, ярче обведите контуры! Если вы начнете говорить со мной отрывисто, то сами дадите сигнал к буре.</w:t>
      </w:r>
    </w:p>
    <w:p w14:paraId="4BA30EB6" w14:textId="77777777" w:rsidR="0033501C" w:rsidRPr="00524681" w:rsidRDefault="0033501C" w:rsidP="005246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24681">
        <w:rPr>
          <w:rFonts w:ascii="Verdana" w:hAnsi="Verdana"/>
          <w:color w:val="000000"/>
          <w:sz w:val="20"/>
          <w:lang w:val="ru-RU"/>
        </w:rPr>
        <w:t>—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Вчера было похоже на дождь, но сегодня утром погода разыгралась. Я слышал, что фермерам в северной части штата очень нужен дождь.</w:t>
      </w:r>
    </w:p>
    <w:p w14:paraId="49784B76" w14:textId="77777777" w:rsidR="0033501C" w:rsidRPr="00524681" w:rsidRDefault="0033501C" w:rsidP="005246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24681">
        <w:rPr>
          <w:rFonts w:ascii="Verdana" w:hAnsi="Verdana"/>
          <w:color w:val="000000"/>
          <w:sz w:val="20"/>
          <w:lang w:val="ru-RU"/>
        </w:rPr>
        <w:t>—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Вот это верный тон!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— сказал я.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— Стряхните с своих копыт нью-йоркскую пыль и станьте настоящим приятным кентавром. Вы сломили лед, и мы с каждой минутой все ближе знакомимся. Мне кажется, я спрашивал вас о вашей семье?</w:t>
      </w:r>
    </w:p>
    <w:p w14:paraId="26F3C490" w14:textId="77777777" w:rsidR="0033501C" w:rsidRPr="00524681" w:rsidRDefault="0033501C" w:rsidP="005246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24681">
        <w:rPr>
          <w:rFonts w:ascii="Verdana" w:hAnsi="Verdana"/>
          <w:color w:val="000000"/>
          <w:sz w:val="20"/>
          <w:lang w:val="ru-RU"/>
        </w:rPr>
        <w:t>—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Все здоровы, благодарю вас,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— сказал он.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— У нас... у нас новый рояль.</w:t>
      </w:r>
    </w:p>
    <w:p w14:paraId="70C881DB" w14:textId="77777777" w:rsidR="0033501C" w:rsidRPr="00524681" w:rsidRDefault="0033501C" w:rsidP="005246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24681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Вы входите в роль,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— говорю я,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— ваша холодная замкнутость, наконец, проходит. Последнее замечание о рояле делает нас почти братьями. Как зовут вашего младшего?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— спрашиваю я.</w:t>
      </w:r>
    </w:p>
    <w:p w14:paraId="572A9B94" w14:textId="77777777" w:rsidR="0033501C" w:rsidRPr="00524681" w:rsidRDefault="0033501C" w:rsidP="005246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24681">
        <w:rPr>
          <w:rFonts w:ascii="Verdana" w:hAnsi="Verdana"/>
          <w:color w:val="000000"/>
          <w:sz w:val="20"/>
          <w:lang w:val="ru-RU"/>
        </w:rPr>
        <w:t>—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Томас,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— отвечает он.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— Он сейчас только поправляется после кори.</w:t>
      </w:r>
    </w:p>
    <w:p w14:paraId="189F61B2" w14:textId="77777777" w:rsidR="0033501C" w:rsidRPr="00524681" w:rsidRDefault="0033501C" w:rsidP="005246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24681">
        <w:rPr>
          <w:rFonts w:ascii="Verdana" w:hAnsi="Verdana"/>
          <w:color w:val="000000"/>
          <w:sz w:val="20"/>
          <w:lang w:val="ru-RU"/>
        </w:rPr>
        <w:t>—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Мне кажется, что я всегда знал вас,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— говорю я.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— Но еще один вопрос: хорошо ли идут дела в кафе?</w:t>
      </w:r>
    </w:p>
    <w:p w14:paraId="3573B6D7" w14:textId="77777777" w:rsidR="0033501C" w:rsidRPr="00524681" w:rsidRDefault="0033501C" w:rsidP="005246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24681">
        <w:rPr>
          <w:rFonts w:ascii="Verdana" w:hAnsi="Verdana"/>
          <w:color w:val="000000"/>
          <w:sz w:val="20"/>
          <w:lang w:val="ru-RU"/>
        </w:rPr>
        <w:t>—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Порядочно,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— говорит он.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— Я немного откладываю.</w:t>
      </w:r>
    </w:p>
    <w:p w14:paraId="333A3364" w14:textId="77777777" w:rsidR="0033501C" w:rsidRPr="00524681" w:rsidRDefault="0033501C" w:rsidP="005246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24681">
        <w:rPr>
          <w:rFonts w:ascii="Verdana" w:hAnsi="Verdana"/>
          <w:color w:val="000000"/>
          <w:sz w:val="20"/>
          <w:lang w:val="ru-RU"/>
        </w:rPr>
        <w:t>—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Очень рад,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— говорю я.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— Теперь возвращайтесь к своему делу и цивилизуйтесь. Оставьте погоду в покое, если не хотите говорить о ней по каким-то личным причинам. Это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— сюжет, естественно относящийся к общественности и к заключению новых знакомств... И я не потерплю, чтобы его подносили мелкими дозами в таком городе, как этот.</w:t>
      </w:r>
    </w:p>
    <w:p w14:paraId="5AD262A3" w14:textId="77777777" w:rsidR="0033501C" w:rsidRPr="00524681" w:rsidRDefault="0033501C" w:rsidP="005246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24681">
        <w:rPr>
          <w:rFonts w:ascii="Verdana" w:hAnsi="Verdana"/>
          <w:color w:val="000000"/>
          <w:sz w:val="20"/>
          <w:lang w:val="ru-RU"/>
        </w:rPr>
        <w:t>На следующий день я свернул свои одеяла и пустился в обратный путь из Нью-Йорка.</w:t>
      </w:r>
    </w:p>
    <w:p w14:paraId="541EE2DA" w14:textId="77777777" w:rsidR="0033501C" w:rsidRPr="00524681" w:rsidRDefault="0033501C" w:rsidP="005246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24681">
        <w:rPr>
          <w:rFonts w:ascii="Verdana" w:hAnsi="Verdana"/>
          <w:color w:val="000000"/>
          <w:sz w:val="20"/>
          <w:lang w:val="ru-RU"/>
        </w:rPr>
        <w:t>Некоторое время после окончания рассказа Беда мы еще оставались у огня, затем все стали устраиваться на ночь.</w:t>
      </w:r>
    </w:p>
    <w:p w14:paraId="3FF1A4A7" w14:textId="77777777" w:rsidR="0033501C" w:rsidRPr="00524681" w:rsidRDefault="0033501C" w:rsidP="005246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24681">
        <w:rPr>
          <w:rFonts w:ascii="Verdana" w:hAnsi="Verdana"/>
          <w:color w:val="000000"/>
          <w:sz w:val="20"/>
          <w:lang w:val="ru-RU"/>
        </w:rPr>
        <w:t>Разворачивая свое одеяло, я услышал, как молодой человек с рыжеватыми волосами сказал что-то Беду, и в его голосе звучал страх:</w:t>
      </w:r>
    </w:p>
    <w:p w14:paraId="3446843E" w14:textId="77777777" w:rsidR="0033501C" w:rsidRPr="00524681" w:rsidRDefault="0033501C" w:rsidP="005246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24681">
        <w:rPr>
          <w:rFonts w:ascii="Verdana" w:hAnsi="Verdana"/>
          <w:color w:val="000000"/>
          <w:sz w:val="20"/>
          <w:lang w:val="ru-RU"/>
        </w:rPr>
        <w:t>—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Как я уже говорил, мистер Кингсбюри, в этой ночи есть что-то действительно восхитительное. Приятный ветерок, яркие звезды и прозрачный воздух соединились, чтобы сделать ночь удивительно привлекательной.</w:t>
      </w:r>
    </w:p>
    <w:p w14:paraId="0E05439A" w14:textId="104C15BE" w:rsidR="003967B6" w:rsidRPr="00524681" w:rsidRDefault="0033501C" w:rsidP="005246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24681">
        <w:rPr>
          <w:rFonts w:ascii="Verdana" w:hAnsi="Verdana"/>
          <w:color w:val="000000"/>
          <w:sz w:val="20"/>
          <w:lang w:val="ru-RU"/>
        </w:rPr>
        <w:t>—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Да,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— подтвердил Бед,</w:t>
      </w:r>
      <w:r w:rsidRPr="00524681">
        <w:rPr>
          <w:rFonts w:ascii="Verdana" w:hAnsi="Verdana"/>
          <w:color w:val="000000"/>
          <w:sz w:val="20"/>
        </w:rPr>
        <w:t> </w:t>
      </w:r>
      <w:r w:rsidRPr="00524681">
        <w:rPr>
          <w:rFonts w:ascii="Verdana" w:hAnsi="Verdana"/>
          <w:color w:val="000000"/>
          <w:sz w:val="20"/>
          <w:lang w:val="ru-RU"/>
        </w:rPr>
        <w:t>— это прекрасная ночь!</w:t>
      </w:r>
    </w:p>
    <w:sectPr w:rsidR="003967B6" w:rsidRPr="00524681" w:rsidSect="005246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AC8E4" w14:textId="77777777" w:rsidR="005E7BC0" w:rsidRDefault="005E7BC0" w:rsidP="0033501C">
      <w:pPr>
        <w:spacing w:after="0" w:line="240" w:lineRule="auto"/>
      </w:pPr>
      <w:r>
        <w:separator/>
      </w:r>
    </w:p>
  </w:endnote>
  <w:endnote w:type="continuationSeparator" w:id="0">
    <w:p w14:paraId="6FA9B3DA" w14:textId="77777777" w:rsidR="005E7BC0" w:rsidRDefault="005E7BC0" w:rsidP="00335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9900E" w14:textId="77777777" w:rsidR="00524681" w:rsidRDefault="00524681" w:rsidP="002D3D7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0A6352B" w14:textId="77777777" w:rsidR="00524681" w:rsidRDefault="00524681" w:rsidP="0052468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9077A" w14:textId="14C984C1" w:rsidR="00524681" w:rsidRPr="00524681" w:rsidRDefault="00524681" w:rsidP="00524681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524681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524681">
      <w:rPr>
        <w:rStyle w:val="PageNumber"/>
        <w:rFonts w:ascii="Arial" w:hAnsi="Arial" w:cs="Arial"/>
        <w:color w:val="999999"/>
        <w:sz w:val="20"/>
      </w:rPr>
      <w:t>http</w:t>
    </w:r>
    <w:r w:rsidRPr="00524681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524681">
      <w:rPr>
        <w:rStyle w:val="PageNumber"/>
        <w:rFonts w:ascii="Arial" w:hAnsi="Arial" w:cs="Arial"/>
        <w:color w:val="999999"/>
        <w:sz w:val="20"/>
      </w:rPr>
      <w:t>artefact</w:t>
    </w:r>
    <w:r w:rsidRPr="00524681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524681">
      <w:rPr>
        <w:rStyle w:val="PageNumber"/>
        <w:rFonts w:ascii="Arial" w:hAnsi="Arial" w:cs="Arial"/>
        <w:color w:val="999999"/>
        <w:sz w:val="20"/>
      </w:rPr>
      <w:t>lib</w:t>
    </w:r>
    <w:r w:rsidRPr="00524681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524681">
      <w:rPr>
        <w:rStyle w:val="PageNumber"/>
        <w:rFonts w:ascii="Arial" w:hAnsi="Arial" w:cs="Arial"/>
        <w:color w:val="999999"/>
        <w:sz w:val="20"/>
      </w:rPr>
      <w:t>ru</w:t>
    </w:r>
    <w:r w:rsidRPr="00524681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C81B7" w14:textId="77777777" w:rsidR="00524681" w:rsidRDefault="005246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A7E42" w14:textId="77777777" w:rsidR="005E7BC0" w:rsidRDefault="005E7BC0" w:rsidP="0033501C">
      <w:pPr>
        <w:spacing w:after="0" w:line="240" w:lineRule="auto"/>
      </w:pPr>
      <w:r>
        <w:separator/>
      </w:r>
    </w:p>
  </w:footnote>
  <w:footnote w:type="continuationSeparator" w:id="0">
    <w:p w14:paraId="498C4364" w14:textId="77777777" w:rsidR="005E7BC0" w:rsidRDefault="005E7BC0" w:rsidP="0033501C">
      <w:pPr>
        <w:spacing w:after="0" w:line="240" w:lineRule="auto"/>
      </w:pPr>
      <w:r>
        <w:continuationSeparator/>
      </w:r>
    </w:p>
  </w:footnote>
  <w:footnote w:id="1">
    <w:p w14:paraId="51EADDFC" w14:textId="120A1784" w:rsidR="0033501C" w:rsidRDefault="0033501C" w:rsidP="00524681">
      <w:pPr>
        <w:pStyle w:val="FootNote"/>
        <w:spacing w:after="60"/>
        <w:ind w:firstLine="0"/>
      </w:pPr>
      <w:r w:rsidRPr="00524681">
        <w:rPr>
          <w:vertAlign w:val="superscript"/>
        </w:rPr>
        <w:footnoteRef/>
      </w:r>
      <w:r>
        <w:t xml:space="preserve"> </w:t>
      </w:r>
      <w:r w:rsidRPr="00524681">
        <w:rPr>
          <w:rFonts w:ascii="Calibri" w:hAnsi="Calibri" w:cs="Calibri"/>
        </w:rPr>
        <w:t>Reservation (резервация)</w:t>
      </w:r>
      <w:r w:rsidR="00524681">
        <w:rPr>
          <w:rFonts w:ascii="Calibri" w:hAnsi="Calibri" w:cs="Calibri"/>
        </w:rPr>
        <w:t xml:space="preserve"> — </w:t>
      </w:r>
      <w:r w:rsidRPr="00524681">
        <w:rPr>
          <w:rFonts w:ascii="Calibri" w:hAnsi="Calibri" w:cs="Calibri"/>
        </w:rPr>
        <w:t>земля, отведённая для индейцев в США. (</w:t>
      </w:r>
      <w:r w:rsidRPr="00524681">
        <w:rPr>
          <w:rFonts w:ascii="Calibri" w:hAnsi="Calibri" w:cs="Calibri"/>
          <w:i/>
          <w:iCs/>
        </w:rPr>
        <w:t>Примеч. пер.</w:t>
      </w:r>
      <w:r w:rsidRPr="00524681">
        <w:rPr>
          <w:rFonts w:ascii="Calibri" w:hAnsi="Calibri" w:cs="Calibri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6A128" w14:textId="77777777" w:rsidR="00524681" w:rsidRDefault="005246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6E0B3" w14:textId="73527E0C" w:rsidR="00524681" w:rsidRPr="00524681" w:rsidRDefault="00524681" w:rsidP="00524681">
    <w:pPr>
      <w:pStyle w:val="Header"/>
      <w:rPr>
        <w:rFonts w:ascii="Arial" w:hAnsi="Arial" w:cs="Arial"/>
        <w:color w:val="999999"/>
        <w:sz w:val="20"/>
        <w:lang w:val="ru-RU"/>
      </w:rPr>
    </w:pPr>
    <w:r w:rsidRPr="00524681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524681">
      <w:rPr>
        <w:rFonts w:ascii="Arial" w:hAnsi="Arial" w:cs="Arial"/>
        <w:color w:val="999999"/>
        <w:sz w:val="20"/>
      </w:rPr>
      <w:t>http</w:t>
    </w:r>
    <w:r w:rsidRPr="00524681">
      <w:rPr>
        <w:rFonts w:ascii="Arial" w:hAnsi="Arial" w:cs="Arial"/>
        <w:color w:val="999999"/>
        <w:sz w:val="20"/>
        <w:lang w:val="ru-RU"/>
      </w:rPr>
      <w:t>://</w:t>
    </w:r>
    <w:r w:rsidRPr="00524681">
      <w:rPr>
        <w:rFonts w:ascii="Arial" w:hAnsi="Arial" w:cs="Arial"/>
        <w:color w:val="999999"/>
        <w:sz w:val="20"/>
      </w:rPr>
      <w:t>artefact</w:t>
    </w:r>
    <w:r w:rsidRPr="00524681">
      <w:rPr>
        <w:rFonts w:ascii="Arial" w:hAnsi="Arial" w:cs="Arial"/>
        <w:color w:val="999999"/>
        <w:sz w:val="20"/>
        <w:lang w:val="ru-RU"/>
      </w:rPr>
      <w:t>.</w:t>
    </w:r>
    <w:r w:rsidRPr="00524681">
      <w:rPr>
        <w:rFonts w:ascii="Arial" w:hAnsi="Arial" w:cs="Arial"/>
        <w:color w:val="999999"/>
        <w:sz w:val="20"/>
      </w:rPr>
      <w:t>lib</w:t>
    </w:r>
    <w:r w:rsidRPr="00524681">
      <w:rPr>
        <w:rFonts w:ascii="Arial" w:hAnsi="Arial" w:cs="Arial"/>
        <w:color w:val="999999"/>
        <w:sz w:val="20"/>
        <w:lang w:val="ru-RU"/>
      </w:rPr>
      <w:t>.</w:t>
    </w:r>
    <w:r w:rsidRPr="00524681">
      <w:rPr>
        <w:rFonts w:ascii="Arial" w:hAnsi="Arial" w:cs="Arial"/>
        <w:color w:val="999999"/>
        <w:sz w:val="20"/>
      </w:rPr>
      <w:t>ru</w:t>
    </w:r>
    <w:r w:rsidRPr="00524681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5E655" w14:textId="77777777" w:rsidR="00524681" w:rsidRDefault="00524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3501C"/>
    <w:rsid w:val="003967B6"/>
    <w:rsid w:val="00524681"/>
    <w:rsid w:val="005E7BC0"/>
    <w:rsid w:val="009478D2"/>
    <w:rsid w:val="009E3CC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96419B7"/>
  <w14:defaultImageDpi w14:val="300"/>
  <w15:docId w15:val="{5693948F-0D27-4EE9-A97F-50BF979B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FootNote">
    <w:name w:val="FootNote"/>
    <w:next w:val="Normal"/>
    <w:uiPriority w:val="99"/>
    <w:rsid w:val="0033501C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5246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1396</Words>
  <Characters>7334</Characters>
  <Application>Microsoft Office Word</Application>
  <DocSecurity>0</DocSecurity>
  <Lines>138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8680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Чемпион погоды</dc:title>
  <dc:subject/>
  <dc:creator>О. 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2025-05-10T01:39:00Z</dcterms:modified>
  <cp:category/>
</cp:coreProperties>
</file>