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E08D" w14:textId="77777777" w:rsidR="00593404" w:rsidRPr="00674EA4" w:rsidRDefault="00593404" w:rsidP="00674EA4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674EA4">
        <w:rPr>
          <w:rFonts w:ascii="Verdana" w:hAnsi="Verdana"/>
          <w:color w:val="000000"/>
          <w:sz w:val="32"/>
          <w:lang w:val="ru-RU"/>
        </w:rPr>
        <w:t>Родственные души</w:t>
      </w:r>
    </w:p>
    <w:p w14:paraId="1D6C6A80" w14:textId="73584757" w:rsidR="00593404" w:rsidRPr="00674EA4" w:rsidRDefault="00BB4D0D" w:rsidP="00674EA4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674EA4">
        <w:rPr>
          <w:rFonts w:ascii="Verdana" w:hAnsi="Verdana"/>
          <w:color w:val="000000"/>
          <w:sz w:val="24"/>
          <w:lang w:val="ru-RU"/>
        </w:rPr>
        <w:t>О. Генри</w:t>
      </w:r>
    </w:p>
    <w:p w14:paraId="633E6BD7" w14:textId="1CB5D52F" w:rsidR="00593404" w:rsidRPr="00674EA4" w:rsidRDefault="00593404" w:rsidP="00674EA4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Перевод Т.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Озерской</w:t>
      </w:r>
    </w:p>
    <w:p w14:paraId="6CBC11E9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6080CB0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Вор быстро скользнул в окно и замер, стараясь освоиться с обстановкой. Всякий уважающий себя вор сначала освоится среди чужого добра, а потом начнет его присваивать.</w:t>
      </w:r>
    </w:p>
    <w:p w14:paraId="7DDB64EB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Вор находился в частном особняке. Заколоченная парадная дверь и неподстриженный плющ подсказали ему, что хозяйка дома сидит сейчас где-нибудь на мраморной террасе, омываемой волнами океана, и объясняет исполненному сочувствия молодому человеку в спортивной морской фуражке, что никто никогда не понимал ее одинокой и возвышенной души. Освещенные окна третьего этажа в сочетании с концом сезона, в свою очередь, свидетельствовали о том, что хозяин уже вернулся домой и скоро потушит свет и отойдет ко сну. Ибо сентябрь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такая пора в природе и в жизни человека, когда всякий добропорядочный семьянин приходит к заключению, что стенографистки и кафе на крышах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тщета и суета, и, ощутив в себе тягу к благопристойности и нравственному совершенству, как ценностям более прочным, начинает поджидать домой свою законную половину.</w:t>
      </w:r>
    </w:p>
    <w:p w14:paraId="64BB9949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Вор закурил папиросу. Прикрытый ладонью огонек спички осветил на мгновение то, что было в нем наиболее выдающегося,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длинный нос и торчащие скулы. Вор принадлежал к третьей разновидности. Эта разновидность еще не изучена и не получила широкого признания. Полиция познакомила нас только с первой и со второй. Классификация их чрезвычайно проста. Отличительной приметой служит воротничок.</w:t>
      </w:r>
    </w:p>
    <w:p w14:paraId="0BF46090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Если на пойманном воре не удается обнаружить крахмального воротничка, нам заявляют, что это опаснейший выродок, вконец разложившийся тип, и тотчас возникает подозрение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не тот ли это закоренелый преступник, который в тысяча восемьсот семьдесят восьмом году выкрал наручники из кармана полицейского Хэннесси и нахально избежал ареста.</w:t>
      </w:r>
    </w:p>
    <w:p w14:paraId="39291C06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Представитель другой широко известной разновидности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это вор в крахмальном воротничке. Его обычно называют вор-джентльмен. Днем он либо завтракает в смокинге, либо расхаживает, переодевшись обойщиком, вечером же приступает к своему основному, гнусному занятию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ограблению квартир. Мать его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весьма богатая, почтенная леди, проживающая в респектабельнейшем Оушен-Гроув, и, когда его препровождают в тюремную камеру, он первым долгом требует себе пилочку для ногтей и «Полицейскую газету». У него есть жена в каждом штате и невесты во всех территориях, и газеты сериями печатают портреты жертв его матримониальной страсти, используя для этого извлеченные из архива фотографии недужных особ женского пола, от которых отказались все доктора и которые получили исцеление от одного флакона патентованного средства, испытав значительное облегчение при первом же глотке.</w:t>
      </w:r>
    </w:p>
    <w:p w14:paraId="7924F65B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На воре был синий свитер. Этот вор не принадлежал ни к категории джентльменов, ни к категории поваров из Адовой Кухни. Полиция, несомненно, стала бы в тупик при попытке его классифицировать. Ей еще не доводилось слышать о солидном, степенном воре, не проявляющем тенденции ни опуститься на дно, ни залететь слишком высоко.</w:t>
      </w:r>
    </w:p>
    <w:p w14:paraId="1A0BFBA5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Вор третьей категории начал крадучись продвигаться вперед. Он не носил на лице маски, не держал в руке потайного фонарика, и на ногах у него не было башмаков на каучуковой подошве. Вместо этого он запасся револьвером тридцать восьмого калибра и задумчиво жевал мятную резинку.</w:t>
      </w:r>
    </w:p>
    <w:p w14:paraId="58C1A2B6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Мебель в доме еще стояла в чехлах. Серебро было убрано подальше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в сейфы. Вор не рассчитывал на особенно богатый улов. Путь его лежал в тускло освещенную комнату третьего этажа, где хозяин дома спал тяжелым сном после тех услад, которые он так или иначе должен был находить, дабы не погибнуть под бременем одиночества. Там и следовало «пощупать» на предмет честной, законной, профессиональной поживы. Может, попадется немного денег, часы, булавка с драгоценным камнем... словом, ничего сногсшибательного, выходящего из ряда вон. Просто вор увидел распахнутое окно и решил попытать счастья.</w:t>
      </w:r>
    </w:p>
    <w:p w14:paraId="178BFBAF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lastRenderedPageBreak/>
        <w:t>Вор неслышно приоткрыл дверь в слабо освещенную комнату. Газовый рожок был привернут. На кровати спал человек. На туалетном столике в беспорядке валялись различные предметы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пачка смятых банкнот, часы, ключи, три покерных фишки, несколько сломанных сигар и розовый бант. Тут же стояла бутылка сельтерской, припасенная на утро для прояснения мозгов.</w:t>
      </w:r>
    </w:p>
    <w:p w14:paraId="70431AB3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Вор сделал три осторожных шага по направлению к столику. Спящий жалобно застонал и открыл глаза. И тут же сунул правую руку под подушку, но не успел вытащить ее обратно.</w:t>
      </w:r>
    </w:p>
    <w:p w14:paraId="596432B9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Лежать тихо!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сказал вор нормальным человеческим голосом. Воры третьей категории не говорят свистящим шепотом. Человек в постели посмотрел на дуло направленного на него револьвера и замер.</w:t>
      </w:r>
    </w:p>
    <w:p w14:paraId="73FABA0C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Руки вверх!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приказал вор.</w:t>
      </w:r>
    </w:p>
    <w:p w14:paraId="74C04C34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У человека была каштановая с проседью бородка клинышком, как у дантистов, которые рвут зубы без боли. Он производил впечатление солидного, почтенного обывателя и был, как видно, весьма желчен, а сейчас вдобавок чрезвычайно раздосадован и возмущен. Он сел в постели и поднял правую руку.</w:t>
      </w:r>
    </w:p>
    <w:p w14:paraId="10384BD3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А ну-ка, вторую!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сказал вор.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Может, вы двусмысленный и стреляете левой. Вы умеете считать до двух? Ну, живо!</w:t>
      </w:r>
    </w:p>
    <w:p w14:paraId="5AC1848A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Не могу поднять эту,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сказал обыватель с болезненной гримасой.</w:t>
      </w:r>
    </w:p>
    <w:p w14:paraId="4D068663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А что с ней такое?</w:t>
      </w:r>
    </w:p>
    <w:p w14:paraId="0E5E5F28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Ревматизм в плече.</w:t>
      </w:r>
    </w:p>
    <w:p w14:paraId="5575372E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Острый?</w:t>
      </w:r>
    </w:p>
    <w:p w14:paraId="0CD2BBA7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Был острый. Теперь хронический.</w:t>
      </w:r>
    </w:p>
    <w:p w14:paraId="0B75A447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Вор с минуту стоял молча, держа ревматика под прицелом. Он глянул украдкой на туалетный столик с разбросанной на нем добычей и снова в замешательстве уставился на человека, сидевшего в постели. Внезапно его лицо тоже исказила гримаса.</w:t>
      </w:r>
    </w:p>
    <w:p w14:paraId="3B2BEA85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Перестаньте корчить рожи!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с раздражением крикнул обыватель.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Пришли грабить, так грабьте. Забирайте, что там на туалете.</w:t>
      </w:r>
    </w:p>
    <w:p w14:paraId="1ED0C909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Прошу прощенья,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сказал вор с усмешкой.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Меня вот тоже скрутило. Вам, знаете ли, повезло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ведь мы с ревматизмом старинные приятели. И тоже в левой. Всякий другой на моем месте продырявил бы вас насквозь, когда вы не подняли свою левую клешню.</w:t>
      </w:r>
    </w:p>
    <w:p w14:paraId="7FB2D2D1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И давно у вас?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поинтересовался обыватель.</w:t>
      </w:r>
    </w:p>
    <w:p w14:paraId="0A4E9071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Пятый год. Да теперь уж не отвяжется. Стоит только заполучить это удовольствие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пиши пропало.</w:t>
      </w:r>
    </w:p>
    <w:p w14:paraId="030803EA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А вы не пробовали жир гремучей змеи?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с любопытством спросил обыватель.</w:t>
      </w:r>
    </w:p>
    <w:p w14:paraId="658AD8B6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Галлонами изводил. Если всех гремучих змей, которых я обезжирил, вытянуть цепочкой, так она восемь раз достанет от земли до Сатурна, а уж греметь будет так, что заткнут уши в Вальпараисо.</w:t>
      </w:r>
    </w:p>
    <w:p w14:paraId="1AA89A82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Некоторые принимают «Пилюли Чизельма»,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заметил обыватель.</w:t>
      </w:r>
    </w:p>
    <w:p w14:paraId="513C3648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Шарлатанство,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сказал вор.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Пять месяцев глотал эту дрянь. Никакого толку. Вот когда я пил «Экстракт Финкельхема», делал припарки из «Галаадского бальзама» и применял «Поттавский болеутоляющий пульверизатор», вроде как немного полегчало. Только сдается мне, что помог главным образом конский каштан, который я таскал в левом кармане.</w:t>
      </w:r>
    </w:p>
    <w:p w14:paraId="0DFB45D2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Вас когда хуже донимает, по утрам или ночью?</w:t>
      </w:r>
    </w:p>
    <w:p w14:paraId="7BB23EB6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Ночью,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сказал вор.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Когда самая работа. Слушайте, да вы опустите руку... Не станете же вы... А «Бликерстафовский кровоочиститель» вы не пробовали?</w:t>
      </w:r>
    </w:p>
    <w:p w14:paraId="001CB984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Нет, не приходилось. А у вас как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приступами или все время ноет?</w:t>
      </w:r>
    </w:p>
    <w:p w14:paraId="6905B7EB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Вор присел в ногах кровати и положил револьвер на колено.</w:t>
      </w:r>
    </w:p>
    <w:p w14:paraId="1B6DB0B4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Скачками,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сказал он.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Набрасывается, когда не ждешь. Пришлось отказаться от верхних этажей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раза два уже застрял, скрутило на полдороге. Знаете, что я вам скажу: ни черта в этой болезни доктора не смыслят.</w:t>
      </w:r>
    </w:p>
    <w:p w14:paraId="5A20B4B1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И я так считаю. Потратил тысячу долларов, и все впустую. У вас распухает?</w:t>
      </w:r>
    </w:p>
    <w:p w14:paraId="33C0D932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По утрам. А уж перед дождем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просто мочи нет.</w:t>
      </w:r>
    </w:p>
    <w:p w14:paraId="0859266A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 xml:space="preserve">Ну да, у меня тоже. Стоит какому-нибудь паршивому облачку величиной с салфетку тронуться к нам в путь из Флориды, и я уже чувствую его приближение. А </w:t>
      </w:r>
      <w:r w:rsidRPr="00674EA4">
        <w:rPr>
          <w:rFonts w:ascii="Verdana" w:hAnsi="Verdana"/>
          <w:color w:val="000000"/>
          <w:sz w:val="20"/>
          <w:lang w:val="ru-RU"/>
        </w:rPr>
        <w:lastRenderedPageBreak/>
        <w:t>если случится пройти мимо театра, когда там идет мелодрама «Болотные туманы», сырость так вопьется в плечо, что его начинает дергать, как зуб.</w:t>
      </w:r>
    </w:p>
    <w:p w14:paraId="5F235C6A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Да, ничем не уймешь. Адовы муки,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сказал вор.</w:t>
      </w:r>
    </w:p>
    <w:p w14:paraId="6A9D3947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Вы правы,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вздохнул обыватель.</w:t>
      </w:r>
    </w:p>
    <w:p w14:paraId="2CAB52C7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Вор поглядел на свой револьвер и с напускной развязностью сунул его в карман.</w:t>
      </w:r>
    </w:p>
    <w:p w14:paraId="43936B0B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Послушайте, приятель,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сказал он, стараясь преодолеть неловкость.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А вы не пробовали оподельдок?</w:t>
      </w:r>
    </w:p>
    <w:p w14:paraId="097E5B2B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Чушь!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сказал обыватель сердито.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С таким же успехом можно втирать коровье масло.</w:t>
      </w:r>
    </w:p>
    <w:p w14:paraId="4F7C2FC0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Правильно,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согласился вор.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Годится только для крошки Минни, когда киска оцарапает ей пальчик. Скажу вам прямо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дело наше дрянь. Только одна вещь на свете помогает. Добрая, старая, горячительная, веселящая сердце выпивка. Послушайте, старина... вы на меня не серчайте... Это дело, само собой, побоку... Одевайтесь-ка, и пойдем выпьем. Вы уж простите, если я... ух ты, черт! Опять схватил, гадюка!</w:t>
      </w:r>
    </w:p>
    <w:p w14:paraId="6A40BC41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Скоро неделя, как я лишен возможности одеваться без посторонней помощи,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сказал обыватель.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Боюсь, что Томас уже лег, и...</w:t>
      </w:r>
    </w:p>
    <w:p w14:paraId="5082EBD8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Ничего, вылезайте из своего логова,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сказал вор.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Я помогу вам нацепить что-нибудь.</w:t>
      </w:r>
    </w:p>
    <w:p w14:paraId="499E9C54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Условности и приличия мощной волной всколыхнулись в сознании обывателя. Он погладил свою седеющую бородку.</w:t>
      </w:r>
    </w:p>
    <w:p w14:paraId="64E01AB4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Это в высшей степени необычно...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начал он.</w:t>
      </w:r>
    </w:p>
    <w:p w14:paraId="046D6394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Вот ваша рубашка,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сказал вор.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Ныряйте в нее. Между прочим, один человек говорил мне, что «Растирание Омберри» так починило его в две недели, что он стал сам завязывать себе галстук.</w:t>
      </w:r>
    </w:p>
    <w:p w14:paraId="7391E5BA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На пороге обыватель остановился и шагнул обратно.</w:t>
      </w:r>
    </w:p>
    <w:p w14:paraId="3F26FCEB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Чуть не ушел без денег,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сказал он.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Выложил их с вечера на туалетный столик.</w:t>
      </w:r>
    </w:p>
    <w:p w14:paraId="55C19006" w14:textId="77777777" w:rsidR="00593404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Вор поймал его за рукав.</w:t>
      </w:r>
    </w:p>
    <w:p w14:paraId="2E44544F" w14:textId="7DBF090C" w:rsidR="005F402E" w:rsidRPr="00674EA4" w:rsidRDefault="00593404" w:rsidP="00674EA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74EA4">
        <w:rPr>
          <w:rFonts w:ascii="Verdana" w:hAnsi="Verdana"/>
          <w:color w:val="000000"/>
          <w:sz w:val="20"/>
          <w:lang w:val="ru-RU"/>
        </w:rPr>
        <w:t>—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Ладно, пошли,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сказал он грубовато.</w:t>
      </w:r>
      <w:r w:rsidRPr="00674EA4">
        <w:rPr>
          <w:rFonts w:ascii="Verdana" w:hAnsi="Verdana"/>
          <w:color w:val="000000"/>
          <w:sz w:val="20"/>
        </w:rPr>
        <w:t> </w:t>
      </w:r>
      <w:r w:rsidRPr="00674EA4">
        <w:rPr>
          <w:rFonts w:ascii="Verdana" w:hAnsi="Verdana"/>
          <w:color w:val="000000"/>
          <w:sz w:val="20"/>
          <w:lang w:val="ru-RU"/>
        </w:rPr>
        <w:t>— Бросьте это. Я вас приглашаю. На выпивку хватит. А вы никогда не пробовали «Чудодейственный орех» и мазь из сосновых иголок?</w:t>
      </w:r>
    </w:p>
    <w:sectPr w:rsidR="005F402E" w:rsidRPr="00674EA4" w:rsidSect="00674E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32B7F" w14:textId="77777777" w:rsidR="00EC64D8" w:rsidRDefault="00EC64D8" w:rsidP="00674EA4">
      <w:pPr>
        <w:spacing w:after="0" w:line="240" w:lineRule="auto"/>
      </w:pPr>
      <w:r>
        <w:separator/>
      </w:r>
    </w:p>
  </w:endnote>
  <w:endnote w:type="continuationSeparator" w:id="0">
    <w:p w14:paraId="401E8215" w14:textId="77777777" w:rsidR="00EC64D8" w:rsidRDefault="00EC64D8" w:rsidP="00674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89757" w14:textId="77777777" w:rsidR="00674EA4" w:rsidRDefault="00674EA4" w:rsidP="0034627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7E42183" w14:textId="77777777" w:rsidR="00674EA4" w:rsidRDefault="00674EA4" w:rsidP="00674EA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4F41E" w14:textId="154F49FD" w:rsidR="00674EA4" w:rsidRPr="00674EA4" w:rsidRDefault="00674EA4" w:rsidP="00674EA4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674EA4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674EA4">
      <w:rPr>
        <w:rStyle w:val="PageNumber"/>
        <w:rFonts w:ascii="Arial" w:hAnsi="Arial" w:cs="Arial"/>
        <w:color w:val="999999"/>
        <w:sz w:val="20"/>
      </w:rPr>
      <w:t>http</w:t>
    </w:r>
    <w:r w:rsidRPr="00674EA4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674EA4">
      <w:rPr>
        <w:rStyle w:val="PageNumber"/>
        <w:rFonts w:ascii="Arial" w:hAnsi="Arial" w:cs="Arial"/>
        <w:color w:val="999999"/>
        <w:sz w:val="20"/>
      </w:rPr>
      <w:t>artefact</w:t>
    </w:r>
    <w:r w:rsidRPr="00674EA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674EA4">
      <w:rPr>
        <w:rStyle w:val="PageNumber"/>
        <w:rFonts w:ascii="Arial" w:hAnsi="Arial" w:cs="Arial"/>
        <w:color w:val="999999"/>
        <w:sz w:val="20"/>
      </w:rPr>
      <w:t>lib</w:t>
    </w:r>
    <w:r w:rsidRPr="00674EA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674EA4">
      <w:rPr>
        <w:rStyle w:val="PageNumber"/>
        <w:rFonts w:ascii="Arial" w:hAnsi="Arial" w:cs="Arial"/>
        <w:color w:val="999999"/>
        <w:sz w:val="20"/>
      </w:rPr>
      <w:t>ru</w:t>
    </w:r>
    <w:r w:rsidRPr="00674EA4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0F551" w14:textId="77777777" w:rsidR="00674EA4" w:rsidRDefault="00674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CEE7C" w14:textId="77777777" w:rsidR="00EC64D8" w:rsidRDefault="00EC64D8" w:rsidP="00674EA4">
      <w:pPr>
        <w:spacing w:after="0" w:line="240" w:lineRule="auto"/>
      </w:pPr>
      <w:r>
        <w:separator/>
      </w:r>
    </w:p>
  </w:footnote>
  <w:footnote w:type="continuationSeparator" w:id="0">
    <w:p w14:paraId="2E8F51EA" w14:textId="77777777" w:rsidR="00EC64D8" w:rsidRDefault="00EC64D8" w:rsidP="00674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022E3" w14:textId="77777777" w:rsidR="00674EA4" w:rsidRDefault="00674E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A47E8" w14:textId="475AE443" w:rsidR="00674EA4" w:rsidRPr="00674EA4" w:rsidRDefault="00674EA4" w:rsidP="00674EA4">
    <w:pPr>
      <w:pStyle w:val="Header"/>
      <w:rPr>
        <w:rFonts w:ascii="Arial" w:hAnsi="Arial" w:cs="Arial"/>
        <w:color w:val="999999"/>
        <w:sz w:val="20"/>
        <w:lang w:val="ru-RU"/>
      </w:rPr>
    </w:pPr>
    <w:r w:rsidRPr="00674EA4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A6F0A" w14:textId="77777777" w:rsidR="00674EA4" w:rsidRDefault="00674E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93404"/>
    <w:rsid w:val="005F402E"/>
    <w:rsid w:val="00674EA4"/>
    <w:rsid w:val="00AA1D8D"/>
    <w:rsid w:val="00B47730"/>
    <w:rsid w:val="00BB4D0D"/>
    <w:rsid w:val="00CB0664"/>
    <w:rsid w:val="00EC64D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CC13C61"/>
  <w14:defaultImageDpi w14:val="300"/>
  <w15:docId w15:val="{5693948F-0D27-4EE9-A97F-50BF979B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674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1344</Words>
  <Characters>7775</Characters>
  <Application>Microsoft Office Word</Application>
  <DocSecurity>0</DocSecurity>
  <Lines>149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9056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Родственные души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2025-05-10T01:39:00Z</dcterms:modified>
  <cp:category/>
</cp:coreProperties>
</file>