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7723" w14:textId="77777777" w:rsidR="00343767" w:rsidRPr="009B0004" w:rsidRDefault="00343767" w:rsidP="009B000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B0004">
        <w:rPr>
          <w:rFonts w:ascii="Verdana" w:hAnsi="Verdana"/>
          <w:color w:val="000000"/>
          <w:sz w:val="32"/>
          <w:lang w:val="ru-RU"/>
        </w:rPr>
        <w:t>В борьбе с Морфеем</w:t>
      </w:r>
    </w:p>
    <w:p w14:paraId="341C49E4" w14:textId="10CA6158" w:rsidR="00343767" w:rsidRPr="009B0004" w:rsidRDefault="00B019BB" w:rsidP="009B000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B0004">
        <w:rPr>
          <w:rFonts w:ascii="Verdana" w:hAnsi="Verdana"/>
          <w:color w:val="000000"/>
          <w:sz w:val="24"/>
          <w:lang w:val="ru-RU"/>
        </w:rPr>
        <w:t>О. Генри</w:t>
      </w:r>
    </w:p>
    <w:p w14:paraId="3C4B70F1" w14:textId="3F0515A8" w:rsidR="00343767" w:rsidRPr="009B0004" w:rsidRDefault="00343767" w:rsidP="009B000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3538A179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976337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Я никогда не мог хорошенько понять, как Том Хопкинс допустил такую ошибку. Он целый семестр, прежде чем наследовал состояние своей тетки, работал в медицинской школе и считался сильным в терапии.</w:t>
      </w:r>
    </w:p>
    <w:p w14:paraId="42C62107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Мы в тот вечер вместе были в гостях, а затем Том зашел ко мне, чтобы выкурить трубку и поболтать, прежде чем вернуться в собственную роскошную квартиру. Я на минуту вышел в другую комнату и вдруг услышал, что Том кричит мне:</w:t>
      </w:r>
    </w:p>
    <w:p w14:paraId="45EDE089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Билли, я приму четыре грана хинина, если ты ничего не имеешь против. Я совсем посинел и весь дрожу. Думаю, что простудился.</w:t>
      </w:r>
    </w:p>
    <w:p w14:paraId="51CBBD30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Хорошо,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крикнул я в ответ,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банка на второй полке; прими в ложке эвкалиптового эликсира. Он снимает горечь.</w:t>
      </w:r>
    </w:p>
    <w:p w14:paraId="1025B6F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Когда я возвратился, мы сели у огня и продолжали разговор. Приблизительно через восемь минут Том откинулся на спинку в легком обмороке. Я сейчас же подошел к шкафу с лекарствами и заглянул в него.</w:t>
      </w:r>
    </w:p>
    <w:p w14:paraId="11E954D0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Ах ты, разиня, разиня,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проворчал я.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Вот как действуют деньги на мозг человека!</w:t>
      </w:r>
    </w:p>
    <w:p w14:paraId="3F6767AF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В шкафу стояла банка с морфием в том же положении, в каком Том оставил ее.</w:t>
      </w:r>
    </w:p>
    <w:p w14:paraId="7D018048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Я вытащил молодого доктора, жившего этажом выше, и послал его за старым доктором Гельсом, жившим на расстоянии двух кварталов. У Тома Хопкинса было слишком много денег для того, чтобы его лечили молодые начинающие врачи.</w:t>
      </w:r>
    </w:p>
    <w:p w14:paraId="3DA356F2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Когда пришел Гельс, мы проделали над Томом самый дорогой курс лечения, какой только позволяют ресурсы медицинской профессии. После сильнодействующих средств мы дали ему цитрат кофеина в частых приемах и крепкий кофе, а также водили его взад и вперед по комнате между двумя из нас. Старый Гельс щипал его, хлопал по лицу и усиленно старался заработать крупный чек, который уже видел в отдалении.</w:t>
      </w:r>
    </w:p>
    <w:p w14:paraId="3E4B6771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Молодой доктор с верхнего этажа дал Тому самый сердечный, пробуждающий пинок, а затем извинился предо мной.</w:t>
      </w:r>
    </w:p>
    <w:p w14:paraId="6DCC389C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Не мог удержаться,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он.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Никогда в жизни мне не приходилось давать пинок миллионеру и, может быть, никогда больше не придется.</w:t>
      </w:r>
    </w:p>
    <w:p w14:paraId="4EA49B5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Теперь,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доктор Гельс через несколько часов,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он поправится. Но не давайте ему засыпать еще час. Вам придется разговаривать с ним и встряхивать время от времени. Когда пульс и дыхание станут нормальными, дайте ему поспать. Я оставляю его на ваше попечение.</w:t>
      </w:r>
    </w:p>
    <w:p w14:paraId="1BE8AE14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Я остался один с Томом, которого мы положили предварительно на кушетку. Он лежал совсем тихо, и глаза его были наполовину закрыты. Я начал свое дело, которое заключалось в том, чтобы поддерживать его в состоянии бодрствования.</w:t>
      </w:r>
    </w:p>
    <w:p w14:paraId="486AFBB3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Ну, старина,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ты чуть было на тот свет не съездил, но мы тебя вызволили. Когда ты слушал лекции, Том, не говорил ли случайно кто-либо из профессоров, что «</w:t>
      </w:r>
      <w:r w:rsidRPr="009B0004">
        <w:rPr>
          <w:rFonts w:ascii="Verdana" w:hAnsi="Verdana"/>
          <w:color w:val="000000"/>
          <w:sz w:val="20"/>
        </w:rPr>
        <w:t>m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o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r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p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h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i</w:t>
      </w:r>
      <w:r w:rsidRPr="009B0004">
        <w:rPr>
          <w:rFonts w:ascii="Verdana" w:hAnsi="Verdana"/>
          <w:color w:val="000000"/>
          <w:sz w:val="20"/>
          <w:lang w:val="ru-RU"/>
        </w:rPr>
        <w:t>-</w:t>
      </w:r>
      <w:r w:rsidRPr="009B0004">
        <w:rPr>
          <w:rFonts w:ascii="Verdana" w:hAnsi="Verdana"/>
          <w:color w:val="000000"/>
          <w:sz w:val="20"/>
        </w:rPr>
        <w:t>a</w:t>
      </w:r>
      <w:r w:rsidRPr="009B0004">
        <w:rPr>
          <w:rFonts w:ascii="Verdana" w:hAnsi="Verdana"/>
          <w:color w:val="000000"/>
          <w:sz w:val="20"/>
          <w:lang w:val="ru-RU"/>
        </w:rPr>
        <w:t>» никогда не пишется «</w:t>
      </w:r>
      <w:r w:rsidRPr="009B0004">
        <w:rPr>
          <w:rFonts w:ascii="Verdana" w:hAnsi="Verdana"/>
          <w:color w:val="000000"/>
          <w:sz w:val="20"/>
        </w:rPr>
        <w:t>quinina</w:t>
      </w:r>
      <w:r w:rsidRPr="009B0004">
        <w:rPr>
          <w:rFonts w:ascii="Verdana" w:hAnsi="Verdana"/>
          <w:color w:val="000000"/>
          <w:sz w:val="20"/>
          <w:lang w:val="ru-RU"/>
        </w:rPr>
        <w:t>», особенно в четырехгранных дозах? Но я не буду громоздить на тебя обвинений, пока ты не станешь на ноги... Тебе следовало бы быть дрогистом, Том: у тебя замечательные способности к распознаванию рецептов.</w:t>
      </w:r>
    </w:p>
    <w:p w14:paraId="4B46D1F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Том взглянул на меня со слабой и глупой улыбкой.</w:t>
      </w:r>
    </w:p>
    <w:p w14:paraId="76F23663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Билли,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пробормотал он,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я чувствую себя точно колибри, летающая вокруг кучи самых дорогих роз. Не приставай ко мне. Буду теперь спать.</w:t>
      </w:r>
    </w:p>
    <w:p w14:paraId="451D7A9C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Через две секунды он уснул. Я потряс его за плечо.</w:t>
      </w:r>
    </w:p>
    <w:p w14:paraId="16F59C40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Ну, Том,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строго сказал 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так нельзя. Великий доктор сказал, что ты не должен спать еще, по крайней мере, час. Открой глаза! Ты еще не совсем вне опасности. Проснись!</w:t>
      </w:r>
    </w:p>
    <w:p w14:paraId="6777F41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Том Хопкинс весит сто девяносто восемь фунтов. Он бросил на меня еще одну сонную усмешку и погрузился в еще более глубокий сон. Мне хотелось бы заставить его двигаться, но с таким же успехом я мог бы заставить вальсировать со мной по комнате обелиск. Дыхание Тома перешло в храп, а это, в связи с отравлением морфием, грозит опасностью.</w:t>
      </w:r>
    </w:p>
    <w:p w14:paraId="7FDC73C4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lastRenderedPageBreak/>
        <w:t>Я стал соображать. Не в силах поднять его тело, я должен постараться возбудить его мозг.</w:t>
      </w:r>
    </w:p>
    <w:p w14:paraId="47521CBD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«Рассерди его!»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вот мысль, пришедшая мне в голову.</w:t>
      </w:r>
    </w:p>
    <w:p w14:paraId="34256649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«Хорошо,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подумал 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но как?»</w:t>
      </w:r>
    </w:p>
    <w:p w14:paraId="19D1E061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Не было ни одной прорехи в кольчуге Тома. Славный малый! Он был само добродушие. Притом благородный, джентльмен, изящный, верный и чистый, как солнечный свет. Он приехал откуда-то с Юга, где у людей еще имеются идеалы и кодекс нравственности. Нью-Йорк очаровал его, но не испортил. У него сохранилось старомодное рыцарское почитание женщины, которое...</w:t>
      </w:r>
    </w:p>
    <w:p w14:paraId="2399A542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«Эврика! Есть идея!»</w:t>
      </w:r>
    </w:p>
    <w:p w14:paraId="58659B68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В минуту или же две я обработал все в своем мозгу. Я мысленно смеялся при мысли, что устрою такую штуку Тому Хопкинсу.</w:t>
      </w:r>
    </w:p>
    <w:p w14:paraId="4D07DB18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Затем я схватил его за плечо и тряс до тех пор, пока он не захлопал ушами. Я принял гневный и презрительный вид и остановил палец на расстоянии двух дюймов от его носа.</w:t>
      </w:r>
    </w:p>
    <w:p w14:paraId="416CFA4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Слушай меня, Хопкинс,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я резко и отчетливо: мы были с тобой добрыми друзьями, но объявляю тебе, что в будущем моя дверь закрыта для человека, который поступил так подло, как ты...</w:t>
      </w:r>
    </w:p>
    <w:p w14:paraId="0CCAC92B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Том как будто едва-едва заинтересовался.</w:t>
      </w:r>
    </w:p>
    <w:p w14:paraId="5A9439C1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В чем дело, Билли?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спокойно спросил он.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Ты не в своей тарелке?</w:t>
      </w:r>
    </w:p>
    <w:p w14:paraId="037897BB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Был бы, если бы я был на твоем месте,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продолжал я.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Но, слава богу, я не ты; на твоем месте я, кажется, боялся бы закрыть на минуту глаза. Что ты скажешь о девушке, которая ждет тебя там, среди одиноких южных сосен? О девушке, которую ты забыл с тех пор, как получил наследство? О, я знаю, о чем говорю. Пока ты был бедным медицинским студентом, она была достаточно хороша для тебя. Но теперь, когда ты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миллионер, дело другое! Хотел бы я знать, что она думает о поведении того особого класса людей, который ее научит почитать? Что она думает о поведении южного джентльмена? Мне жаль, Хопкинс, что я принужден говорить об этом, но ты хорошо скрывал это и так прекрасно сыграл свою роль, что я считал тебя выше подобных уловок, недостойных мужчины!</w:t>
      </w:r>
    </w:p>
    <w:p w14:paraId="446182A7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Бедный Том! Я едва мог удержаться от смеха, глядя, как он борется с действием наркоза. Видно было, что он сердит, и я не осуждал его за это. У Тома был южный темперамент. Его глаза теперь были открыты, и в них промелькнули один-два проблеска огня. Но снадобье все еще заволакивало его мозг и связывало язык.</w:t>
      </w:r>
    </w:p>
    <w:p w14:paraId="6BDE1077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Пр-провались ты,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заикаясь, произнес он,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я тебя поколочу.</w:t>
      </w:r>
    </w:p>
    <w:p w14:paraId="412A903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Он пытался подняться с дивана. Несмотря на объем, он был теперь очень слаб. Я уложил его обратно одной рукой. Он лежал, сверкая глазами, точно лев в западне.</w:t>
      </w:r>
    </w:p>
    <w:p w14:paraId="18EBE999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Это удержит тебя некоторое время, старый негодяй,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я самому себе. Я встал и разжег трубку, так как хотел покурить, а после того заходил взад и вперед по комнате, поздравляя себя с блестящей идеей.</w:t>
      </w:r>
    </w:p>
    <w:p w14:paraId="2D6D54F8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Вдруг послышался храп. Я оглянулся. Том снова уснул. Я подошел и толкнул его под челюсть. Он посмотрел на меня с довольным и доброжелательным видом идиота. Я пожевал трубку и снова резко заговорил:</w:t>
      </w:r>
    </w:p>
    <w:p w14:paraId="56618562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Я требую, чтобы ты поднялся и убрался от меня как можно скорее,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я оскорбительным тоном.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Я уже сказал, что думаю о тебе. Если у тебя осталась какая-либо честь или честность, ты дважды подумаешь, прежде чем явиться в общество джентльменов. Она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бедная девушка, не так ли?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 насмешкой сказал я.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Слишком простая и не подходящая для нас с тех пор, как мы разбогатели? Стыдно было бы гулять с ней по Пятой авеню, не правда ли? Хопкинс, ты в сорок семь раз хуже всякого хама. Кому нужны твои деньги? Не мне! Готов поручиться, что и той девушке они тоже не нужны. Может быть, ты был бы больше мужчиной, если бы не имел их. Теперь ты сделался подлецом и...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я подумал, что это очень драматично,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может быть, разбил преданное сердце. (Том Хопкинс, разбивающий верное сердце!) Дай мне освободиться от тебя возможно скорее!</w:t>
      </w:r>
    </w:p>
    <w:p w14:paraId="7646F1E4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Я повернулся спиной к Тому и подмигнул самому себе в зеркало. Услыхав, что он шевелится, я быстро обернулся: я не хотел, чтобы сто девяносто восемь фунтов упали на меня с тыла. Но Том только немного повернулся и закрыл лицо рукой. Он произнес несколько слов немного яснее, чем прежде.</w:t>
      </w:r>
    </w:p>
    <w:p w14:paraId="1ABAAA3F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Я бы не говорил таким образом с тобой, Билли, если бы даже слышал, что люди лгут о тебе. Но как только я смогу встать, я сломаю тебе шею. Не забудь этого.</w:t>
      </w:r>
    </w:p>
    <w:p w14:paraId="0621F474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Мне стало немного стыдно. Но ведь я хотел спасти Тома! Утром, когда я все разъясню ему, мы вместе посмеемся над этим.</w:t>
      </w:r>
    </w:p>
    <w:p w14:paraId="5FABB724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Минут через двадцать Том уснул здоровым, спокойным сном. Я пощупал пульс, прислушался к дыханию и разрешил ему спать. Все было нормально, и Том был спасен. Я ушел в другую комнату и упал в постель.</w:t>
      </w:r>
    </w:p>
    <w:p w14:paraId="599DD856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Когда я проснулся на следующее утро, Том уже встал и оделся. Он был совсем здоров, если не считать расстроенных нервов и языка, похожего на щепку белого дуба.</w:t>
      </w:r>
    </w:p>
    <w:p w14:paraId="1781498A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Каким я был идиотом!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он в раздумье.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Я помню, что когда я брал лекарство, то думал, как странно выглядит банка с хинином. Очень много было хлопот, чтобы спасти меня?</w:t>
      </w:r>
    </w:p>
    <w:p w14:paraId="55EEF4FE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Я ответил отрицательно. Его память, по-видимому, была плоха по отношению ко всему происшедшему. Я заключил, что он не помнит о моих усилиях не давать ему спать, и решил ничего пока не говорить ему. «Когда-нибудь позже,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думал я,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когда ему будет лучше, мы вместе посмеемся над этим».</w:t>
      </w:r>
    </w:p>
    <w:p w14:paraId="4B39A783" w14:textId="77777777" w:rsidR="00343767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B0004">
        <w:rPr>
          <w:rFonts w:ascii="Verdana" w:hAnsi="Verdana"/>
          <w:color w:val="000000"/>
          <w:sz w:val="20"/>
          <w:lang w:val="ru-RU"/>
        </w:rPr>
        <w:t>Собравшись уходить, Том остановился в открытой двери и пожал мне руку.</w:t>
      </w:r>
    </w:p>
    <w:p w14:paraId="22381478" w14:textId="7DDC345D" w:rsidR="009C1A22" w:rsidRPr="009B0004" w:rsidRDefault="00343767" w:rsidP="009B000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B0004">
        <w:rPr>
          <w:rFonts w:ascii="Verdana" w:hAnsi="Verdana"/>
          <w:color w:val="000000"/>
          <w:sz w:val="20"/>
          <w:lang w:val="ru-RU"/>
        </w:rPr>
        <w:t>—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Благодарю, старина,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>— сказал он,</w:t>
      </w:r>
      <w:r w:rsidRPr="009B0004">
        <w:rPr>
          <w:rFonts w:ascii="Verdana" w:hAnsi="Verdana"/>
          <w:color w:val="000000"/>
          <w:sz w:val="20"/>
        </w:rPr>
        <w:t> </w:t>
      </w:r>
      <w:r w:rsidRPr="009B0004">
        <w:rPr>
          <w:rFonts w:ascii="Verdana" w:hAnsi="Verdana"/>
          <w:color w:val="000000"/>
          <w:sz w:val="20"/>
          <w:lang w:val="ru-RU"/>
        </w:rPr>
        <w:t xml:space="preserve">— за твои хлопоты обо мне и за то, что ты сказал. </w:t>
      </w:r>
      <w:r w:rsidRPr="009B0004">
        <w:rPr>
          <w:rFonts w:ascii="Verdana" w:hAnsi="Verdana"/>
          <w:color w:val="000000"/>
          <w:sz w:val="20"/>
        </w:rPr>
        <w:t>Я иду сейчас телеграфировать той бедной девушке.</w:t>
      </w:r>
    </w:p>
    <w:sectPr w:rsidR="009C1A22" w:rsidRPr="009B0004" w:rsidSect="009B00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AD5A" w14:textId="77777777" w:rsidR="00857F9F" w:rsidRDefault="00857F9F" w:rsidP="009B0004">
      <w:pPr>
        <w:spacing w:after="0" w:line="240" w:lineRule="auto"/>
      </w:pPr>
      <w:r>
        <w:separator/>
      </w:r>
    </w:p>
  </w:endnote>
  <w:endnote w:type="continuationSeparator" w:id="0">
    <w:p w14:paraId="1FA276CA" w14:textId="77777777" w:rsidR="00857F9F" w:rsidRDefault="00857F9F" w:rsidP="009B0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ADB22" w14:textId="77777777" w:rsidR="009B0004" w:rsidRDefault="009B0004" w:rsidP="00F053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1D2207" w14:textId="77777777" w:rsidR="009B0004" w:rsidRDefault="009B0004" w:rsidP="009B00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1310" w14:textId="0FCDB389" w:rsidR="009B0004" w:rsidRPr="009B0004" w:rsidRDefault="009B0004" w:rsidP="009B000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B000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B0004">
      <w:rPr>
        <w:rStyle w:val="PageNumber"/>
        <w:rFonts w:ascii="Arial" w:hAnsi="Arial" w:cs="Arial"/>
        <w:color w:val="999999"/>
        <w:sz w:val="20"/>
      </w:rPr>
      <w:t>http</w:t>
    </w:r>
    <w:r w:rsidRPr="009B000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B0004">
      <w:rPr>
        <w:rStyle w:val="PageNumber"/>
        <w:rFonts w:ascii="Arial" w:hAnsi="Arial" w:cs="Arial"/>
        <w:color w:val="999999"/>
        <w:sz w:val="20"/>
      </w:rPr>
      <w:t>artefact</w:t>
    </w:r>
    <w:r w:rsidRPr="009B000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B0004">
      <w:rPr>
        <w:rStyle w:val="PageNumber"/>
        <w:rFonts w:ascii="Arial" w:hAnsi="Arial" w:cs="Arial"/>
        <w:color w:val="999999"/>
        <w:sz w:val="20"/>
      </w:rPr>
      <w:t>lib</w:t>
    </w:r>
    <w:r w:rsidRPr="009B000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B0004">
      <w:rPr>
        <w:rStyle w:val="PageNumber"/>
        <w:rFonts w:ascii="Arial" w:hAnsi="Arial" w:cs="Arial"/>
        <w:color w:val="999999"/>
        <w:sz w:val="20"/>
      </w:rPr>
      <w:t>ru</w:t>
    </w:r>
    <w:r w:rsidRPr="009B000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E8C1" w14:textId="77777777" w:rsidR="009B0004" w:rsidRDefault="009B0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231D" w14:textId="77777777" w:rsidR="00857F9F" w:rsidRDefault="00857F9F" w:rsidP="009B0004">
      <w:pPr>
        <w:spacing w:after="0" w:line="240" w:lineRule="auto"/>
      </w:pPr>
      <w:r>
        <w:separator/>
      </w:r>
    </w:p>
  </w:footnote>
  <w:footnote w:type="continuationSeparator" w:id="0">
    <w:p w14:paraId="5D5B434D" w14:textId="77777777" w:rsidR="00857F9F" w:rsidRDefault="00857F9F" w:rsidP="009B0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9A7A" w14:textId="77777777" w:rsidR="009B0004" w:rsidRDefault="009B0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6A45" w14:textId="72BDC7E0" w:rsidR="009B0004" w:rsidRPr="009B0004" w:rsidRDefault="009B0004" w:rsidP="009B0004">
    <w:pPr>
      <w:pStyle w:val="Header"/>
      <w:rPr>
        <w:rFonts w:ascii="Arial" w:hAnsi="Arial" w:cs="Arial"/>
        <w:color w:val="999999"/>
        <w:sz w:val="20"/>
        <w:lang w:val="ru-RU"/>
      </w:rPr>
    </w:pPr>
    <w:r w:rsidRPr="009B000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6F74" w14:textId="77777777" w:rsidR="009B0004" w:rsidRDefault="009B00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43767"/>
    <w:rsid w:val="00857F9F"/>
    <w:rsid w:val="009B0004"/>
    <w:rsid w:val="009C1A22"/>
    <w:rsid w:val="00AA1D8D"/>
    <w:rsid w:val="00B019B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DAAA1B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B0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7371</Characters>
  <Application>Microsoft Office Word</Application>
  <DocSecurity>0</DocSecurity>
  <Lines>139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борьбе с Морфеем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2025-05-10T01:39:00Z</dcterms:modified>
  <cp:category/>
</cp:coreProperties>
</file>