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395AD" w14:textId="77777777" w:rsidR="0018684E" w:rsidRPr="00B97A37" w:rsidRDefault="0018684E" w:rsidP="00B97A37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B97A37">
        <w:rPr>
          <w:rFonts w:ascii="Verdana" w:hAnsi="Verdana"/>
          <w:color w:val="000000"/>
          <w:sz w:val="32"/>
          <w:lang w:val="ru-RU"/>
        </w:rPr>
        <w:t>Дверь, не знающая отдыха</w:t>
      </w:r>
    </w:p>
    <w:p w14:paraId="40E1D2B5" w14:textId="47EF02D4" w:rsidR="0018684E" w:rsidRPr="00B97A37" w:rsidRDefault="002835C5" w:rsidP="00B97A37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B97A37">
        <w:rPr>
          <w:rFonts w:ascii="Verdana" w:hAnsi="Verdana"/>
          <w:color w:val="000000"/>
          <w:sz w:val="24"/>
          <w:lang w:val="ru-RU"/>
        </w:rPr>
        <w:t>О. Генри</w:t>
      </w:r>
    </w:p>
    <w:p w14:paraId="325D40D2" w14:textId="6BC58B72" w:rsidR="0018684E" w:rsidRPr="00B97A37" w:rsidRDefault="0018684E" w:rsidP="00B97A37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Перевод Зин. Львовского</w:t>
      </w:r>
    </w:p>
    <w:p w14:paraId="3E8C94AD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2308944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Я сидел час, по солнцу, в кабинете редактора «Еженедельной Трубы» в Монтополисе.</w:t>
      </w:r>
    </w:p>
    <w:p w14:paraId="0B0EB612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Редактором был я.</w:t>
      </w:r>
    </w:p>
    <w:p w14:paraId="4E6B8523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Шафранные лучи убывающего солнечного света пробивались сквозь хлебные скирды на садовом участке Микаджа-Виддеп и бросали янтарное сияние на мой горшочек с клейстером.</w:t>
      </w:r>
    </w:p>
    <w:p w14:paraId="0DDF7D30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Я сидел перед конторкой на невращающемся винтовом стуле и писал передовицу против олигархии. Комната с единственным окном уже делалась добычей сумерек. Моими острыми фразами я срезал, одну за другой, головы политической гидры и в то же время, полный благожелательного мира, прислушивался к колокольчикам бредущих домой коров и старался угадать, что м-с Фланаган готовит на ужин.</w:t>
      </w:r>
    </w:p>
    <w:p w14:paraId="51D25C60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И вдруг из сумеречной тихой улицы появился и склонился над углом моей конторки младший брат старика Времени. Его безбородое лицо было сучковато, как английский орешник. Я никогда не видел одежды, подобной той, что была на нем. Рядом с ним одежда Иосифа показалась бы одноцветной. Но не красильщик создал эти цвета. Пятна, заплаты, действие солнца и ржавчины были причиной их разнообразия. На его грубых сапогах ясно лежала пыль от тысячи пройденных лиг</w:t>
      </w:r>
      <w:r w:rsidRPr="00B97A37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B97A37">
        <w:rPr>
          <w:rFonts w:ascii="Verdana" w:hAnsi="Verdana"/>
          <w:color w:val="000000"/>
          <w:sz w:val="20"/>
          <w:lang w:val="ru-RU"/>
        </w:rPr>
        <w:t>. Я не могу дольше описывать его, но скажу еще, что он был небольшого роста, хил и стар,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так стар, что я стал считать его годы столетиями. Да, я помню еще, что чувствовался запах, едва ощутимый запах, похожий на алоэ или мирру или, возможно, на кожу,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и я подумал о музеях.</w:t>
      </w:r>
    </w:p>
    <w:p w14:paraId="0E2EA2B9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Я схватил бювар и карандаш, потому что дело не ждет, а посещения древних обитателей,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посещения почетные и священные,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должны быть занесены в хронику.</w:t>
      </w:r>
    </w:p>
    <w:p w14:paraId="2E255080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Рад видеть вас, сэр,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сказал я.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Я хотел бы предложить вам стул, но, видите ли,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продолжал я: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я прожил в Монтополисе всего три недели и знаком с немногими из здешних граждан.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Я кинул неуверенный взгляд на его покрытые пылью сапоги и заключил газетной фразой:</w:t>
      </w:r>
    </w:p>
    <w:p w14:paraId="688E084D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Предполагаю, что вы живете в нашей среде. Мой посетитель пошарил в своей одежде, вытащил</w:t>
      </w:r>
    </w:p>
    <w:p w14:paraId="2BE16EF4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засаленную карточку и неуверенно вручил ее мне. На ней простым, но нечетким почерком было написано имя «Майкоб Адер».</w:t>
      </w:r>
    </w:p>
    <w:p w14:paraId="026A5F96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Я рад, что вы зашли, м-р Адер,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сказал я.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В качестве одного из наших старейших горожан, вы с гордостью должны смотреть на рост Монтополиса за последнее время. Среди других улучшений я, кажется, могу обещать, что город будет снабжен живой, интересной газетой.</w:t>
      </w:r>
    </w:p>
    <w:p w14:paraId="45E1A1E8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Знакомо вам это имя на карточке?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спросил посетитель, прервав меня.</w:t>
      </w:r>
    </w:p>
    <w:p w14:paraId="7C0D25C2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Нет, мне не приходилось его слышать.</w:t>
      </w:r>
    </w:p>
    <w:p w14:paraId="1F6E8A93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Снова он поискал в своей древней одежде. На этот раз он вытащил вырванный из какой-то книги листок, потемневший и тонкий от времени. На верху страницы стояло название «Турецкий Шпион», старомодным шрифтом. Напечатано было следующее:</w:t>
      </w:r>
    </w:p>
    <w:p w14:paraId="6EC6F00F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0F4544D" w14:textId="77777777" w:rsidR="0018684E" w:rsidRPr="00B97A37" w:rsidRDefault="0018684E" w:rsidP="00B97A37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B97A37">
        <w:rPr>
          <w:rFonts w:ascii="Verdana" w:hAnsi="Verdana"/>
          <w:color w:val="000000"/>
          <w:sz w:val="20"/>
        </w:rPr>
        <w:t>«В 1643 году в Париж является человек, который утверждает, что жил все эти шестнадцать веков. Он рассказывает про себя, что был сапожником в Иерусалиме во время распятия. Что имя его Майкоб Адер и что, когда Иисус, мессия христиан, был осужден Понтием Пилатом, римским наместником, он, неся крест к месту распятия, остановился отдохнуть у дверей дома Майкоба Адера. Сапожник ударил Иисуса кулаком, сказав: „Иди, чего ты мешкаешь?“ На что мессия ответил ему: „Я ухожу, но ты будешь ждать, пока я не приду“.</w:t>
      </w:r>
    </w:p>
    <w:p w14:paraId="1852FAB2" w14:textId="77777777" w:rsidR="0018684E" w:rsidRPr="00B97A37" w:rsidRDefault="0018684E" w:rsidP="00B97A37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B97A37">
        <w:rPr>
          <w:rFonts w:ascii="Verdana" w:hAnsi="Verdana"/>
          <w:color w:val="000000"/>
          <w:sz w:val="20"/>
        </w:rPr>
        <w:t xml:space="preserve">Этим он обрек его жить до судного дня. Он живет вечно, но в конце каждого столетия с ним случается припадок или транс, после чего к нему возвращается </w:t>
      </w:r>
      <w:r w:rsidRPr="00B97A37">
        <w:rPr>
          <w:rFonts w:ascii="Verdana" w:hAnsi="Verdana"/>
          <w:color w:val="000000"/>
          <w:sz w:val="20"/>
        </w:rPr>
        <w:lastRenderedPageBreak/>
        <w:t>возраст, в каком он был во время страданий Христа, а было ему тогда около тридцати лет. Такова история Майкоба Адера — Вечного Жида, который говорит...»</w:t>
      </w:r>
    </w:p>
    <w:p w14:paraId="426847A5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5915BA2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Здесь рукопись обрывалась.</w:t>
      </w:r>
    </w:p>
    <w:p w14:paraId="247535C3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Я, должно-быть, что-нибудь громко произнес насчет Вечного Жида, потому что старик заговорил громко и с горечью.</w:t>
      </w:r>
    </w:p>
    <w:p w14:paraId="3F9C407F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Это ложь,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сказал он,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как девять десятых того, что называется историей. Я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язычник, а не еврей. Я пришел пешком из Иерусалима, сын мой. Но если зто делает меня евреем, тогда все, что выливается из бутылки,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детское молоко. Мое имя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на карточке, которая у вас в руках. Вы прочли также кусок газеты, называемой «Дурацкий Шпион», которая напечатала это известие, когда я вошел в ее редакцию в 19-й день июня в 1643 году. Это произошло почти так же, как я посетил вас сегодня.</w:t>
      </w:r>
    </w:p>
    <w:p w14:paraId="68632CFD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Я положил карандаш и бювар. Ясно, что из этого ничего не выйдет. Могло бы выйти кое-что для столбца местных известий в «Трубе». Но такой материал не подойдет. Однако отрывки мыслей, касающихся этой невероятной «личности», стали пробегать по моему специфическому мозгу. «У дяди Майкоба такие же проворные ноги, как у юноши тысячи лет или около того»... «Наш великий посетитель рассказывает, что Георг Вашинг... нет, Птоломей Великий качал его на коленях в доме его отца». «Дядя Майкоб говорит, что наша сырая весна ничто в сравнении с сыростью, которая погубила урожай вокруг горы Арарат, когда он был мальчиком». Но нет, нет, из этого ничего не выйдет.</w:t>
      </w:r>
    </w:p>
    <w:p w14:paraId="3FC1D27B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Я старался найти тему разговора, которая могла бы заинтересовать моего посетителя, и колебался между состязанием в ходьбе и плиоценовым периодом, как вдруг старик начал горько и мучительно плакать.</w:t>
      </w:r>
    </w:p>
    <w:p w14:paraId="09B49A18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Ободритесь, м-р Адер,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сказал я, несколько смущенный.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Все это может выясниться через нерколько сот лет. Уже наступила явная реакция в пользу Иуды Искариота, полковника Берра</w:t>
      </w:r>
      <w:r w:rsidRPr="00B97A37">
        <w:rPr>
          <w:rFonts w:ascii="Verdana" w:hAnsi="Verdana"/>
          <w:color w:val="000000"/>
          <w:sz w:val="20"/>
          <w:vertAlign w:val="superscript"/>
        </w:rPr>
        <w:footnoteReference w:id="2"/>
      </w:r>
      <w:r w:rsidRPr="00B97A37">
        <w:rPr>
          <w:rFonts w:ascii="Verdana" w:hAnsi="Verdana"/>
          <w:color w:val="000000"/>
          <w:sz w:val="20"/>
          <w:lang w:val="ru-RU"/>
        </w:rPr>
        <w:t>, и известного скрипача Нерона. Наше время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время обеления. Вам не следует падать духом...</w:t>
      </w:r>
    </w:p>
    <w:p w14:paraId="70884349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Сам того не сознавая, я затронул в нем слабую струну. Старик воинственно сверкнул глазами сквозь старческие слезы.</w:t>
      </w:r>
    </w:p>
    <w:p w14:paraId="368A4D0B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Пора,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сказал он,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чтобы лжецы кой-кому воздали должное. Ваши историки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то же самое, что кучка старух, болтающих на паперти храмов. Из людей, носивших сандалии, не было человека лучше императора Нерона. Я был при пожаре Рима. Я хорошо знал императора, так как в те времена был известным лицом. Тогда почитали человека, который живет вечно. Но я хотел рассказать вам об императоре Нероне. Я вошел в Рим по Аппиевой дороге ночью июля 16 года 64. Я только что прибыл в Италию через Сибирь и Афганистан; одна нога у меня была отморожена, а на другой был пузырь от ожога песками пустыни. Я чувствовал себя довольно скверно, неся обязанности патруля от Северного полюса до крайней точки Патагонии, и в придачу неправильно считаясь евреем. Так вот, я проходил мимо цирка. Дорога была темная, как деготь. Вдруг слышу, кто-то кричит: «Это ты, Майкоб?»</w:t>
      </w:r>
    </w:p>
    <w:p w14:paraId="72BA6CD8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Прислонившись к стене, спрятанный между старых ящиков из-под мануфактуры, стоял император Нерон в тоге, обернутой вокруг ног, и курил длинную черную сигару.</w:t>
      </w:r>
    </w:p>
    <w:p w14:paraId="74EE901A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Хочешь сигару, Майкоб?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сказал он.</w:t>
      </w:r>
    </w:p>
    <w:p w14:paraId="7F1B3C8A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Это зелье не для меня,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говорю я.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Ни трубка, ни сигара! Какая польза от курения, если нет и тени возможности убить себя этим?</w:t>
      </w:r>
    </w:p>
    <w:p w14:paraId="52EE6727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Правильно, Майкоб Адер, мой постоянный жид,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сказал император,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ты всегда путешествуешь. Верно, что опасность, а также и запрещение придают вкус нашим удовольствиям.</w:t>
      </w:r>
    </w:p>
    <w:p w14:paraId="1EF82819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Почему же,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говорю я,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вы курите ночью в темных местах, и вас не сопровождает хотя бы центурион в гражданском платье?</w:t>
      </w:r>
    </w:p>
    <w:p w14:paraId="31271442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Слышал ты когда-нибудь, Майкоб,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говорит император,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о предопределении?</w:t>
      </w:r>
    </w:p>
    <w:p w14:paraId="43410543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Я больше знаю о нашем хождении,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ответил я,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это вам хорошо известно.</w:t>
      </w:r>
    </w:p>
    <w:p w14:paraId="3073BAA6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Это говорит мой друг Нерон,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учение новой секты людей, которых зовут христиане; они ответственны за то, что я курю по ночам в потемках в разных дырах и углах. Тогда я сажусь, снимаю пару сапог и тру отмороженную ногу, а император рассказывает мне. Повидимому, с тех пор, как я раньше проходил по этой дороге, император потребовал развода у императрицы, а миссис Поппея, знаменитая лэди, была приглашена, без рекомендаций, во дворец.</w:t>
      </w:r>
    </w:p>
    <w:p w14:paraId="62CC4DF1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В один день,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говорит император,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она вешает чистые занавесы во дворце и записывается в противотабачный кружок. И когда я чувствую потребность покурить, я должен прокрадываться в потемках к кучам этого хлама.</w:t>
      </w:r>
    </w:p>
    <w:p w14:paraId="52D6F602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И так мы продолжали сидеть, император и я, и я рассказывал ему о моих странствиях. И когда утверждают, что император был поджигателем, то лгут. В эту ночь начался пожар, который уничтожил Рим. По моему мнению, он начался от окурка сигары, который император бросил между ящиками. Ложь также и то, что он в это время играл на скрипке. Он шесть дней делал все возможное для того, чтобы остановить пожар, сэр.</w:t>
      </w:r>
    </w:p>
    <w:p w14:paraId="1BA8944E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Теперь я обнаружил новый запах у мистера Майкоба Адера. Я обонял не мирру, не бальзам или иссоп. Нет,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эманация была запахом скверного виски и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что было еще хуже!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душком комедии того сорта, какую мелкие юмористы публикуют, одевая серьезную и почтенную сущность легенды и истории в вульгарную мещанскую ветошь, сходящую за некоторый род остроумия.</w:t>
      </w:r>
    </w:p>
    <w:p w14:paraId="2D4E2531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Я мог переносить Майкоба Адера, как самозванца, выдающего себя за тысячадевятисотлетнего старика и играющего свою роль с приличием респектабельного умопомешательства. Но в роли шутника, понижающего ценность своей замечательной истории легкомыслием водевилиста, его значение уменьшалось.</w:t>
      </w:r>
    </w:p>
    <w:p w14:paraId="29F58CC3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Вдруг, как бы угадав мои мысли, он переменил тон.</w:t>
      </w:r>
    </w:p>
    <w:p w14:paraId="4C25E503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Простите, меня, сэр,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захныкал он: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у меня иногда путается в голове; я очень стар и не могу все запомнить...</w:t>
      </w:r>
    </w:p>
    <w:p w14:paraId="64CF8B90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Я понимал, что он прав, и что мне не следует пытаться примирить его с римской историей; поэтому я начал расспрашивать его о других древних личностях, с которыми он был близок в своих странствованиях.</w:t>
      </w:r>
    </w:p>
    <w:p w14:paraId="092A0D99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Над моей конторкой висела гравюра, изображавшая рафаэлевских херувимов. Еще можно было различить их формы, хотя пыль причудливыми пятнами изменяла их контуры.</w:t>
      </w:r>
    </w:p>
    <w:p w14:paraId="2D586AD8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Вы называете их херувимами,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прокудахтал старик,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вы представляете их себе с крыльями, в виде детей. А есть еще другой херувимчик, на ногах, с луком и стрелами, которого вы зовете «Купидон». Я знаю, где их нашли. Их пра-пра-прадед был козел. Как редактор, сэр, вы, вероятно, знаете, где стоял Соломонов храм.</w:t>
      </w:r>
    </w:p>
    <w:p w14:paraId="3407A627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Мне казалось, что в... в Персии. Впрочем, я не знал наверно.</w:t>
      </w:r>
    </w:p>
    <w:p w14:paraId="247DFD29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Ни в истории, ни в библии не сказано, где он стоял. Первые изображения херувимов и купидонов были высечены на его стенах и колоннах. Два самых больших, сэр, находились в самой священной части храма, поддерживая балдахин над ковчегом, Но вместо крыльев, у них были рога, а лица были козлиные. Внутри и вокруг храма насчитывалось десять тысяч козлов. Ваши херувимы были козлами во времена Соломона, но живописцы ошибочно переделывали рога в крылья. Я также очень хорошо знал Тамерлана, хромого Тимура. Это был небольшой человечек, не крупнее вас, с волосами цвета янтарного чубука у трубки. Он похоронен в Самарканде. Я был на похоронах, сэр. О, в гробу это был прекрасно сложенный человек, длиною в шесть футов, с черными баками. Я помню также, как в Африке бросали репами в императора Веспасиана.</w:t>
      </w:r>
    </w:p>
    <w:p w14:paraId="1065E351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Я исходил весь свет, сэр, без малейшего намека на отдых. Так мне было приказано! Я видел разрушение Иерусалима и гибель Помпеи при извержении. Я был на коронации Карла Великого и на линчевании Жанны д’Арк... И куда бы я ни пошел, везде начинались бури и революции, эпидемии и пожары. Так было приказано. Вы слышали о Вечном Жиде? Все верно, за исключением того, что я еврей. Но история лжет, как я уже говорил вам. Уверены ли вы, сэр, что у вас нет капельки виски? Вы хорошо знаете, что мне предстоит еще много миль дороги.</w:t>
      </w:r>
    </w:p>
    <w:p w14:paraId="2FCE509A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У меня нет никакого виски,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сказал я,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и, извините, я собираюсь ужинать. Этот древний бездельник становился сущим наказанием. Он вытряхнул затхлые испарения из своей древней одежды, опрокинул чернильницу и продолжал нести свою нестерпимую околесицу.</w:t>
      </w:r>
    </w:p>
    <w:p w14:paraId="18F6E3F0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Я не обращал бы на это внимания,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жаловался он,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если бы не работа, которую я должен исполнять в страстную пятницу. Вы, сэр, конечно, знаете, про Понтия Пилата. Когда он покончил с собой, тело его было выброшено в озеро на Альпийских горах. Теперь послушайте, какую работу я должен исполнять каждую страстную пятницу. Старый дьявол спускается в озеро и вытаскивает Пилата, а вода кипит и брыжзет, как в кипятильном котле. Старый дьявол сажает тело на трон на скалах, и тут-то начинается мое дело.</w:t>
      </w:r>
    </w:p>
    <w:p w14:paraId="5293264F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О, сэр, вы пожалели бы меня! Помолились бы за Вечного Жида, который никогда не был жидом, если бы видали весь ужас того, что я должен делать. Я должен принести чашу с водой и стоять перед ним на коленях, пока он моет руки. Заявляю вам, что Понтий Пилат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человек, умерший двести лет назад, вытащенный вместе с покрывающей его тиной, без глаз и с рыбами, вьющимися внутри его, и с разлагающимся телом, сидит на троне, сэр, и моет руки в чаше, которую я держу пред ним каждую страстную пятницу. Так было приказано!</w:t>
      </w:r>
    </w:p>
    <w:p w14:paraId="72318069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Ясно, что сюжет далеко вышел из рамок столбца местных происшествий в «Трубе». Может быть, здесь бы нашел работу врач по душевным болезням или же человек, который вербует членов в общество трезвости, но с меня было достаточно: я встал и повторил, что должен уйти.</w:t>
      </w:r>
    </w:p>
    <w:p w14:paraId="70182292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При этих словах он схватил меня за сюртук, заползал по конторке и снова разразился безутешными рыданиями. «В чем бы ни заключалось его горе, подумал я,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оно должно быть искренним».</w:t>
      </w:r>
    </w:p>
    <w:p w14:paraId="68F32091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Ну, м-р Адер,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сказал я успокаивающим тоном: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в чем же дело?</w:t>
      </w:r>
    </w:p>
    <w:p w14:paraId="5235394F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Он ответил прерывающимся голосом, сквозь мучительные рыдания:</w:t>
      </w:r>
    </w:p>
    <w:p w14:paraId="5EE47559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Потому только, что я не хотел дать бедному Христу отдохнуть на ступенях.</w:t>
      </w:r>
    </w:p>
    <w:p w14:paraId="7D76B583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На его галлюцинацию, повидимому, не могло быть разумного ответа, однако действие ее на него вряд ли заслуживало презрения. Но, не зная ничего, что могло бы облегчить страдания старца, я снова сказал, что обоим нам надо уходить из конторы.</w:t>
      </w:r>
    </w:p>
    <w:p w14:paraId="4E1E6F28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Послушавшись, он поднялся наконец с моей конторки и позволил мне, полуприподняв, поставить его на пол. Исступление горя лишило его языка; свежесть слез отмочила кору горя. Память умерла в нем, по крайней мере, ее связная часть.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Я сделал это,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бормотал он, когда я вел его к двери,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я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сапожник из Иерусалима. Я вывел его на тротуар и при более сильном свете увидел, что лицо его иссушено, морщинисто и искажено печалью, которая не могла быть результатом одной лишь жизни. И вдруг в темном небе мы услышали резкий крик каких-то больших пролетающих птиц. Мой Вечный Жид поднял руку, наклонив при этом голову в сторону.</w:t>
      </w:r>
    </w:p>
    <w:p w14:paraId="009B2215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Семь Свистунов,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сказал он, как бы представляя давнишних друзей.</w:t>
      </w:r>
    </w:p>
    <w:p w14:paraId="5A773D38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Дикие гуси,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ответил я, но признаюсь, что определить их число было выше моих сил.</w:t>
      </w:r>
    </w:p>
    <w:p w14:paraId="2B747306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Они всюду следуют за мной,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сказал он.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Так было приказано! То, что вы слышите,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души семи евреев, помогавших при распятии. Иногда они бывают куликами, иногда гусями, но вы всегда увидите их летящими туда, куда я иду.</w:t>
      </w:r>
    </w:p>
    <w:p w14:paraId="2D6D7EC7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Я стоял, не зная, как распрощаться. Я посмотрел вниз по улице, переступил с ноги на ногу, снова оглянулся и почувствовал, что волосы мои становятся дыбом. Старик пропал. Вскоре волосы мои опустились,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я смутно видел, как он удалялся з потемках. Но шел он так быстро и беззвучно, походкой настолько не соответствующей его возрасту, что спокойствие мое было не совсем восстановлено, хотя я и не знал, почему. В тот вечер я был так безрассуден, что снял со своих скромных полок несколько покрытых пылью книг. Я тщетно искал «</w:t>
      </w:r>
      <w:r w:rsidRPr="00B97A37">
        <w:rPr>
          <w:rFonts w:ascii="Verdana" w:hAnsi="Verdana"/>
          <w:color w:val="000000"/>
          <w:sz w:val="20"/>
        </w:rPr>
        <w:t>Hermippus</w:t>
      </w:r>
      <w:r w:rsidRPr="00B97A37">
        <w:rPr>
          <w:rFonts w:ascii="Verdana" w:hAnsi="Verdana"/>
          <w:color w:val="000000"/>
          <w:sz w:val="20"/>
          <w:lang w:val="ru-RU"/>
        </w:rPr>
        <w:t xml:space="preserve"> </w:t>
      </w:r>
      <w:r w:rsidRPr="00B97A37">
        <w:rPr>
          <w:rFonts w:ascii="Verdana" w:hAnsi="Verdana"/>
          <w:color w:val="000000"/>
          <w:sz w:val="20"/>
        </w:rPr>
        <w:t>Redivvus</w:t>
      </w:r>
      <w:r w:rsidRPr="00B97A37">
        <w:rPr>
          <w:rFonts w:ascii="Verdana" w:hAnsi="Verdana"/>
          <w:color w:val="000000"/>
          <w:sz w:val="20"/>
          <w:lang w:val="ru-RU"/>
        </w:rPr>
        <w:t>», и «</w:t>
      </w:r>
      <w:r w:rsidRPr="00B97A37">
        <w:rPr>
          <w:rFonts w:ascii="Verdana" w:hAnsi="Verdana"/>
          <w:color w:val="000000"/>
          <w:sz w:val="20"/>
        </w:rPr>
        <w:t>Salathiel</w:t>
      </w:r>
      <w:r w:rsidRPr="00B97A37">
        <w:rPr>
          <w:rFonts w:ascii="Verdana" w:hAnsi="Verdana"/>
          <w:color w:val="000000"/>
          <w:sz w:val="20"/>
          <w:lang w:val="ru-RU"/>
        </w:rPr>
        <w:t>», и «</w:t>
      </w:r>
      <w:r w:rsidRPr="00B97A37">
        <w:rPr>
          <w:rFonts w:ascii="Verdana" w:hAnsi="Verdana"/>
          <w:color w:val="000000"/>
          <w:sz w:val="20"/>
        </w:rPr>
        <w:t>Pepis</w:t>
      </w:r>
      <w:r w:rsidRPr="00B97A37">
        <w:rPr>
          <w:rFonts w:ascii="Verdana" w:hAnsi="Verdana"/>
          <w:color w:val="000000"/>
          <w:sz w:val="20"/>
          <w:lang w:val="ru-RU"/>
        </w:rPr>
        <w:t xml:space="preserve"> </w:t>
      </w:r>
      <w:r w:rsidRPr="00B97A37">
        <w:rPr>
          <w:rFonts w:ascii="Verdana" w:hAnsi="Verdana"/>
          <w:color w:val="000000"/>
          <w:sz w:val="20"/>
        </w:rPr>
        <w:t>Collection</w:t>
      </w:r>
      <w:r w:rsidRPr="00B97A37">
        <w:rPr>
          <w:rFonts w:ascii="Verdana" w:hAnsi="Verdana"/>
          <w:color w:val="000000"/>
          <w:sz w:val="20"/>
          <w:lang w:val="ru-RU"/>
        </w:rPr>
        <w:t>». А затем в книге, озаглавленной «Гражданин Мира», и в другой, вышедшей двести лет назад, я напал на то, что искал.</w:t>
      </w:r>
    </w:p>
    <w:p w14:paraId="5CA56AB6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lastRenderedPageBreak/>
        <w:t>Майкоб Адер, действительно, посетил Париж в 1643 году и рассказал «Турецкому Шпиону» необыкновенную историю. Он претендовал на то, что он Вечный Жид, и что...</w:t>
      </w:r>
    </w:p>
    <w:p w14:paraId="50FBC0D3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Тут я заснул, так как мои редакторские обязанности в этот день были не легки.</w:t>
      </w:r>
    </w:p>
    <w:p w14:paraId="65215064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Судья Хувер был кандидатом «Трубы» в члены конгресса. Имея надобность переговорить с ним, я зашел к нему рано на следующий день. Мы пошли вместе в город по маленькой уличке, которой я не знал.</w:t>
      </w:r>
    </w:p>
    <w:p w14:paraId="4A160231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Слыхали вы когда-нибудь о Майкобе Адере?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спросил я его, улыбаясь.</w:t>
      </w:r>
    </w:p>
    <w:p w14:paraId="495EE0ED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Да, конечно,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ответил судья: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кстати, это напомнило мне о башмаках, находящихся у него в починке. Вот его лавчонка!</w:t>
      </w:r>
    </w:p>
    <w:p w14:paraId="57E7B6BE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Судья Хувер зашел в грязную маленькую лавчонку. Я посмотрел на вывеску и увидел на ней надпись: «Майк О’Бадер, сапожный и башмачный мастер». Несколько диких гусей с резким криком пролетело в вышине. Я почесал за ухом и нахмурился, а затем вошел в лавку.</w:t>
      </w:r>
    </w:p>
    <w:p w14:paraId="6F5A7E46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Мой Вечный Жид сидел на табурете и тачал подметки. Он был вымочен росой, запачкан травой, нечесан и жалок, и на лице его все еще виднелась необъяснимая горесть, проблематичная печаль и эзотерическая скорбь, которая, казалось, могла быть написана только пером веков.</w:t>
      </w:r>
    </w:p>
    <w:p w14:paraId="7DAB28CE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Судья Хувер вежливо спросил о своих ботинках. Старый сапожник поднял глаза и отвечал довольно здраво. Он несколько дней был болен, сказал он. Завтра ботинки будут готовы. Он посмотрел на меня, и я заметил, что не оставил следа в его памяти. Мы вышли и направились своей дорогой.</w:t>
      </w:r>
    </w:p>
    <w:p w14:paraId="2A495DE6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У старого Майка,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сказал кандидат,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опять был припадок запоя. Он регулярно каждый месяц напивается до бесчувствия, но он хороший сапожник.</w:t>
      </w:r>
    </w:p>
    <w:p w14:paraId="5BA40C28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Его история?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спросил я.</w:t>
      </w:r>
    </w:p>
    <w:p w14:paraId="3F733EEF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Виски,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коротко ответил судья Хувер.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Это объясняет все.</w:t>
      </w:r>
    </w:p>
    <w:p w14:paraId="43423FF3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Я смолчал, но не удовольствовался этим объяснением. Когда представился случай, я спросил о нем старика Селлерса, который жил у меня на хлебах.</w:t>
      </w:r>
    </w:p>
    <w:p w14:paraId="5F9C210C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Майк О’Бадер уже шил башмаки в Монтополисе, когда я приехал сюда пятнадцать лет назад. Я догадываюсь, что горе его от виски. Раз в месяц он сбивается с пути и остается в таком виде неделю. Он воображает, что был еврейским разносчиком и всем об этом рассказывает. Никто не хочет его больше слушать. Когда же трезв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он не дурак. У него много книг в комнатке за лавкой, и он читает их. Я думаю, что все его горе в виски. Но я не был удовлетворен. Мой Вечный Жид все еще не был верно сконструирован для меня. Я нахожу, что женщинам не следует выдавать монополию на все любопытство в мире. И когда самый старый обитатель Монтополиса (на девяносто двадцаток лет моложе Майкоба Адера) зашел ко мне по газетному делу, я направил его непрерывную струю воспоминаний в сторону неразгаданного башмачника. Дядя Эбнер был всеобщей историей Монтополиса, переплетенной в коленкор. О’Бадер,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задребезжал он,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явился сюда в 69 году. Он был первым здешним сапожником. Его теперь считают временно помешанным. Но он никому не вредит. Я думаю, что пьянство повлияло на его мозг. Скверная штука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пьянство. Я очень старый человек, сэр, и никогда не видел добра от пьянства.</w:t>
      </w:r>
    </w:p>
    <w:p w14:paraId="03ACA60D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Не было ли у Майка О’Бадера какой-нибудь горестной потери или несчастия?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спросил я.</w:t>
      </w:r>
    </w:p>
    <w:p w14:paraId="116AE84A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Подождите. Тридцать лет назад было что-то в этом роде. Монтополис, сэр, в то время был очень строгим городом. У Майка О’Бадера тогда была дочь, очень красивая девушка. Она была слишком веселого нрава для Монтополиса, поэтому в один прекрасный день она ушла в другой город, вернее, сбежала с цирком. Через два года она вернулась навестить Майка, разодетая, в кольцах и драгоценностях. Он не хотел ее знать, и она временно поселилась где-то в городе. Думаю, что мужчины ничего бы на это не возразили, но женщины взялись за то, чтобы мужчины выселили девушку.</w:t>
      </w:r>
    </w:p>
    <w:p w14:paraId="4D5E0EC3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И вот однажды ночью решили выгнать ее. Толпа мужчин и женщин выставила ее из дома и погналась за ней с палками и камнями. Она побежала к дому своего отца и умоляла о помощи. Майк отворил, но когда увидел, кто это, то ударом кулака бросил ее на землю захлопнул дверь.</w:t>
      </w:r>
    </w:p>
    <w:p w14:paraId="2C692B4E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Толпа продолжала травить ее, пока она не выбежала совсем за город. А на следующий день ее нашли утопившейся в пруду у Хенторовской мельницы.</w:t>
      </w:r>
    </w:p>
    <w:p w14:paraId="59AF085B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lastRenderedPageBreak/>
        <w:t>Я откинулся на спинку моего невертящегося винтового стула и, точно мандарин, ласково кивнул головой моему горшочку с клейстером.</w:t>
      </w:r>
    </w:p>
    <w:p w14:paraId="2AE06DAA" w14:textId="77777777" w:rsidR="0018684E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Когда у Майка запой,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продолжал дядя Эбнер, разболтавшись,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он воображает себя Вечным Жидом.</w:t>
      </w:r>
    </w:p>
    <w:p w14:paraId="39424184" w14:textId="7EDBEE18" w:rsidR="00E10F0F" w:rsidRPr="00B97A37" w:rsidRDefault="0018684E" w:rsidP="00B97A3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B97A37">
        <w:rPr>
          <w:rFonts w:ascii="Verdana" w:hAnsi="Verdana"/>
          <w:color w:val="000000"/>
          <w:sz w:val="20"/>
          <w:lang w:val="ru-RU"/>
        </w:rPr>
        <w:t>—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Он и есть Вечный Жид,</w:t>
      </w:r>
      <w:r w:rsidRPr="00B97A37">
        <w:rPr>
          <w:rFonts w:ascii="Verdana" w:hAnsi="Verdana"/>
          <w:color w:val="000000"/>
          <w:sz w:val="20"/>
        </w:rPr>
        <w:t> </w:t>
      </w:r>
      <w:r w:rsidRPr="00B97A37">
        <w:rPr>
          <w:rFonts w:ascii="Verdana" w:hAnsi="Verdana"/>
          <w:color w:val="000000"/>
          <w:sz w:val="20"/>
          <w:lang w:val="ru-RU"/>
        </w:rPr>
        <w:t>— сказал я, продолжая кивать головой.</w:t>
      </w:r>
    </w:p>
    <w:sectPr w:rsidR="00E10F0F" w:rsidRPr="00B97A37" w:rsidSect="00B97A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3D2F3" w14:textId="77777777" w:rsidR="001F39D9" w:rsidRDefault="001F39D9" w:rsidP="0018684E">
      <w:pPr>
        <w:spacing w:after="0" w:line="240" w:lineRule="auto"/>
      </w:pPr>
      <w:r>
        <w:separator/>
      </w:r>
    </w:p>
  </w:endnote>
  <w:endnote w:type="continuationSeparator" w:id="0">
    <w:p w14:paraId="34ABD6FF" w14:textId="77777777" w:rsidR="001F39D9" w:rsidRDefault="001F39D9" w:rsidP="00186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2ECCB" w14:textId="77777777" w:rsidR="00B97A37" w:rsidRDefault="00B97A37" w:rsidP="00AD48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B3C9D5A" w14:textId="77777777" w:rsidR="00B97A37" w:rsidRDefault="00B97A37" w:rsidP="00B97A3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9F861" w14:textId="5D976E2D" w:rsidR="00B97A37" w:rsidRPr="00B97A37" w:rsidRDefault="00B97A37" w:rsidP="00B97A37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B97A37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B97A37">
      <w:rPr>
        <w:rStyle w:val="PageNumber"/>
        <w:rFonts w:ascii="Arial" w:hAnsi="Arial" w:cs="Arial"/>
        <w:color w:val="999999"/>
        <w:sz w:val="20"/>
      </w:rPr>
      <w:t>http</w:t>
    </w:r>
    <w:r w:rsidRPr="00B97A37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B97A37">
      <w:rPr>
        <w:rStyle w:val="PageNumber"/>
        <w:rFonts w:ascii="Arial" w:hAnsi="Arial" w:cs="Arial"/>
        <w:color w:val="999999"/>
        <w:sz w:val="20"/>
      </w:rPr>
      <w:t>artefact</w:t>
    </w:r>
    <w:r w:rsidRPr="00B97A37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B97A37">
      <w:rPr>
        <w:rStyle w:val="PageNumber"/>
        <w:rFonts w:ascii="Arial" w:hAnsi="Arial" w:cs="Arial"/>
        <w:color w:val="999999"/>
        <w:sz w:val="20"/>
      </w:rPr>
      <w:t>lib</w:t>
    </w:r>
    <w:r w:rsidRPr="00B97A37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B97A37">
      <w:rPr>
        <w:rStyle w:val="PageNumber"/>
        <w:rFonts w:ascii="Arial" w:hAnsi="Arial" w:cs="Arial"/>
        <w:color w:val="999999"/>
        <w:sz w:val="20"/>
      </w:rPr>
      <w:t>ru</w:t>
    </w:r>
    <w:r w:rsidRPr="00B97A37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B8F0C" w14:textId="77777777" w:rsidR="00B97A37" w:rsidRDefault="00B97A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A7E30" w14:textId="77777777" w:rsidR="001F39D9" w:rsidRDefault="001F39D9" w:rsidP="0018684E">
      <w:pPr>
        <w:spacing w:after="0" w:line="240" w:lineRule="auto"/>
      </w:pPr>
      <w:r>
        <w:separator/>
      </w:r>
    </w:p>
  </w:footnote>
  <w:footnote w:type="continuationSeparator" w:id="0">
    <w:p w14:paraId="7B4D3C63" w14:textId="77777777" w:rsidR="001F39D9" w:rsidRDefault="001F39D9" w:rsidP="0018684E">
      <w:pPr>
        <w:spacing w:after="0" w:line="240" w:lineRule="auto"/>
      </w:pPr>
      <w:r>
        <w:continuationSeparator/>
      </w:r>
    </w:p>
  </w:footnote>
  <w:footnote w:id="1">
    <w:p w14:paraId="5649F8AB" w14:textId="575BF7E7" w:rsidR="0018684E" w:rsidRDefault="0018684E" w:rsidP="00B97A37">
      <w:pPr>
        <w:pStyle w:val="FootNote"/>
        <w:spacing w:after="60"/>
        <w:ind w:firstLine="0"/>
      </w:pPr>
      <w:r w:rsidRPr="00B97A37">
        <w:rPr>
          <w:vertAlign w:val="superscript"/>
        </w:rPr>
        <w:footnoteRef/>
      </w:r>
      <w:r>
        <w:t xml:space="preserve"> </w:t>
      </w:r>
      <w:r w:rsidRPr="00B97A37">
        <w:rPr>
          <w:rFonts w:ascii="Calibri" w:hAnsi="Calibri" w:cs="Calibri"/>
        </w:rPr>
        <w:t>Лига</w:t>
      </w:r>
      <w:r w:rsidR="00B97A37">
        <w:rPr>
          <w:rFonts w:ascii="Calibri" w:hAnsi="Calibri" w:cs="Calibri"/>
        </w:rPr>
        <w:t xml:space="preserve"> — </w:t>
      </w:r>
      <w:r w:rsidRPr="00B97A37">
        <w:rPr>
          <w:rFonts w:ascii="Calibri" w:hAnsi="Calibri" w:cs="Calibri"/>
        </w:rPr>
        <w:t>три мили. (</w:t>
      </w:r>
      <w:r w:rsidRPr="00B97A37">
        <w:rPr>
          <w:rFonts w:ascii="Calibri" w:hAnsi="Calibri" w:cs="Calibri"/>
          <w:i/>
          <w:iCs/>
        </w:rPr>
        <w:t>Примеч. пер.</w:t>
      </w:r>
      <w:r w:rsidRPr="00B97A37">
        <w:rPr>
          <w:rFonts w:ascii="Calibri" w:hAnsi="Calibri" w:cs="Calibri"/>
        </w:rPr>
        <w:t>).</w:t>
      </w:r>
    </w:p>
  </w:footnote>
  <w:footnote w:id="2">
    <w:p w14:paraId="6ED58BF7" w14:textId="4CA20E26" w:rsidR="0018684E" w:rsidRDefault="0018684E" w:rsidP="00B97A37">
      <w:pPr>
        <w:pStyle w:val="FootNote"/>
        <w:spacing w:after="60"/>
        <w:ind w:firstLine="0"/>
      </w:pPr>
      <w:r w:rsidRPr="00B97A37">
        <w:rPr>
          <w:vertAlign w:val="superscript"/>
        </w:rPr>
        <w:footnoteRef/>
      </w:r>
      <w:r>
        <w:t xml:space="preserve"> </w:t>
      </w:r>
      <w:r w:rsidRPr="00B97A37">
        <w:rPr>
          <w:rFonts w:ascii="Calibri" w:hAnsi="Calibri" w:cs="Calibri"/>
        </w:rPr>
        <w:t>Эрон Барр</w:t>
      </w:r>
      <w:r w:rsidR="00B97A37">
        <w:rPr>
          <w:rFonts w:ascii="Calibri" w:hAnsi="Calibri" w:cs="Calibri"/>
        </w:rPr>
        <w:t xml:space="preserve"> — </w:t>
      </w:r>
      <w:r w:rsidRPr="00B97A37">
        <w:rPr>
          <w:rFonts w:ascii="Calibri" w:hAnsi="Calibri" w:cs="Calibri"/>
        </w:rPr>
        <w:t>американский вице</w:t>
      </w:r>
      <w:r w:rsidRPr="00B97A37">
        <w:rPr>
          <w:rFonts w:ascii="Calibri" w:hAnsi="Calibri" w:cs="Calibri"/>
        </w:rPr>
        <w:noBreakHyphen/>
        <w:t>президент в 1800—1804 гг., обвинявшийся в заговоре с целью отторгнуть западные территории США.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F318C" w14:textId="77777777" w:rsidR="00B97A37" w:rsidRDefault="00B97A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B8C7D" w14:textId="5F47B084" w:rsidR="00B97A37" w:rsidRPr="00B97A37" w:rsidRDefault="00B97A37" w:rsidP="00B97A37">
    <w:pPr>
      <w:pStyle w:val="Header"/>
      <w:rPr>
        <w:rFonts w:ascii="Arial" w:hAnsi="Arial" w:cs="Arial"/>
        <w:color w:val="999999"/>
        <w:sz w:val="20"/>
        <w:lang w:val="ru-RU"/>
      </w:rPr>
    </w:pPr>
    <w:r w:rsidRPr="00B97A37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A757B" w14:textId="77777777" w:rsidR="00B97A37" w:rsidRDefault="00B97A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8684E"/>
    <w:rsid w:val="001F39D9"/>
    <w:rsid w:val="002835C5"/>
    <w:rsid w:val="0029639D"/>
    <w:rsid w:val="00326F90"/>
    <w:rsid w:val="009157B0"/>
    <w:rsid w:val="00AA1D8D"/>
    <w:rsid w:val="00B47730"/>
    <w:rsid w:val="00B97A37"/>
    <w:rsid w:val="00CB0664"/>
    <w:rsid w:val="00E10F0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8250F01"/>
  <w14:defaultImageDpi w14:val="300"/>
  <w15:docId w15:val="{5693948F-0D27-4EE9-A97F-50BF979B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Cite">
    <w:name w:val="Cite"/>
    <w:next w:val="Normal"/>
    <w:uiPriority w:val="99"/>
    <w:rsid w:val="0018684E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FootNote">
    <w:name w:val="FootNote"/>
    <w:next w:val="Normal"/>
    <w:uiPriority w:val="99"/>
    <w:rsid w:val="0018684E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B97A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3021</Words>
  <Characters>15984</Characters>
  <Application>Microsoft Office Word</Application>
  <DocSecurity>0</DocSecurity>
  <Lines>296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18910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Дверь, не знающая отдыха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2025-05-10T01:41:00Z</dcterms:modified>
  <cp:category/>
</cp:coreProperties>
</file>