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DDEE" w14:textId="77777777" w:rsidR="00A1629C" w:rsidRPr="00DD3F4A" w:rsidRDefault="00A1629C" w:rsidP="00DD3F4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D3F4A">
        <w:rPr>
          <w:rFonts w:ascii="Verdana" w:hAnsi="Verdana"/>
          <w:color w:val="000000"/>
          <w:sz w:val="32"/>
          <w:lang w:val="ru-RU"/>
        </w:rPr>
        <w:t>Октябрь и Июнь</w:t>
      </w:r>
    </w:p>
    <w:p w14:paraId="45DCBCF7" w14:textId="62E65E56" w:rsidR="00A1629C" w:rsidRPr="00DD3F4A" w:rsidRDefault="000B4CDE" w:rsidP="00DD3F4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D3F4A">
        <w:rPr>
          <w:rFonts w:ascii="Verdana" w:hAnsi="Verdana"/>
          <w:color w:val="000000"/>
          <w:sz w:val="24"/>
          <w:lang w:val="ru-RU"/>
        </w:rPr>
        <w:t>О. Генри</w:t>
      </w:r>
    </w:p>
    <w:p w14:paraId="404A30D6" w14:textId="3ABE00C1" w:rsidR="00A1629C" w:rsidRPr="00DD3F4A" w:rsidRDefault="00A1629C" w:rsidP="00DD3F4A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79406B2A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5C19E7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Капитан мрачно посмотрел на свою шпагу, висевшую на стене. В стоящем рядом шкафу висел его запачканный мундир, потемневший и потертый от погоды и долгой службы. Казалось, что так много, много времени прошло с той поры военных тревог...</w:t>
      </w:r>
    </w:p>
    <w:p w14:paraId="635A7F45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Ветеран тяжелых времен, пережитых родиной, он теперь силой женских ласковых глаз и улыбающихся губ был обречен на постыдную сдачу. Сидя в своей тихой комнате, он держал в руке письмо, которое только что получил от нее,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письмо, вызвавшее на лице его мрачное выражение. Он перечёл фатальные строки, разрушившие его надежды:</w:t>
      </w:r>
    </w:p>
    <w:p w14:paraId="21D1576E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713D6DF" w14:textId="77777777" w:rsidR="00A1629C" w:rsidRPr="00DD3F4A" w:rsidRDefault="00A1629C" w:rsidP="00DD3F4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DD3F4A">
        <w:rPr>
          <w:rFonts w:ascii="Verdana" w:hAnsi="Verdana"/>
          <w:color w:val="000000"/>
          <w:sz w:val="20"/>
        </w:rPr>
        <w:t>«Отклоняя честь, которую вы оказали мне, предложив быть вашей женой, я чувствую, что должна высказаться откровенно. Причины</w:t>
      </w:r>
      <w:r w:rsidRPr="00DD3F4A">
        <w:rPr>
          <w:rFonts w:ascii="Verdana" w:hAnsi="Verdana"/>
          <w:color w:val="000000"/>
          <w:sz w:val="20"/>
          <w:lang w:val="en-US"/>
        </w:rPr>
        <w:t> </w:t>
      </w:r>
      <w:r w:rsidRPr="00DD3F4A">
        <w:rPr>
          <w:rFonts w:ascii="Verdana" w:hAnsi="Verdana"/>
          <w:color w:val="000000"/>
          <w:sz w:val="20"/>
        </w:rPr>
        <w:t>— большая разница в наших годах. Вы мне очень, очень нравитесь, но я уверена, что брак наш не был бы счастливым. Мне тяжело касаться этого, но я надеюсь, что вы оцените прямоту, с которой я вам называю настоящую причину моего отказа».</w:t>
      </w:r>
    </w:p>
    <w:p w14:paraId="4F2726E4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0BD8AA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Капитан вздохнул и подпер голову рукой. Правда, между ними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большая разница в летах. Но он был крепок и вынослив. У него были положение и богатство. Неужели же его любовь, его нежные заботы, те преимущества, которые он может дать ей, не заставят ее забыть о разнице лет? Кроме того, он был почти уверен что она любит его...</w:t>
      </w:r>
    </w:p>
    <w:p w14:paraId="5D83B172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Капитан был человеком быстрых действий. В бою он отличался решимостью и энергией. Он отправится к ней и будет лично защищать свое дело! Возраст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разве он может стать между ним и любимой женщиной?</w:t>
      </w:r>
    </w:p>
    <w:p w14:paraId="203B4B64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Через два часа он стоял в легком походном снаряжении, готовый к величайшему бою. Он сел в поезд, идущий в старый южный город Теннесси, где она жила.</w:t>
      </w:r>
    </w:p>
    <w:p w14:paraId="1DC8012A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Теодора Диминг сидела на ступенях красивого дома с портиком и наслаждалась летними сумерками, когда капитан вошел в калитку и направился к ней по усыпанной песком дорожке. Она встретила его улыбкой, в которой не было смущения. Когда капитан стоял ступенькой ниже ее, разница в возрасте не была так заметна. Он был высокого роста, стройный, загорелый, с ясными глазами. Она находилась в расцвете женственности.</w:t>
      </w:r>
    </w:p>
    <w:p w14:paraId="1CE166D3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Я не ожидала вас,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сказала Теодора,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но раз вы тут, то можете присесть на ступеньку. Разве вы не получили моего письма?</w:t>
      </w:r>
    </w:p>
    <w:p w14:paraId="0E3279D5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Получил,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ответил капитан,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потому-то и приехал! Послушайте, Тео, обдумайте, пожалуйста еще раз ваш ответ.</w:t>
      </w:r>
    </w:p>
    <w:p w14:paraId="4178974D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Теодора ласково улыбнулась ему. Он выглядел хорошо для своего возраста. Она искренно любила его силу, здоровый вид, мужество. Может быть, если бы...</w:t>
      </w:r>
    </w:p>
    <w:p w14:paraId="4A514448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Нет, нет,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сказала она, решительно покачав головой,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об этом не может быть и речи. Вы мне ужасно нравитесь, но жениться нам не следует. Мой возраст и ваш... но не заставляйте меня повторять все снова. Я уже писала вам об этом.</w:t>
      </w:r>
    </w:p>
    <w:p w14:paraId="2AB559CC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Капитан немного покраснел сквозь бронзу своего лица. Он некоторое время молчал, грустно смотря в вечерние сумерки. Право, Судьба и Время сыграли с ним скверную штуку. Всего несколько лет стояли между ним и счастьем...</w:t>
      </w:r>
    </w:p>
    <w:p w14:paraId="0A42A035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Рука Теодоры сползла и лежала теперь уже в его крепкой, загорелой рукой. Она, наконец, испытывала чувство, близкое к любви.</w:t>
      </w:r>
    </w:p>
    <w:p w14:paraId="3908D477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Не принимайте этого так близко к сердцу,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мягко сказала она.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Все делается к лучшему. Я все это рассудила очень благоразумно. Когда-нибудь вы будете рады, что не женились на мне. Все это было бы хорошо и мило на некоторое время, но,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подумайте только!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какие у нас с вами будут разные вкусы через несколько скоро пролетевших лет! Одному захочется по вечерам сидеть у камина и читать, а может быть, и возиться с невралгией или ревматизмом, тогда как другого страстно будут манить театры, балы и поздние ужины. Нет, дорогой друг! Если наши отношения нельзя определенно назвать январем и маем, то, во всяком случае, это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— октябрь и самое начало июня.</w:t>
      </w:r>
    </w:p>
    <w:p w14:paraId="22CBB073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Я бы всегда поступал так, как вы того желали бы, Тео! Если бы вы только хотели...</w:t>
      </w:r>
    </w:p>
    <w:p w14:paraId="7B3CEFBC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Нет, вы бы этого не делали. Теперь вам кажется, что вы так поступали бы, но этого не было бы в действительности. Пожалуйста, не просите меня больше.</w:t>
      </w:r>
    </w:p>
    <w:p w14:paraId="6BC5F5D5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Капитан проиграл битву. Но он был галантный боец: когда он поднялся, чтобы проститься окончательно, рот его был сурово сжат и плечи выпрямлены.</w:t>
      </w:r>
    </w:p>
    <w:p w14:paraId="2474D402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В ту же ночь он уехал обратно на Север. И на следующий вечер снова находился в своей комнате, где на стене висела его шпага. Он одевался к обеду и завязывал свой белый галстук очень аккуратным бантом. И в то же время задумчиво разговаривал сам с собой:</w:t>
      </w:r>
    </w:p>
    <w:p w14:paraId="30F60C4C" w14:textId="77777777" w:rsidR="00A1629C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D3F4A">
        <w:rPr>
          <w:rFonts w:ascii="Verdana" w:hAnsi="Verdana"/>
          <w:color w:val="000000"/>
          <w:sz w:val="20"/>
          <w:lang w:val="ru-RU"/>
        </w:rPr>
        <w:t>—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>Честное слово, мне кажется, что Тео в конце концов права. Нельзя отрицать, что она очаровательна, но ей должно быть лет двадцать восемь, по самому пристрастному счету.</w:t>
      </w:r>
    </w:p>
    <w:p w14:paraId="5230D16B" w14:textId="6A428298" w:rsidR="003876AF" w:rsidRPr="00DD3F4A" w:rsidRDefault="00A1629C" w:rsidP="00DD3F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D3F4A">
        <w:rPr>
          <w:rFonts w:ascii="Verdana" w:hAnsi="Verdana"/>
          <w:color w:val="000000"/>
          <w:sz w:val="20"/>
          <w:lang w:val="ru-RU"/>
        </w:rPr>
        <w:t>Видите ли,</w:t>
      </w:r>
      <w:r w:rsidRPr="00DD3F4A">
        <w:rPr>
          <w:rFonts w:ascii="Verdana" w:hAnsi="Verdana"/>
          <w:color w:val="000000"/>
          <w:sz w:val="20"/>
        </w:rPr>
        <w:t> </w:t>
      </w:r>
      <w:r w:rsidRPr="00DD3F4A">
        <w:rPr>
          <w:rFonts w:ascii="Verdana" w:hAnsi="Verdana"/>
          <w:color w:val="000000"/>
          <w:sz w:val="20"/>
          <w:lang w:val="ru-RU"/>
        </w:rPr>
        <w:t xml:space="preserve">— капитану было всего девятнадцать лет, и шпага его никогда не вынималась из ножен, кроме как на ученье в Чатануга. </w:t>
      </w:r>
      <w:r w:rsidRPr="00DD3F4A">
        <w:rPr>
          <w:rFonts w:ascii="Verdana" w:hAnsi="Verdana"/>
          <w:color w:val="000000"/>
          <w:sz w:val="20"/>
        </w:rPr>
        <w:t>Ближе к Испано-Американской войне он никогда не подходил.</w:t>
      </w:r>
    </w:p>
    <w:sectPr w:rsidR="003876AF" w:rsidRPr="00DD3F4A" w:rsidSect="00DD3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965B" w14:textId="77777777" w:rsidR="009B514F" w:rsidRDefault="009B514F" w:rsidP="00DD3F4A">
      <w:pPr>
        <w:spacing w:after="0" w:line="240" w:lineRule="auto"/>
      </w:pPr>
      <w:r>
        <w:separator/>
      </w:r>
    </w:p>
  </w:endnote>
  <w:endnote w:type="continuationSeparator" w:id="0">
    <w:p w14:paraId="0F6E64DB" w14:textId="77777777" w:rsidR="009B514F" w:rsidRDefault="009B514F" w:rsidP="00DD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8D94" w14:textId="77777777" w:rsidR="00DD3F4A" w:rsidRDefault="00DD3F4A" w:rsidP="000235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F06F99" w14:textId="77777777" w:rsidR="00DD3F4A" w:rsidRDefault="00DD3F4A" w:rsidP="00DD3F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12A2" w14:textId="186B0397" w:rsidR="00DD3F4A" w:rsidRPr="00DD3F4A" w:rsidRDefault="00DD3F4A" w:rsidP="00DD3F4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D3F4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D3F4A">
      <w:rPr>
        <w:rStyle w:val="PageNumber"/>
        <w:rFonts w:ascii="Arial" w:hAnsi="Arial" w:cs="Arial"/>
        <w:color w:val="999999"/>
        <w:sz w:val="20"/>
      </w:rPr>
      <w:t>http</w:t>
    </w:r>
    <w:r w:rsidRPr="00DD3F4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D3F4A">
      <w:rPr>
        <w:rStyle w:val="PageNumber"/>
        <w:rFonts w:ascii="Arial" w:hAnsi="Arial" w:cs="Arial"/>
        <w:color w:val="999999"/>
        <w:sz w:val="20"/>
      </w:rPr>
      <w:t>artefact</w:t>
    </w:r>
    <w:r w:rsidRPr="00DD3F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D3F4A">
      <w:rPr>
        <w:rStyle w:val="PageNumber"/>
        <w:rFonts w:ascii="Arial" w:hAnsi="Arial" w:cs="Arial"/>
        <w:color w:val="999999"/>
        <w:sz w:val="20"/>
      </w:rPr>
      <w:t>lib</w:t>
    </w:r>
    <w:r w:rsidRPr="00DD3F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D3F4A">
      <w:rPr>
        <w:rStyle w:val="PageNumber"/>
        <w:rFonts w:ascii="Arial" w:hAnsi="Arial" w:cs="Arial"/>
        <w:color w:val="999999"/>
        <w:sz w:val="20"/>
      </w:rPr>
      <w:t>ru</w:t>
    </w:r>
    <w:r w:rsidRPr="00DD3F4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9F7E" w14:textId="77777777" w:rsidR="00DD3F4A" w:rsidRDefault="00DD3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E30EE" w14:textId="77777777" w:rsidR="009B514F" w:rsidRDefault="009B514F" w:rsidP="00DD3F4A">
      <w:pPr>
        <w:spacing w:after="0" w:line="240" w:lineRule="auto"/>
      </w:pPr>
      <w:r>
        <w:separator/>
      </w:r>
    </w:p>
  </w:footnote>
  <w:footnote w:type="continuationSeparator" w:id="0">
    <w:p w14:paraId="133C1EA1" w14:textId="77777777" w:rsidR="009B514F" w:rsidRDefault="009B514F" w:rsidP="00DD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9B4D" w14:textId="77777777" w:rsidR="00DD3F4A" w:rsidRDefault="00DD3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FE93" w14:textId="7D7CE654" w:rsidR="00DD3F4A" w:rsidRPr="00DD3F4A" w:rsidRDefault="00DD3F4A" w:rsidP="00DD3F4A">
    <w:pPr>
      <w:pStyle w:val="Header"/>
      <w:rPr>
        <w:rFonts w:ascii="Arial" w:hAnsi="Arial" w:cs="Arial"/>
        <w:color w:val="999999"/>
        <w:sz w:val="20"/>
        <w:lang w:val="ru-RU"/>
      </w:rPr>
    </w:pPr>
    <w:r w:rsidRPr="00DD3F4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BD47B" w14:textId="77777777" w:rsidR="00DD3F4A" w:rsidRDefault="00DD3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4CDE"/>
    <w:rsid w:val="0015074B"/>
    <w:rsid w:val="0029639D"/>
    <w:rsid w:val="00326F90"/>
    <w:rsid w:val="003876AF"/>
    <w:rsid w:val="009B514F"/>
    <w:rsid w:val="00A1629C"/>
    <w:rsid w:val="00AA1D8D"/>
    <w:rsid w:val="00B47730"/>
    <w:rsid w:val="00CB0664"/>
    <w:rsid w:val="00DD3F4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03A610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A1629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D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752</Words>
  <Characters>3897</Characters>
  <Application>Microsoft Office Word</Application>
  <DocSecurity>0</DocSecurity>
  <Lines>76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Октябрь и Июнь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2025-05-10T01:42:00Z</dcterms:modified>
  <cp:category/>
</cp:coreProperties>
</file>