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EA71" w14:textId="77777777" w:rsidR="00B10418" w:rsidRPr="0004667D" w:rsidRDefault="00B10418" w:rsidP="0004667D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04667D">
        <w:rPr>
          <w:rFonts w:ascii="Verdana" w:hAnsi="Verdana"/>
          <w:color w:val="000000"/>
          <w:sz w:val="32"/>
          <w:lang w:val="ru-RU"/>
        </w:rPr>
        <w:t>Методы Шенрока Джольнса</w:t>
      </w:r>
    </w:p>
    <w:p w14:paraId="0641EA37" w14:textId="43A6DCA9" w:rsidR="00B10418" w:rsidRPr="0004667D" w:rsidRDefault="001F167B" w:rsidP="0004667D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4667D">
        <w:rPr>
          <w:rFonts w:ascii="Verdana" w:hAnsi="Verdana"/>
          <w:color w:val="000000"/>
          <w:sz w:val="24"/>
          <w:lang w:val="ru-RU"/>
        </w:rPr>
        <w:t>О. Генри</w:t>
      </w:r>
    </w:p>
    <w:p w14:paraId="29C2E872" w14:textId="45C252D5" w:rsidR="00B10418" w:rsidRPr="0004667D" w:rsidRDefault="00B10418" w:rsidP="0004667D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Перевод Зин. Львовского</w:t>
      </w:r>
    </w:p>
    <w:p w14:paraId="355C1430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87F46D0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Я счастлив, что могу считать Шенрока Джольнса, великого нью-йоркского детектива, одним из моих друзей. Джольнса, по всей справедливости, можно назвать мозгом городского детективного дела. Он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большой специалист по машинописи, его обязанности заключаются в том, чтобы в дни расследования «тайны убийства» сидеть в главной полицейской квартире, за настольным телефоном, и принимать донесения «фантазеров», докладывающих о преступлении.</w:t>
      </w:r>
    </w:p>
    <w:p w14:paraId="35CC5714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Но в иные дни, более свободные, когда донесения приходят очень вяло, а три или четыре газеты уже успели раструбить по всему миру и назвать некоторых преступников, Джольнс предпринимает со мной прогулку по городу и, к моему величайшему удовольствию, рассказывает о своих чудеснейших методах наблюдения и дедукции. Как-то на днях я ввалился в главную квартиру и нашел великого детектива сосредоточенно глядящим на веревочку, которая была туго перевязана на его мизинце.</w:t>
      </w:r>
    </w:p>
    <w:p w14:paraId="7B3578F9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Доброе утро, Уотсуп!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сказал он, не поворачивая головы: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я очень рад, что вы наконец осветили свою квартиру электричеством!</w:t>
      </w:r>
    </w:p>
    <w:p w14:paraId="4D6ED913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Я очень прошу вас сказать мне, каким образом вы узнали про это? воскликнул я, пораженный.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Я уверен, что я до сих пор никому ровно даже не намекнул об этом! Электричество было проведено неожиданно, и только сегодня утром закончилась проводка.</w:t>
      </w:r>
    </w:p>
    <w:p w14:paraId="308A880B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Да ничего легче быть не может!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весело ответил мне Джольнс.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Как только вы вошли, я тотчас же почувствовал запах вашей сигары. Я понимаю толк в дорогих сигарах и знаю еще, что лишь три человека в Нью-Йорке могут позволить себе курить хорошие сигары и в то же время оплачивать нынешние счета газового общества, Это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чепушная задача!</w:t>
      </w:r>
    </w:p>
    <w:p w14:paraId="4D91D52D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А вот я сейчас работаю над другой, моей собственной проблемой!</w:t>
      </w:r>
    </w:p>
    <w:p w14:paraId="6EAC0E9D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А что за веревочка на вашем пальце?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59B9931F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Да вот в ней-то и заключается моя проблема!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ответил Джольнс. Жена повязала эту веревочку сегодня утром для того, чтобы я не забыл послать что-то домой. Присядьте, Уотсуп, и простите... Я только несколько минут.</w:t>
      </w:r>
    </w:p>
    <w:p w14:paraId="3F4DF04B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Выдающийся детектив подошел к стенному телефону и простоял, с трубкой у уха, минут десять.</w:t>
      </w:r>
    </w:p>
    <w:p w14:paraId="2C083388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Принимали донесение?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спросил я после того, как он вернулся на свое место.</w:t>
      </w:r>
    </w:p>
    <w:p w14:paraId="51ADAA6B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Возможно,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 улыбкой возразил Джольнс: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до известной степени это тоже может быть названо донесением. Знаете, дружище, я буду с вами вполне откровенен. Я, что называется, переборщил. Я увеличивал да увеличивал дозы, и теперь дошло до того, что морфий совершенно перестал оказывать на меня действие. Мне необходимо теперь что-то посильнее! Этот телефон сейчас соединял меня с одной комнатой в отеле «Уольдорф», где автор читал свое произведение. Ну-с, а теперь перейдем к разрешению проблемы этой веревочки.</w:t>
      </w:r>
    </w:p>
    <w:p w14:paraId="0E6FA5B0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После пяти минут самой сосредоточенной тишины, Джольнс посмотрел на меня с улыбкой и покачал головой.</w:t>
      </w:r>
    </w:p>
    <w:p w14:paraId="6C340A1B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Удивительный человек!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воскликнул я: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уже?!</w:t>
      </w:r>
    </w:p>
    <w:p w14:paraId="23749E5A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Это очень просто!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сказал он, подняв палец.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Вы видите этот узелок? Это для того, чтобы я не забыл!</w:t>
      </w:r>
    </w:p>
    <w:p w14:paraId="4BEBB5F1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Значит, он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незабудка! Но незабудка есть цветок</w:t>
      </w:r>
      <w:r w:rsidRPr="0004667D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и, следовательно, речь идет о мешке муки, который я должен послать домой.</w:t>
      </w:r>
    </w:p>
    <w:p w14:paraId="2CAFB0D3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Замечательно!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не мог я удержать крик изумления.</w:t>
      </w:r>
    </w:p>
    <w:p w14:paraId="6B1F530F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Не угодно ли вам пройтись со мной?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предложил Джольнс.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В настоящее время можно говорить только об одном значительном случае, сказал он мне.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 xml:space="preserve">— Некий Мак-Карти, старик ста четырех лет от роду, умер от того, что объелся бананов. Все данные так убедительно указывали на мафию, что полиция окружила </w:t>
      </w:r>
      <w:r w:rsidRPr="0004667D">
        <w:rPr>
          <w:rFonts w:ascii="Verdana" w:hAnsi="Verdana"/>
          <w:color w:val="000000"/>
          <w:sz w:val="20"/>
          <w:lang w:val="ru-RU"/>
        </w:rPr>
        <w:lastRenderedPageBreak/>
        <w:t>на Второй Авеню Катценъяммер Гамбринус Клуб №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2, и поимка убийцы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только вопрос нескольких часов. Детективные силы еще не призваны на помощь.</w:t>
      </w:r>
    </w:p>
    <w:p w14:paraId="2BC2606F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Мы с Джольнсом вышли на улицу и направились к углу, где должны были сесть в трамвай. На полпути мы встретили Рейнгельдера, нашего общего знакомого, который занимал какое-то положение в Сити-Холл.</w:t>
      </w:r>
    </w:p>
    <w:p w14:paraId="5AFA5113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Доброе утро!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сказал Джольнс, остановившись.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Я вижу, что вы сегодня хорошо позавтракали.</w:t>
      </w:r>
    </w:p>
    <w:p w14:paraId="50051C12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Всегда следя за малейшими проявлениями замечательной дедуктивной работы моего друга, я обратил внимание на то, что Джольнс бросил мгновенный взгляд на большое желтое пятно на груди сорочки и на пятно поменьше на подбородке Рейнгельдера. Несомненно было, что эти пятна оставлены яичным желтком.</w:t>
      </w:r>
    </w:p>
    <w:p w14:paraId="6F12B408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Опять вы пускаете в ход ваши детективные методы!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воскликнул Рейнгельдер, улыбаясь во весь рот и покачиваясь от смеху.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Ладно, готов побиться об заклад на выпивку и сигары, что вы никак не отгадаете, чем я сегодня завтракал.</w:t>
      </w:r>
    </w:p>
    <w:p w14:paraId="3B917A69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Идет!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ответил Джольнс: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сосиски, черный хлеб и кофе!</w:t>
      </w:r>
    </w:p>
    <w:p w14:paraId="5711F060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Рейнгельдер подтвердил правильность диагноза и заплатил пари.</w:t>
      </w:r>
    </w:p>
    <w:p w14:paraId="663F71BB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Когда мы пошли дальше, я обратился к моему другу за разъяснением:</w:t>
      </w:r>
    </w:p>
    <w:p w14:paraId="2AFB117D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Я думаю, что вы обратили внимание на яичные пятна на его груди и подбородке?</w:t>
      </w:r>
    </w:p>
    <w:p w14:paraId="7CDABA3A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Верно!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отозвался Джольнс: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я именно с этого и начал! Рейнгельдер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очень экономный и бережливый человек. Вчера яйца на базаре упали до двадцати восьми центов за дюжину. Сегодня же они стоили сорок два цента. Рейнгельдер вчера ел яйца, а сегодня уже вернулся к своему обыденному меню. С такими мелочами необходимо считаться: они очень значительны. С ними знакомишься в приготовительном классе: это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арифметика нашего дела!</w:t>
      </w:r>
    </w:p>
    <w:p w14:paraId="6E2750C2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Когда мы вошли в трамвай, то сразу увидели, что все места заняты преимущественно женщинами. Мы с Джольнсом остались на задней площадке.</w:t>
      </w:r>
    </w:p>
    <w:p w14:paraId="75520EE5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Приблизительно посреди вагона сидел пожилой господин с короткой седенькой бородкой, который производил впечатление типичного, хорошо одетого ньюйоркца. На следующих остановках в вагон вошло еще несколько женщин, и уже три-четыре дамы стояли около седого господина, держась за кожаные ремни к выразительно глядя на мужчину, который занимал желанное место. Но тот решительно удерживал свое место.</w:t>
      </w:r>
    </w:p>
    <w:p w14:paraId="68126119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Мы, нью-иоркцы,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сказал я, обратись к Джольнсу,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настолько утратили свои былые манеры, что даже на людях не придерживаемся правил вежливости!</w:t>
      </w:r>
    </w:p>
    <w:p w14:paraId="2423EA4E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Очень может быть!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легко ответил Джольнс: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но этот господин, о котором вы, вероятно, сейчас говорите, уроженец Старой Виргинии и притом очень вежливый и услужливый человек! Он провел несколько дней в Нью-Йорке, тут же с ним его жена и две дочери, и все они сегодня ночью уезжают на Юг.</w:t>
      </w:r>
    </w:p>
    <w:p w14:paraId="10E06D3C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Вы, оказывается, знаете его?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воскликнул я смутившись.</w:t>
      </w:r>
    </w:p>
    <w:p w14:paraId="0CCB416F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Я никогда в жизни, до тех пор, пока мы не вошли в вагон, не видел его!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улыбаясь, ответил детектив,</w:t>
      </w:r>
    </w:p>
    <w:p w14:paraId="6C9A005C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Но тогда, во имя золотых зубов Эндорской ведьмы, объясните мне, что это значит! Если все ваши заключения сделаны лишь на основании одной видимости, то не иначе, как вы призвали на помощь черную магию!</w:t>
      </w:r>
    </w:p>
    <w:p w14:paraId="6B0CBCBC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Нет, это привычка к наблюдениям, и ничего больше!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ответил Джольнс.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Если этот старый джентльмэн выйдет из вагона до нас, то надеюсь, что мне удастся доказать вам всю правильность моего вывода. Через три остановки господин встал, с намерением выйти из вагона. В дверях мой друг обратился к нему:</w:t>
      </w:r>
    </w:p>
    <w:p w14:paraId="62B1671D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Простите великодушно, сэр, но не будете ли вы полковник Гюнтер из Норфолька, Виргиния?</w:t>
      </w:r>
    </w:p>
    <w:p w14:paraId="4ACDB640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Нет, сэр!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последовал исключительно вежливый ответ: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моя фамилия, сэр,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Эллисон! Я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майор Унфельд Р.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Эллисон, из Ферфакса в том же штате. Я, сэр, знаю очень много людей в Норфольке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 xml:space="preserve">— Гудришей, Толливеров и Кребтри, сэр, но до сих пор я не имел удовольствия встретить там вашего друга полковника Гюнтера. Весьма рад доложить вам, сэр, что сегодня ночью я уезжаю в Виргинию, после того как провел здесь вместе с женой и тремя дочерьми несколько дней. В Норфольке я буду приблизительно через десять дней, и, если вам угодно назвать мне ваше имя, </w:t>
      </w:r>
      <w:r w:rsidRPr="0004667D">
        <w:rPr>
          <w:rFonts w:ascii="Verdana" w:hAnsi="Verdana"/>
          <w:color w:val="000000"/>
          <w:sz w:val="20"/>
          <w:lang w:val="ru-RU"/>
        </w:rPr>
        <w:lastRenderedPageBreak/>
        <w:t>то я с удовольствием повидаюсь с полковником Гюнтером и передам, что вы справлялись о нем.</w:t>
      </w:r>
    </w:p>
    <w:p w14:paraId="50D5929C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Душевно благодарю вас,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отозвался Джольнс: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уж раз вы так любезны, то я прошу передать ему привет от Рейнольдса. Я взглянул на великого нью-йоркского детектива и сразу заметил выражение печали на его строгом, с четкими линиями, лице. Самая маленькая ошибка в определении всегда огорчала Шенрока Джольнса.</w:t>
      </w:r>
    </w:p>
    <w:p w14:paraId="2C6650F3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Вы, кажется, изволили говорить о ваших трех дочерях?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спросил он джентльмэна из Виргинии.</w:t>
      </w:r>
    </w:p>
    <w:p w14:paraId="6C3C51CB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Да, сэр, у меня три дочери, самые очаровательные девушки во всем графстве Ферфакс!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последовал ответ</w:t>
      </w:r>
    </w:p>
    <w:p w14:paraId="611AB894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С этими словами майор Эллисон остановил вагон и начал спускаться со ступенек.</w:t>
      </w:r>
    </w:p>
    <w:p w14:paraId="5927EBE4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Шенрок Джольнс схватил его за руку.</w:t>
      </w:r>
    </w:p>
    <w:p w14:paraId="6B9179C5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Один момент, сэр!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пробормотал он учтиво, и только я уловил в его голосе нотку волнения: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я не ошибусь, если скажу, что одна из ваших дочерей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приемная?</w:t>
      </w:r>
    </w:p>
    <w:p w14:paraId="46F962A4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Совершенно верно, сэр!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подтвердил майор, уже стоя на земле: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но какого дьявола... каким образом вы узнали это? Это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превосходит мое понимание...</w:t>
      </w:r>
    </w:p>
    <w:p w14:paraId="684A12F4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И мое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сказал я, когда трамвай двинулся дальше. Оправившись после своей явной ошибки, Шенрок Джольнс уже вернул себе свою обычную ясность и наблюдательность, а вместе с тем и спокойствие. Когда мы вышли из вагона, он пригласил меня в кафе обещая познакомить с процессом своего последнего изумительного открытия.</w:t>
      </w:r>
    </w:p>
    <w:p w14:paraId="7CC611A0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Во-первых,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начал он, когда мы устроились в кафе: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я определил, что этот джентльмен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не нью-йоркец потому, что он покраснел и чувствовал себя неловко и неспокойно под взглядами женщин, которые стояли около него, хоть он и не встал и не уступил никому из них своего места. По внешности же его я легко определил, что он скорее с Юга, нежели с Запада. А затем я задался вопросом: почему он не уступил места какой-нибудь женщине в то время, как он довольно, но не достаточно сильно ч\вствовал потребность сделать это? Э от вопрос я очень скоро разрешил. Я обратил внимание на то, что угол одного из его глаз значительно пострадал, был красен и воспален, и что, кроме того, все его лицо было утыкано маленькими точками, величиной с конец неочиненного карандашного графита. И, еще. на обоих его патентованных кожаных башмаках было большое количество глубоких отпечатков, почти овальной формы, но срезанных с одного конца.</w:t>
      </w:r>
    </w:p>
    <w:p w14:paraId="559F120C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А теперь примите во внимание следующее: в Нью-Йорке имеется только один район, в котором мужчина может получить подобные царапины, раны и отметины, и это место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весь тротуар Двадцать Третьей улицы и южная часть Шестой авеню. По отпечаткам французских каблучков на его сапогах и по бесчисленным точкам на его лице, оставленным дамскими зонтиками, я понял, что он попал в этот торговый центр и выдержал баталию с амазонскими войсками. А так как у него очень умное лицо, то мне ясно стало, что по собственному почину он никогда не отважился бы на подобную опасную прогулку, а был вынужден к тому собственным дамским отрядом.</w:t>
      </w:r>
    </w:p>
    <w:p w14:paraId="528437FD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Все это очень хорошо,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сказал я: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но объясните мне, почему вы настаив ли на том, что у него имеются дочери, и, к тому же еще, две дочери? Почему бы одной жене не удалось взять его в тот самый торговый район?</w:t>
      </w:r>
    </w:p>
    <w:p w14:paraId="3564D8C0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Нет, тут обязательно были замешаны дочери!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спокойно возразил Джольнс: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если бы у него была только жена и его возраста, он заставил бы ее, чтобы она одна отправилась за покупками. Если бы у него была молодая жена, то она сама предпочла бы отправиться одна. Вот и все!</w:t>
      </w:r>
    </w:p>
    <w:p w14:paraId="78DC108B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Ладно, я допускаю и это!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сказал я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Но теперь: почему две дочери? И еще. заклинаю вас всеми пророками, объясните мне, как вы догадались, что у него одна приемная дочь, когда он поправил вас и сказал, что у него три дочери?</w:t>
      </w:r>
    </w:p>
    <w:p w14:paraId="2D7399AF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Не говорите «догадался»!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сказал мне Шенрок Джольнс с оттенком гордости в голосе: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 xml:space="preserve">— в нашем лексиконе не имеется таких слов! В петлице майора Эллисона были гвоздика и розовый бутон на фоне листа герани. Ни единая женщина не составит комбинации из гвоздики и розового бутона в петлице. Предлагаю вам, Уотсуп. закрыть на минуту глаза и дать волю вашей фантазии. Не можете ли вы представить себе на одно мгновение, как очаровательно милая Адель укрепляет на лацкане гвоздику для того, чтобы ее папочка был поизящнее на улице? А вот </w:t>
      </w:r>
      <w:r w:rsidRPr="0004667D">
        <w:rPr>
          <w:rFonts w:ascii="Verdana" w:hAnsi="Verdana"/>
          <w:color w:val="000000"/>
          <w:sz w:val="20"/>
          <w:lang w:val="ru-RU"/>
        </w:rPr>
        <w:lastRenderedPageBreak/>
        <w:t>заговорила ревность в ее сестрице Эдит, и она спешит вслед за Аделью вдеть в ту же петлицу и с той целью украшения розовый бутон, вы и это видите?</w:t>
      </w:r>
    </w:p>
    <w:p w14:paraId="46DBABB6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А потом,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закричал я, чувствуя, как мной начинает овладевать энтузиазм: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потом, когда он заявил, что у него три дочери...?</w:t>
      </w:r>
    </w:p>
    <w:p w14:paraId="7457367D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Я сразу увидел на заднем фоне девушку, которая не прибавила третьего цветка, и я понял, что она должна быть...</w:t>
      </w:r>
    </w:p>
    <w:p w14:paraId="50D23D4A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Приемной дочерью!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перебил я его: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вы поразительный человек! Скажите мне еще, каким образом вы узнали, что они уезжают на Юг сегодня же ночью?</w:t>
      </w:r>
    </w:p>
    <w:p w14:paraId="2C861EAB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И великий детектив ответил мне:</w:t>
      </w:r>
    </w:p>
    <w:p w14:paraId="30535758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Из его бокового кармана выпирало что-то довольно большое и овальное. В поездах очень трудно достать хороший виски, а от Нью-Йорка до Ферфакса довольно долго ехать!</w:t>
      </w:r>
    </w:p>
    <w:p w14:paraId="084AA0EA" w14:textId="77777777" w:rsidR="00B10418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Я снова должен преклониться пред вами!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сказал я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Разъясните мне еще одну вещь, и тогда исчезнет последняя тень сомнения. Каким образом вы решили, что он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из Виргинии?</w:t>
      </w:r>
    </w:p>
    <w:p w14:paraId="397684E7" w14:textId="320BF199" w:rsidR="00D36866" w:rsidRPr="0004667D" w:rsidRDefault="00B10418" w:rsidP="0004667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4667D">
        <w:rPr>
          <w:rFonts w:ascii="Verdana" w:hAnsi="Verdana"/>
          <w:color w:val="000000"/>
          <w:sz w:val="20"/>
          <w:lang w:val="ru-RU"/>
        </w:rPr>
        <w:t>—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Вот в чем я согласен с вами: тут была очень слабая примета! ответил Шенрок Джольнс.</w:t>
      </w:r>
      <w:r w:rsidRPr="0004667D">
        <w:rPr>
          <w:rFonts w:ascii="Verdana" w:hAnsi="Verdana"/>
          <w:color w:val="000000"/>
          <w:sz w:val="20"/>
        </w:rPr>
        <w:t> </w:t>
      </w:r>
      <w:r w:rsidRPr="0004667D">
        <w:rPr>
          <w:rFonts w:ascii="Verdana" w:hAnsi="Verdana"/>
          <w:color w:val="000000"/>
          <w:sz w:val="20"/>
          <w:lang w:val="ru-RU"/>
        </w:rPr>
        <w:t>— Но ни один опытный сыщик не мог бы не обратить внимания на запах мяты в вагоне.</w:t>
      </w:r>
    </w:p>
    <w:sectPr w:rsidR="00D36866" w:rsidRPr="0004667D" w:rsidSect="000466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A26E6" w14:textId="77777777" w:rsidR="003174E2" w:rsidRDefault="003174E2" w:rsidP="00B10418">
      <w:pPr>
        <w:spacing w:after="0" w:line="240" w:lineRule="auto"/>
      </w:pPr>
      <w:r>
        <w:separator/>
      </w:r>
    </w:p>
  </w:endnote>
  <w:endnote w:type="continuationSeparator" w:id="0">
    <w:p w14:paraId="4D2F10F8" w14:textId="77777777" w:rsidR="003174E2" w:rsidRDefault="003174E2" w:rsidP="00B10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42C63" w14:textId="77777777" w:rsidR="0004667D" w:rsidRDefault="0004667D" w:rsidP="000D2D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64F8CE9" w14:textId="77777777" w:rsidR="0004667D" w:rsidRDefault="0004667D" w:rsidP="0004667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093F" w14:textId="5AFA1231" w:rsidR="0004667D" w:rsidRPr="0004667D" w:rsidRDefault="0004667D" w:rsidP="0004667D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4667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4667D">
      <w:rPr>
        <w:rStyle w:val="PageNumber"/>
        <w:rFonts w:ascii="Arial" w:hAnsi="Arial" w:cs="Arial"/>
        <w:color w:val="999999"/>
        <w:sz w:val="20"/>
      </w:rPr>
      <w:t>http</w:t>
    </w:r>
    <w:r w:rsidRPr="0004667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4667D">
      <w:rPr>
        <w:rStyle w:val="PageNumber"/>
        <w:rFonts w:ascii="Arial" w:hAnsi="Arial" w:cs="Arial"/>
        <w:color w:val="999999"/>
        <w:sz w:val="20"/>
      </w:rPr>
      <w:t>artefact</w:t>
    </w:r>
    <w:r w:rsidRPr="0004667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4667D">
      <w:rPr>
        <w:rStyle w:val="PageNumber"/>
        <w:rFonts w:ascii="Arial" w:hAnsi="Arial" w:cs="Arial"/>
        <w:color w:val="999999"/>
        <w:sz w:val="20"/>
      </w:rPr>
      <w:t>lib</w:t>
    </w:r>
    <w:r w:rsidRPr="0004667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4667D">
      <w:rPr>
        <w:rStyle w:val="PageNumber"/>
        <w:rFonts w:ascii="Arial" w:hAnsi="Arial" w:cs="Arial"/>
        <w:color w:val="999999"/>
        <w:sz w:val="20"/>
      </w:rPr>
      <w:t>ru</w:t>
    </w:r>
    <w:r w:rsidRPr="0004667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4CFC8" w14:textId="77777777" w:rsidR="0004667D" w:rsidRDefault="000466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1D447" w14:textId="77777777" w:rsidR="003174E2" w:rsidRDefault="003174E2" w:rsidP="00B10418">
      <w:pPr>
        <w:spacing w:after="0" w:line="240" w:lineRule="auto"/>
      </w:pPr>
      <w:r>
        <w:separator/>
      </w:r>
    </w:p>
  </w:footnote>
  <w:footnote w:type="continuationSeparator" w:id="0">
    <w:p w14:paraId="344691FA" w14:textId="77777777" w:rsidR="003174E2" w:rsidRDefault="003174E2" w:rsidP="00B10418">
      <w:pPr>
        <w:spacing w:after="0" w:line="240" w:lineRule="auto"/>
      </w:pPr>
      <w:r>
        <w:continuationSeparator/>
      </w:r>
    </w:p>
  </w:footnote>
  <w:footnote w:id="1">
    <w:p w14:paraId="0F404417" w14:textId="77777777" w:rsidR="00B10418" w:rsidRDefault="00B10418" w:rsidP="0004667D">
      <w:pPr>
        <w:pStyle w:val="FootNote"/>
        <w:spacing w:after="60"/>
        <w:ind w:firstLine="0"/>
      </w:pPr>
      <w:r w:rsidRPr="0004667D">
        <w:rPr>
          <w:vertAlign w:val="superscript"/>
        </w:rPr>
        <w:footnoteRef/>
      </w:r>
      <w:r>
        <w:t xml:space="preserve"> </w:t>
      </w:r>
      <w:r w:rsidRPr="0004667D">
        <w:rPr>
          <w:rFonts w:ascii="Calibri" w:hAnsi="Calibri" w:cs="Calibri"/>
        </w:rPr>
        <w:t>Совершенно непереводимая игра слов. В оригинале сказано «It is a forget</w:t>
      </w:r>
      <w:r w:rsidRPr="0004667D">
        <w:rPr>
          <w:rFonts w:ascii="Calibri" w:hAnsi="Calibri" w:cs="Calibri"/>
        </w:rPr>
        <w:noBreakHyphen/>
        <w:t>me</w:t>
      </w:r>
      <w:r w:rsidRPr="0004667D">
        <w:rPr>
          <w:rFonts w:ascii="Calibri" w:hAnsi="Calibri" w:cs="Calibri"/>
        </w:rPr>
        <w:noBreakHyphen/>
        <w:t xml:space="preserve">knot! </w:t>
      </w:r>
      <w:r w:rsidRPr="0004667D">
        <w:rPr>
          <w:rFonts w:ascii="Calibri" w:hAnsi="Calibri" w:cs="Calibri"/>
          <w:lang w:val="en-US"/>
        </w:rPr>
        <w:t>A forget</w:t>
      </w:r>
      <w:r w:rsidRPr="0004667D">
        <w:rPr>
          <w:rFonts w:ascii="Calibri" w:hAnsi="Calibri" w:cs="Calibri"/>
          <w:lang w:val="en-US"/>
        </w:rPr>
        <w:noBreakHyphen/>
        <w:t>me</w:t>
      </w:r>
      <w:r w:rsidRPr="0004667D">
        <w:rPr>
          <w:rFonts w:ascii="Calibri" w:hAnsi="Calibri" w:cs="Calibri"/>
          <w:lang w:val="en-US"/>
        </w:rPr>
        <w:noBreakHyphen/>
        <w:t xml:space="preserve">not is a flower. It was a sack of flour that I was to send home». </w:t>
      </w:r>
      <w:r w:rsidRPr="0004667D">
        <w:rPr>
          <w:rFonts w:ascii="Calibri" w:hAnsi="Calibri" w:cs="Calibri"/>
        </w:rPr>
        <w:t>(</w:t>
      </w:r>
      <w:r w:rsidRPr="0004667D">
        <w:rPr>
          <w:rFonts w:ascii="Calibri" w:hAnsi="Calibri" w:cs="Calibri"/>
          <w:i/>
          <w:iCs/>
        </w:rPr>
        <w:t>Примеч. пер.</w:t>
      </w:r>
      <w:r w:rsidRPr="0004667D">
        <w:rPr>
          <w:rFonts w:ascii="Calibri" w:hAnsi="Calibri" w:cs="Calibri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7655" w14:textId="77777777" w:rsidR="0004667D" w:rsidRDefault="000466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6C86" w14:textId="21BF4D3C" w:rsidR="0004667D" w:rsidRPr="0004667D" w:rsidRDefault="0004667D" w:rsidP="0004667D">
    <w:pPr>
      <w:pStyle w:val="Header"/>
      <w:rPr>
        <w:rFonts w:ascii="Arial" w:hAnsi="Arial" w:cs="Arial"/>
        <w:color w:val="999999"/>
        <w:sz w:val="20"/>
        <w:lang w:val="ru-RU"/>
      </w:rPr>
    </w:pPr>
    <w:r w:rsidRPr="0004667D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4667D">
      <w:rPr>
        <w:rFonts w:ascii="Arial" w:hAnsi="Arial" w:cs="Arial"/>
        <w:color w:val="999999"/>
        <w:sz w:val="20"/>
      </w:rPr>
      <w:t>http</w:t>
    </w:r>
    <w:r w:rsidRPr="0004667D">
      <w:rPr>
        <w:rFonts w:ascii="Arial" w:hAnsi="Arial" w:cs="Arial"/>
        <w:color w:val="999999"/>
        <w:sz w:val="20"/>
        <w:lang w:val="ru-RU"/>
      </w:rPr>
      <w:t>://</w:t>
    </w:r>
    <w:r w:rsidRPr="0004667D">
      <w:rPr>
        <w:rFonts w:ascii="Arial" w:hAnsi="Arial" w:cs="Arial"/>
        <w:color w:val="999999"/>
        <w:sz w:val="20"/>
      </w:rPr>
      <w:t>artefact</w:t>
    </w:r>
    <w:r w:rsidRPr="0004667D">
      <w:rPr>
        <w:rFonts w:ascii="Arial" w:hAnsi="Arial" w:cs="Arial"/>
        <w:color w:val="999999"/>
        <w:sz w:val="20"/>
        <w:lang w:val="ru-RU"/>
      </w:rPr>
      <w:t>.</w:t>
    </w:r>
    <w:r w:rsidRPr="0004667D">
      <w:rPr>
        <w:rFonts w:ascii="Arial" w:hAnsi="Arial" w:cs="Arial"/>
        <w:color w:val="999999"/>
        <w:sz w:val="20"/>
      </w:rPr>
      <w:t>lib</w:t>
    </w:r>
    <w:r w:rsidRPr="0004667D">
      <w:rPr>
        <w:rFonts w:ascii="Arial" w:hAnsi="Arial" w:cs="Arial"/>
        <w:color w:val="999999"/>
        <w:sz w:val="20"/>
        <w:lang w:val="ru-RU"/>
      </w:rPr>
      <w:t>.</w:t>
    </w:r>
    <w:r w:rsidRPr="0004667D">
      <w:rPr>
        <w:rFonts w:ascii="Arial" w:hAnsi="Arial" w:cs="Arial"/>
        <w:color w:val="999999"/>
        <w:sz w:val="20"/>
      </w:rPr>
      <w:t>ru</w:t>
    </w:r>
    <w:r w:rsidRPr="0004667D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E97E2" w14:textId="77777777" w:rsidR="0004667D" w:rsidRDefault="000466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667D"/>
    <w:rsid w:val="0006063C"/>
    <w:rsid w:val="0015074B"/>
    <w:rsid w:val="001F167B"/>
    <w:rsid w:val="0029639D"/>
    <w:rsid w:val="003174E2"/>
    <w:rsid w:val="00326F90"/>
    <w:rsid w:val="00AA1D8D"/>
    <w:rsid w:val="00B10418"/>
    <w:rsid w:val="00B47730"/>
    <w:rsid w:val="00C1106D"/>
    <w:rsid w:val="00CB0664"/>
    <w:rsid w:val="00D3686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1151D55"/>
  <w14:defaultImageDpi w14:val="300"/>
  <w15:docId w15:val="{5693948F-0D27-4EE9-A97F-50BF979B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B10418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46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1956</Words>
  <Characters>10568</Characters>
  <Application>Microsoft Office Word</Application>
  <DocSecurity>0</DocSecurity>
  <Lines>192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Шенрока Джольнса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2025-05-10T01:43:00Z</dcterms:modified>
  <cp:category/>
</cp:coreProperties>
</file>