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C6AB" w14:textId="77777777" w:rsidR="00FF3429" w:rsidRPr="006B7D52" w:rsidRDefault="00FF3429" w:rsidP="006B7D52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6B7D52">
        <w:rPr>
          <w:rFonts w:ascii="Verdana" w:hAnsi="Verdana"/>
          <w:color w:val="000000"/>
          <w:sz w:val="32"/>
          <w:lang w:val="ru-RU"/>
        </w:rPr>
        <w:t>Новый Конэй</w:t>
      </w:r>
    </w:p>
    <w:p w14:paraId="52504BC9" w14:textId="5155707E" w:rsidR="00FF3429" w:rsidRPr="006B7D52" w:rsidRDefault="00D35278" w:rsidP="006B7D5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B7D52">
        <w:rPr>
          <w:rFonts w:ascii="Verdana" w:hAnsi="Verdana"/>
          <w:color w:val="000000"/>
          <w:sz w:val="24"/>
          <w:lang w:val="ru-RU"/>
        </w:rPr>
        <w:t>О. Генри</w:t>
      </w:r>
    </w:p>
    <w:p w14:paraId="6D784AAA" w14:textId="55C96637" w:rsidR="00FF3429" w:rsidRPr="006B7D52" w:rsidRDefault="00FF3429" w:rsidP="006B7D52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Перевод Зин. Львовского</w:t>
      </w:r>
    </w:p>
    <w:p w14:paraId="3AD54422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2A3A73E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В будущее воскресенье,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сказал Денни Канаган,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я пойду осматривать новый Остров Конэй, который вырос, как птица Феникс, из пепла. Я поеду туда с Норой Флин, и мы будем жертвою всех его мануфактурных обманов, начиная с краснофланелевого извержения Везувия до розовых шелковых лент на курячьем самоубийстве в инкубаторах.</w:t>
      </w:r>
    </w:p>
    <w:p w14:paraId="7B53B5A9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Был ли я там раньше? Был! Я был там в прошлый вторник. Видел ли я достопримечательности? Нет, не видел!</w:t>
      </w:r>
    </w:p>
    <w:p w14:paraId="556D00D1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В прошлый понедельник я вошел в Союз Кладчиков Кирпича, и, согласно правилам, мне в тот же день было приказано бросить работу, чтобы выразить сочувствие бастующим укладчицам консервированной лососины в Такоме, Вашингтон.</w:t>
      </w:r>
    </w:p>
    <w:p w14:paraId="51C52578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Ум и чувства у меня были расстроены вследствие потери работы. Вдобавок было тяжело на душе от ссоры с Норой Флин, неделю назад, из-за резких слов, сказанных на полугодичном балу молочников и поливальщиков улиц. Слова же эти были вызваны ревностью, ужасной жарой и этим дьяволом Энди Коглином. Итак, говорю я, я поеду на Конэй во вторник, и если американские горы, смена впечатлений и кукуруза не развлекут меня и не вылечат, тогда уж не знаю, что и делать.</w:t>
      </w:r>
    </w:p>
    <w:p w14:paraId="133B5ABE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Вы, верно, слышали, что Конэй перестроен и в моральном отношении? Старый Бауэри, где вас силой заставляли сниматься на жестяной пластинке, где вам давали по шее, не прочитав даже линии на вашей руке, теперь называется Биржей. Киоски с венскими сосисками обязаны теперь по закону иметь телеграфное бюро, а орехи в меду каждые четыре года осматриваются отставным мореходным инспектором. Голова негра, в которую прежде бросали шары, теперь признана нелегальной и по приказанию полицейского комиссара заменена головой шофера. Я слышал, что прежние безнравственные увеселения запрещены. Люди, любившие приезжать из Нью-Йорка, чтобы посидеть на песке и поплескаться в волнах прибоя, теперь покидают свои дома для того, чтобы пролезать через вертящиеся рогатки и смотреть на подражание городским пожарам и наводнениям, нарисованным на холсте. Говорят, что изгнаны все достойные порицания и развращающие учреждения, позорившие старый Конэй, как-то: чистый воздух и незастроенный пляж. Процесс чистки заключается будто бы в том, что повышена цена с 10 до 25 центов и что для продажи билетов приглашена блондинка по имени Модди вместо Микки, плутовки из Бауэри. Вот что говорят; я сам точно ничего не знаю.</w:t>
      </w:r>
    </w:p>
    <w:p w14:paraId="6714DEF2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Итак, я отправился в Конэй во вторник. Я слез с воздушной железной дороги и направился к блестящему зрелищу. Было очень красиво. Вавилонские башни и висячие сады на крышах горели тысячами электрических огней, а улицы были полны народа. Правду говорят, что Конэй равняет людей всех положений. Я видел миллионеров, лузгающих кукурузу и толкущихся среди народа. Я видел приказчиков из магазина готового платья, получающих восемь долларов в месяц, в красных автомобилях, ссорящихся теперь из-за того, кто нажмет гудок, когда доедут до поворота.</w:t>
      </w:r>
    </w:p>
    <w:p w14:paraId="26B9E566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Я ошибся, подумал я, мне нужен не Конэй. Когда человеку грустно, ему требуются не сцены веселья. Для него было бы гораздо лучше предаться размышлениям на кладбище или присутствовать на богослужении в Райском Саду на крыше. Когда человек потерял свою возлюбленную, для него не будет утешением заказать себе горячую кукурузу или видеть, как убегает лакей, подавший ему склянку с сахарной пудрой вместо соли, или слушать предсказания Зозоокум, цыганки-хиромантки, о том, что у него будет трое детей и что ему надо ожидать еще одной серьезной напасти: плата за предсказание двадцать пять центов.</w:t>
      </w:r>
    </w:p>
    <w:p w14:paraId="44A23AB8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 xml:space="preserve">Я ушел далеко, вниз на берег, к развалинам старого павильона, близ утла нового частного парка Дримленд. Год тому назад этот павильон еще стоял прямо, и слуга за мелкую монету швырял вам на стол недельную порцию клейкой рыбешки с сухарями и дружески называл вас «олухом»; тогда порок торжествовал, и вы возвращались в Нью-Йорк, имея достаточно денег в кармане, чтобы сесть в трамвай на мосту. </w:t>
      </w:r>
      <w:r w:rsidRPr="006B7D52">
        <w:rPr>
          <w:rFonts w:ascii="Verdana" w:hAnsi="Verdana"/>
          <w:color w:val="000000"/>
          <w:sz w:val="20"/>
          <w:lang w:val="ru-RU"/>
        </w:rPr>
        <w:lastRenderedPageBreak/>
        <w:t>Теперь, говорят, на берегу подают кроликов по-голландски, а сдачу вы получаете в кинематографе.</w:t>
      </w:r>
    </w:p>
    <w:p w14:paraId="1EB37552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Я присел у стены старого павильона, глядел на прибой, разбегавшийся по берегу, и думал о том времени, когда прошлым летом я сидел на том же месте с Норой Флин. Это было до реформы на острове, и мы были счастливы. Мы снимались на жестяных пластинках, ели рыбу в притонах разврата, а египетская волшебница, пока я ждал у двери, по руке предсказала Норе, что для нее было бы счастьем выйти замуж за рыжеволосого малого с кривыми ногами. Я был вне себя от радости, услышав этот намек. Здесь, год тому назад, Нора Флин положила обе свои руки в мою руку, и мы говорили о квартире, о том, что она умеет стряпать, и о разных других любовных делах, связанных с такого рода событиями. Это был тот Конэй, который мы любили и на котором лежала рука Сатаны, Конэй дружественный и веселый и всякому по средствам, Конэй без забора вокруг океана, без излишнего количества электрических огней, которые освещают теперь рукав всякого пиджака из черной саржи, обвившийся вокруг белой блузки.</w:t>
      </w:r>
    </w:p>
    <w:p w14:paraId="65A88169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Я сидел спиной к парку, где у них были и луна, и грезы, и колокольни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все вместе! и тосковал по старому Конэй. На берегу было мало народа. Большинство бросало центы в автоматы, чтобы увидеть в кинематографе «Прерванное ухаживание»; другие дышали морским воздухом в каналах Венеции, а кое-кто вдыхал дым морского сражения между настоящими военными кораблями в бассейне, наполненном водой. Несколько человек на песчаном берегу любовались водой и лунным светом. И на сердце у мена было тяжело от новой морали на старом острове, а оркестры позади меня играли, и океан впереди меня ударял в турецкий барабан.</w:t>
      </w:r>
    </w:p>
    <w:p w14:paraId="0C7982F2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Я встал и прошелся вдоль старого павильона и вдруг вижу, что с другой стороны, наполовину в тени, на поваленных бревнах сидит тоненькая девушка и,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честное слово!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плачет в одиночестве.</w:t>
      </w:r>
    </w:p>
    <w:p w14:paraId="2CA143AC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Вас что-то огорчает, мисс?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говорю я.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Чем я могу помочь вам?</w:t>
      </w:r>
    </w:p>
    <w:p w14:paraId="41ADFB72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Это не ваше дело, Денни Карнаган,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говорит она, выпрямляясь.</w:t>
      </w:r>
    </w:p>
    <w:p w14:paraId="4A9415B6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И это был не чей иной голос, как голос Норы Флин.</w:t>
      </w:r>
    </w:p>
    <w:p w14:paraId="2E11C408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Не мое, так как вам будет угодно!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говорю я.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Хороший сегодня вечер, мисс Флин. Видели вы все зрелища на новом Конэй? Предполагаю, что вы для этого приехали сюда.</w:t>
      </w:r>
    </w:p>
    <w:p w14:paraId="7A9A235F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Я все видела,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ответила она,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мама и дядя Тим ждут меня там. Я провела очень приятный вечер и видела все, что нужно.</w:t>
      </w:r>
    </w:p>
    <w:p w14:paraId="064BE3C2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Вы совершенно правы,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сказал я Норе,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и я не знаю, когда мне было так весело, как сегодня. После посещения самых забавных и весьма приличных аттракционов я пошел на берег подышать свежим воздухом. А видели вы Дур-бар, мисс Флин?</w:t>
      </w:r>
    </w:p>
    <w:p w14:paraId="286D40DA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Да,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ответила она, подумав,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но я думаю, небезопасно спускаться по откосам вниз в воду.</w:t>
      </w:r>
    </w:p>
    <w:p w14:paraId="025DA797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А как вам понравилось стрелять по движущейся цели?</w:t>
      </w:r>
    </w:p>
    <w:p w14:paraId="5DF30EC4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Я боюсь ружей,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сказала Нора.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У меня от них шумит в ушах. Но дядя Тим стрелял и выиграл сигары. Мы сегодня очень веселились, мистер Карнаган!</w:t>
      </w:r>
    </w:p>
    <w:p w14:paraId="508A56E9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Я рад, что вам было весело,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сказал я.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Думаю, что вам доставили громадное удовольствие все здешние зрелища. А как вам понравились инкубаторы и вся эта чертовщина и ресторанчики?</w:t>
      </w:r>
    </w:p>
    <w:p w14:paraId="66351417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Я не была голодна,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сказала смущенно Нора.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Но мама ела везде. Мне очень нравятся все эти интересные вещи на новом Конэй, и я давно не проводила такого счастливого дня, как сегодня.</w:t>
      </w:r>
    </w:p>
    <w:p w14:paraId="1D50A254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Видели вы Венецию?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3970408A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Да,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ответила она,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какая красавица! Она была одета во все красное, и...</w:t>
      </w:r>
    </w:p>
    <w:p w14:paraId="2268C7AD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Я более не слушал Нору Флин, а подошел к ней и схватил ее в объятья.</w:t>
      </w:r>
    </w:p>
    <w:p w14:paraId="28C0EDA6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Какая вы выдумщица, Нора Флин,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сказал я.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Вы видели на новом Острове Конэй не больше моего. Сознайтесь теперь, вы приехали, чтобы посидеть около старого павильона у волн, где вы сидели прошлым летом и сделали Денни Карнагана счастливым человеком? Отвечайте, но говорите правду.</w:t>
      </w:r>
    </w:p>
    <w:p w14:paraId="0C69BCD2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Нора уткнулась носом в мою жилетку.</w:t>
      </w:r>
    </w:p>
    <w:p w14:paraId="4F7D6AA7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Он мне противен, Денни!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сказала она, чуть не плача.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Мама и дядя Тим пошли осматривать выставки, а я пришла сюда думать о вас. Я не могла переносить огни и толпу. Вы простили меня, Денни, за ссору, которую я начала?</w:t>
      </w:r>
    </w:p>
    <w:p w14:paraId="19716282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Это была моя вина,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сказал я.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Я пришел сюда по той же причине. Посмотрите на огни, Нора,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сказал я, поворачиваясь спиной к морю.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Разве они не красивы?</w:t>
      </w:r>
    </w:p>
    <w:p w14:paraId="2DDCE6E6" w14:textId="77777777" w:rsidR="00FF342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Очень красивы,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сказала Нора, и глаза ее загорелись.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А слышите вы, как играют оркестры? О, Денни, мне хотелось бы все это посмотреть!</w:t>
      </w:r>
    </w:p>
    <w:p w14:paraId="59D4900D" w14:textId="0E92DEF3" w:rsidR="00070D79" w:rsidRPr="006B7D52" w:rsidRDefault="00FF3429" w:rsidP="006B7D5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B7D52">
        <w:rPr>
          <w:rFonts w:ascii="Verdana" w:hAnsi="Verdana"/>
          <w:color w:val="000000"/>
          <w:sz w:val="20"/>
          <w:lang w:val="ru-RU"/>
        </w:rPr>
        <w:t>—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Старый Конэй умер, дорогая,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сказал я ей.</w:t>
      </w:r>
      <w:r w:rsidRPr="006B7D52">
        <w:rPr>
          <w:rFonts w:ascii="Verdana" w:hAnsi="Verdana"/>
          <w:color w:val="000000"/>
          <w:sz w:val="20"/>
        </w:rPr>
        <w:t> </w:t>
      </w:r>
      <w:r w:rsidRPr="006B7D52">
        <w:rPr>
          <w:rFonts w:ascii="Verdana" w:hAnsi="Verdana"/>
          <w:color w:val="000000"/>
          <w:sz w:val="20"/>
          <w:lang w:val="ru-RU"/>
        </w:rPr>
        <w:t>— Все на свете идет вперед. Когда человек счастлив, ему нужны не грустные зрелища. Этот новый Конэй лучше старого, но мы не могли оценить его, пока у нас не было подходящего настроения. В будущее воскресенье, Нора, дорогая, мы осмотрим новый Остров Конэй от начала до конца.</w:t>
      </w:r>
    </w:p>
    <w:sectPr w:rsidR="00070D79" w:rsidRPr="006B7D52" w:rsidSect="006B7D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D9331" w14:textId="77777777" w:rsidR="000B01D6" w:rsidRDefault="000B01D6" w:rsidP="006B7D52">
      <w:pPr>
        <w:spacing w:after="0" w:line="240" w:lineRule="auto"/>
      </w:pPr>
      <w:r>
        <w:separator/>
      </w:r>
    </w:p>
  </w:endnote>
  <w:endnote w:type="continuationSeparator" w:id="0">
    <w:p w14:paraId="49BCE5BB" w14:textId="77777777" w:rsidR="000B01D6" w:rsidRDefault="000B01D6" w:rsidP="006B7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8D949" w14:textId="77777777" w:rsidR="006B7D52" w:rsidRDefault="006B7D52" w:rsidP="00B715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6B04D9E" w14:textId="77777777" w:rsidR="006B7D52" w:rsidRDefault="006B7D52" w:rsidP="006B7D5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73F8" w14:textId="71139B56" w:rsidR="006B7D52" w:rsidRPr="006B7D52" w:rsidRDefault="006B7D52" w:rsidP="006B7D5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B7D5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B7D52">
      <w:rPr>
        <w:rStyle w:val="PageNumber"/>
        <w:rFonts w:ascii="Arial" w:hAnsi="Arial" w:cs="Arial"/>
        <w:color w:val="999999"/>
        <w:sz w:val="20"/>
      </w:rPr>
      <w:t>http</w:t>
    </w:r>
    <w:r w:rsidRPr="006B7D5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6B7D52">
      <w:rPr>
        <w:rStyle w:val="PageNumber"/>
        <w:rFonts w:ascii="Arial" w:hAnsi="Arial" w:cs="Arial"/>
        <w:color w:val="999999"/>
        <w:sz w:val="20"/>
      </w:rPr>
      <w:t>artefact</w:t>
    </w:r>
    <w:r w:rsidRPr="006B7D5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B7D52">
      <w:rPr>
        <w:rStyle w:val="PageNumber"/>
        <w:rFonts w:ascii="Arial" w:hAnsi="Arial" w:cs="Arial"/>
        <w:color w:val="999999"/>
        <w:sz w:val="20"/>
      </w:rPr>
      <w:t>lib</w:t>
    </w:r>
    <w:r w:rsidRPr="006B7D5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B7D52">
      <w:rPr>
        <w:rStyle w:val="PageNumber"/>
        <w:rFonts w:ascii="Arial" w:hAnsi="Arial" w:cs="Arial"/>
        <w:color w:val="999999"/>
        <w:sz w:val="20"/>
      </w:rPr>
      <w:t>ru</w:t>
    </w:r>
    <w:r w:rsidRPr="006B7D5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BE49B" w14:textId="77777777" w:rsidR="006B7D52" w:rsidRDefault="006B7D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F373C" w14:textId="77777777" w:rsidR="000B01D6" w:rsidRDefault="000B01D6" w:rsidP="006B7D52">
      <w:pPr>
        <w:spacing w:after="0" w:line="240" w:lineRule="auto"/>
      </w:pPr>
      <w:r>
        <w:separator/>
      </w:r>
    </w:p>
  </w:footnote>
  <w:footnote w:type="continuationSeparator" w:id="0">
    <w:p w14:paraId="62DF594F" w14:textId="77777777" w:rsidR="000B01D6" w:rsidRDefault="000B01D6" w:rsidP="006B7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CB40" w14:textId="77777777" w:rsidR="006B7D52" w:rsidRDefault="006B7D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25AFE" w14:textId="5C47EFFE" w:rsidR="006B7D52" w:rsidRPr="006B7D52" w:rsidRDefault="006B7D52" w:rsidP="006B7D52">
    <w:pPr>
      <w:pStyle w:val="Header"/>
      <w:rPr>
        <w:rFonts w:ascii="Arial" w:hAnsi="Arial" w:cs="Arial"/>
        <w:color w:val="999999"/>
        <w:sz w:val="20"/>
        <w:lang w:val="ru-RU"/>
      </w:rPr>
    </w:pPr>
    <w:r w:rsidRPr="006B7D52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B7D52">
      <w:rPr>
        <w:rFonts w:ascii="Arial" w:hAnsi="Arial" w:cs="Arial"/>
        <w:color w:val="999999"/>
        <w:sz w:val="20"/>
      </w:rPr>
      <w:t>http</w:t>
    </w:r>
    <w:r w:rsidRPr="006B7D52">
      <w:rPr>
        <w:rFonts w:ascii="Arial" w:hAnsi="Arial" w:cs="Arial"/>
        <w:color w:val="999999"/>
        <w:sz w:val="20"/>
        <w:lang w:val="ru-RU"/>
      </w:rPr>
      <w:t>://</w:t>
    </w:r>
    <w:r w:rsidRPr="006B7D52">
      <w:rPr>
        <w:rFonts w:ascii="Arial" w:hAnsi="Arial" w:cs="Arial"/>
        <w:color w:val="999999"/>
        <w:sz w:val="20"/>
      </w:rPr>
      <w:t>artefact</w:t>
    </w:r>
    <w:r w:rsidRPr="006B7D52">
      <w:rPr>
        <w:rFonts w:ascii="Arial" w:hAnsi="Arial" w:cs="Arial"/>
        <w:color w:val="999999"/>
        <w:sz w:val="20"/>
        <w:lang w:val="ru-RU"/>
      </w:rPr>
      <w:t>.</w:t>
    </w:r>
    <w:r w:rsidRPr="006B7D52">
      <w:rPr>
        <w:rFonts w:ascii="Arial" w:hAnsi="Arial" w:cs="Arial"/>
        <w:color w:val="999999"/>
        <w:sz w:val="20"/>
      </w:rPr>
      <w:t>lib</w:t>
    </w:r>
    <w:r w:rsidRPr="006B7D52">
      <w:rPr>
        <w:rFonts w:ascii="Arial" w:hAnsi="Arial" w:cs="Arial"/>
        <w:color w:val="999999"/>
        <w:sz w:val="20"/>
        <w:lang w:val="ru-RU"/>
      </w:rPr>
      <w:t>.</w:t>
    </w:r>
    <w:r w:rsidRPr="006B7D52">
      <w:rPr>
        <w:rFonts w:ascii="Arial" w:hAnsi="Arial" w:cs="Arial"/>
        <w:color w:val="999999"/>
        <w:sz w:val="20"/>
      </w:rPr>
      <w:t>ru</w:t>
    </w:r>
    <w:r w:rsidRPr="006B7D52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F9DE6" w14:textId="77777777" w:rsidR="006B7D52" w:rsidRDefault="006B7D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70D79"/>
    <w:rsid w:val="000B01D6"/>
    <w:rsid w:val="0015074B"/>
    <w:rsid w:val="0029639D"/>
    <w:rsid w:val="00326F90"/>
    <w:rsid w:val="006B7D52"/>
    <w:rsid w:val="00AA1D8D"/>
    <w:rsid w:val="00B47730"/>
    <w:rsid w:val="00CB0664"/>
    <w:rsid w:val="00D35278"/>
    <w:rsid w:val="00FC693F"/>
    <w:rsid w:val="00FF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FC869B"/>
  <w14:defaultImageDpi w14:val="300"/>
  <w15:docId w15:val="{5693948F-0D27-4EE9-A97F-50BF979B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6B7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1343</Words>
  <Characters>7092</Characters>
  <Application>Microsoft Office Word</Application>
  <DocSecurity>0</DocSecurity>
  <Lines>128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8395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Конэй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2025-05-10T01:43:00Z</dcterms:modified>
  <cp:category/>
</cp:coreProperties>
</file>