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16F2A2" w14:textId="77777777" w:rsidR="006C4034" w:rsidRPr="00213CD8" w:rsidRDefault="006C4034" w:rsidP="00213CD8">
      <w:pPr>
        <w:pStyle w:val="Heading2"/>
        <w:keepNext w:val="0"/>
        <w:keepLines w:val="0"/>
        <w:suppressAutoHyphens/>
        <w:spacing w:before="0" w:line="240" w:lineRule="auto"/>
        <w:jc w:val="both"/>
        <w:rPr>
          <w:rFonts w:ascii="Verdana" w:hAnsi="Verdana"/>
          <w:color w:val="000000"/>
          <w:sz w:val="32"/>
          <w:lang w:val="ru-RU"/>
        </w:rPr>
      </w:pPr>
      <w:r w:rsidRPr="00213CD8">
        <w:rPr>
          <w:rFonts w:ascii="Verdana" w:hAnsi="Verdana"/>
          <w:color w:val="000000"/>
          <w:sz w:val="32"/>
          <w:lang w:val="ru-RU"/>
        </w:rPr>
        <w:t>Калиф и хам</w:t>
      </w:r>
    </w:p>
    <w:p w14:paraId="2166F1D1" w14:textId="310C2ADD" w:rsidR="006C4034" w:rsidRPr="00213CD8" w:rsidRDefault="00427E7E" w:rsidP="00213CD8">
      <w:pPr>
        <w:suppressAutoHyphens/>
        <w:spacing w:after="0" w:line="240" w:lineRule="auto"/>
        <w:jc w:val="both"/>
        <w:rPr>
          <w:rFonts w:ascii="Verdana" w:hAnsi="Verdana"/>
          <w:color w:val="000000"/>
          <w:sz w:val="24"/>
          <w:lang w:val="ru-RU"/>
        </w:rPr>
      </w:pPr>
      <w:r w:rsidRPr="00213CD8">
        <w:rPr>
          <w:rFonts w:ascii="Verdana" w:hAnsi="Verdana"/>
          <w:color w:val="000000"/>
          <w:sz w:val="24"/>
          <w:lang w:val="ru-RU"/>
        </w:rPr>
        <w:t>О. Генри</w:t>
      </w:r>
    </w:p>
    <w:p w14:paraId="0557A4EA" w14:textId="3AD52B37" w:rsidR="006C4034" w:rsidRPr="00213CD8" w:rsidRDefault="006C4034" w:rsidP="00213CD8">
      <w:pPr>
        <w:suppressAutoHyphens/>
        <w:spacing w:after="0" w:line="240" w:lineRule="auto"/>
        <w:jc w:val="both"/>
        <w:rPr>
          <w:rFonts w:ascii="Verdana" w:hAnsi="Verdana"/>
          <w:color w:val="000000"/>
          <w:sz w:val="20"/>
          <w:lang w:val="ru-RU"/>
        </w:rPr>
      </w:pPr>
      <w:r w:rsidRPr="00213CD8">
        <w:rPr>
          <w:rFonts w:ascii="Verdana" w:hAnsi="Verdana"/>
          <w:color w:val="000000"/>
          <w:sz w:val="20"/>
          <w:lang w:val="ru-RU"/>
        </w:rPr>
        <w:t>Перевод Зин. Львовского</w:t>
      </w:r>
    </w:p>
    <w:p w14:paraId="0E5E4B26" w14:textId="77777777" w:rsidR="006C4034" w:rsidRPr="00213CD8" w:rsidRDefault="006C4034" w:rsidP="00213CD8">
      <w:pPr>
        <w:suppressAutoHyphens/>
        <w:spacing w:after="0" w:line="240" w:lineRule="auto"/>
        <w:ind w:firstLine="283"/>
        <w:jc w:val="both"/>
        <w:rPr>
          <w:rFonts w:ascii="Verdana" w:hAnsi="Verdana"/>
          <w:color w:val="000000"/>
          <w:sz w:val="20"/>
          <w:lang w:val="ru-RU"/>
        </w:rPr>
      </w:pPr>
    </w:p>
    <w:p w14:paraId="5275B5BD" w14:textId="77777777" w:rsidR="006C4034" w:rsidRPr="00213CD8" w:rsidRDefault="006C4034" w:rsidP="00213CD8">
      <w:pPr>
        <w:suppressAutoHyphens/>
        <w:spacing w:after="0" w:line="240" w:lineRule="auto"/>
        <w:ind w:firstLine="283"/>
        <w:jc w:val="both"/>
        <w:rPr>
          <w:rFonts w:ascii="Verdana" w:hAnsi="Verdana"/>
          <w:color w:val="000000"/>
          <w:sz w:val="20"/>
          <w:lang w:val="ru-RU"/>
        </w:rPr>
      </w:pPr>
      <w:r w:rsidRPr="00213CD8">
        <w:rPr>
          <w:rFonts w:ascii="Verdana" w:hAnsi="Verdana"/>
          <w:color w:val="000000"/>
          <w:sz w:val="20"/>
          <w:lang w:val="ru-RU"/>
        </w:rPr>
        <w:t>Безусловно, нет более интересного препровождения времени, как вращаться инкогнито среди людей богатых и с высоким положением.</w:t>
      </w:r>
    </w:p>
    <w:p w14:paraId="08C9F1B3" w14:textId="77777777" w:rsidR="006C4034" w:rsidRPr="00213CD8" w:rsidRDefault="006C4034" w:rsidP="00213CD8">
      <w:pPr>
        <w:suppressAutoHyphens/>
        <w:spacing w:after="0" w:line="240" w:lineRule="auto"/>
        <w:ind w:firstLine="283"/>
        <w:jc w:val="both"/>
        <w:rPr>
          <w:rFonts w:ascii="Verdana" w:hAnsi="Verdana"/>
          <w:color w:val="000000"/>
          <w:sz w:val="20"/>
          <w:lang w:val="ru-RU"/>
        </w:rPr>
      </w:pPr>
      <w:r w:rsidRPr="00213CD8">
        <w:rPr>
          <w:rFonts w:ascii="Verdana" w:hAnsi="Verdana"/>
          <w:color w:val="000000"/>
          <w:sz w:val="20"/>
          <w:lang w:val="ru-RU"/>
        </w:rPr>
        <w:t>Где, как не в этих кругах, можно наблюдать жизнь в ее примитивном, сыром виде, не скованную условностями, связывающими обитателей более низких сфер.</w:t>
      </w:r>
    </w:p>
    <w:p w14:paraId="464A11EE" w14:textId="77777777" w:rsidR="006C4034" w:rsidRPr="00213CD8" w:rsidRDefault="006C4034" w:rsidP="00213CD8">
      <w:pPr>
        <w:suppressAutoHyphens/>
        <w:spacing w:after="0" w:line="240" w:lineRule="auto"/>
        <w:ind w:firstLine="283"/>
        <w:jc w:val="both"/>
        <w:rPr>
          <w:rFonts w:ascii="Verdana" w:hAnsi="Verdana"/>
          <w:color w:val="000000"/>
          <w:sz w:val="20"/>
          <w:lang w:val="ru-RU"/>
        </w:rPr>
      </w:pPr>
      <w:r w:rsidRPr="00213CD8">
        <w:rPr>
          <w:rFonts w:ascii="Verdana" w:hAnsi="Verdana"/>
          <w:color w:val="000000"/>
          <w:sz w:val="20"/>
          <w:lang w:val="ru-RU"/>
        </w:rPr>
        <w:t>Был некий багдадский калиф, имевший привычку ходить среди людей бедных и низкого положения и удовольствия ради выслушивать их сказки и истории. Не странно ли, что люди скромные и бедные не воспользовались радостями, что могли бы узнать, одевшись в шелка и брильянты и разыгрывая калифа в местах, посещаемых высшим светом?</w:t>
      </w:r>
    </w:p>
    <w:p w14:paraId="229EB041" w14:textId="77777777" w:rsidR="006C4034" w:rsidRPr="00213CD8" w:rsidRDefault="006C4034" w:rsidP="00213CD8">
      <w:pPr>
        <w:suppressAutoHyphens/>
        <w:spacing w:after="0" w:line="240" w:lineRule="auto"/>
        <w:ind w:firstLine="283"/>
        <w:jc w:val="both"/>
        <w:rPr>
          <w:rFonts w:ascii="Verdana" w:hAnsi="Verdana"/>
          <w:color w:val="000000"/>
          <w:sz w:val="20"/>
          <w:lang w:val="ru-RU"/>
        </w:rPr>
      </w:pPr>
      <w:r w:rsidRPr="00213CD8">
        <w:rPr>
          <w:rFonts w:ascii="Verdana" w:hAnsi="Verdana"/>
          <w:color w:val="000000"/>
          <w:sz w:val="20"/>
          <w:lang w:val="ru-RU"/>
        </w:rPr>
        <w:t>Был человек, увидевший возможность такого подражания Гаруну аль-Рашиду. Звали его Корни Бранниган, и был он ломовым извозчиком импортной фирмы на Канал-стрит. Если вы прочтете далее, то узнаете, как он превратил Верхний Бродвэй в Багдад и узнал о самом себе нечто, чего не знал раньше.</w:t>
      </w:r>
    </w:p>
    <w:p w14:paraId="3CDC6A75" w14:textId="77777777" w:rsidR="006C4034" w:rsidRPr="00213CD8" w:rsidRDefault="006C4034" w:rsidP="00213CD8">
      <w:pPr>
        <w:suppressAutoHyphens/>
        <w:spacing w:after="0" w:line="240" w:lineRule="auto"/>
        <w:ind w:firstLine="283"/>
        <w:jc w:val="both"/>
        <w:rPr>
          <w:rFonts w:ascii="Verdana" w:hAnsi="Verdana"/>
          <w:color w:val="000000"/>
          <w:sz w:val="20"/>
          <w:lang w:val="ru-RU"/>
        </w:rPr>
      </w:pPr>
      <w:r w:rsidRPr="00213CD8">
        <w:rPr>
          <w:rFonts w:ascii="Verdana" w:hAnsi="Verdana"/>
          <w:color w:val="000000"/>
          <w:sz w:val="20"/>
          <w:lang w:val="ru-RU"/>
        </w:rPr>
        <w:t>Многие назвали бы Корни снобом, предпочтительно по телефону! Главным интересом его жизни, его любимым удовольствием и единственным развлечением после рабочего дня было</w:t>
      </w:r>
      <w:r w:rsidRPr="00213CD8">
        <w:rPr>
          <w:rFonts w:ascii="Verdana" w:hAnsi="Verdana"/>
          <w:color w:val="000000"/>
          <w:sz w:val="20"/>
        </w:rPr>
        <w:t> </w:t>
      </w:r>
      <w:r w:rsidRPr="00213CD8">
        <w:rPr>
          <w:rFonts w:ascii="Verdana" w:hAnsi="Verdana"/>
          <w:color w:val="000000"/>
          <w:sz w:val="20"/>
          <w:lang w:val="ru-RU"/>
        </w:rPr>
        <w:t>— противопоставить себя элегантным и богатым людям. Ведь у него не было надежды войти в их круг!</w:t>
      </w:r>
    </w:p>
    <w:p w14:paraId="6EECD0DC" w14:textId="77777777" w:rsidR="006C4034" w:rsidRPr="00213CD8" w:rsidRDefault="006C4034" w:rsidP="00213CD8">
      <w:pPr>
        <w:suppressAutoHyphens/>
        <w:spacing w:after="0" w:line="240" w:lineRule="auto"/>
        <w:ind w:firstLine="283"/>
        <w:jc w:val="both"/>
        <w:rPr>
          <w:rFonts w:ascii="Verdana" w:hAnsi="Verdana"/>
          <w:color w:val="000000"/>
          <w:sz w:val="20"/>
          <w:lang w:val="ru-RU"/>
        </w:rPr>
      </w:pPr>
      <w:r w:rsidRPr="00213CD8">
        <w:rPr>
          <w:rFonts w:ascii="Verdana" w:hAnsi="Verdana"/>
          <w:color w:val="000000"/>
          <w:sz w:val="20"/>
          <w:lang w:val="ru-RU"/>
        </w:rPr>
        <w:t>Каждый вечер, распрягши лошадь и пообедав в закусочной, где быстрота услужения была специальностью, Корни одевался в вечерний костюм, такой же корректный, какой можно встретить только в вестибюле отелей. Затем он отправлялся по сверкающей восхитительной дороге, посвященной Теспису, Таис и Бахусу.</w:t>
      </w:r>
    </w:p>
    <w:p w14:paraId="0E157745" w14:textId="77777777" w:rsidR="006C4034" w:rsidRPr="00213CD8" w:rsidRDefault="006C4034" w:rsidP="00213CD8">
      <w:pPr>
        <w:suppressAutoHyphens/>
        <w:spacing w:after="0" w:line="240" w:lineRule="auto"/>
        <w:ind w:firstLine="283"/>
        <w:jc w:val="both"/>
        <w:rPr>
          <w:rFonts w:ascii="Verdana" w:hAnsi="Verdana"/>
          <w:color w:val="000000"/>
          <w:sz w:val="20"/>
          <w:lang w:val="ru-RU"/>
        </w:rPr>
      </w:pPr>
      <w:r w:rsidRPr="00213CD8">
        <w:rPr>
          <w:rFonts w:ascii="Verdana" w:hAnsi="Verdana"/>
          <w:color w:val="000000"/>
          <w:sz w:val="20"/>
          <w:lang w:val="ru-RU"/>
        </w:rPr>
        <w:t>Некоторое время он бродил по передним шикарных отелей с чувством полного удовлетворения. Красивые женщины, воркующие, как голубки, но украшенные перьями райских птиц, проходя, задевали его своими платьями. Их сопровождали изящные кавалеры, галантные и услужливые. А сердце Корни колотилось, как у сэра Ланселота, потому что зеркало говорило ему, когда он проходил мимо:</w:t>
      </w:r>
    </w:p>
    <w:p w14:paraId="688D428B" w14:textId="77777777" w:rsidR="006C4034" w:rsidRPr="00213CD8" w:rsidRDefault="006C4034" w:rsidP="00213CD8">
      <w:pPr>
        <w:suppressAutoHyphens/>
        <w:spacing w:after="0" w:line="240" w:lineRule="auto"/>
        <w:ind w:firstLine="283"/>
        <w:jc w:val="both"/>
        <w:rPr>
          <w:rFonts w:ascii="Verdana" w:hAnsi="Verdana"/>
          <w:color w:val="000000"/>
          <w:sz w:val="20"/>
          <w:lang w:val="ru-RU"/>
        </w:rPr>
      </w:pPr>
    </w:p>
    <w:p w14:paraId="0E3EBC58" w14:textId="77777777" w:rsidR="006C4034" w:rsidRPr="00213CD8" w:rsidRDefault="006C4034" w:rsidP="00213CD8">
      <w:pPr>
        <w:pStyle w:val="Cite"/>
        <w:widowControl/>
        <w:suppressAutoHyphens/>
        <w:ind w:left="0" w:right="0" w:firstLine="283"/>
        <w:rPr>
          <w:rFonts w:ascii="Verdana" w:hAnsi="Verdana"/>
          <w:color w:val="000000"/>
          <w:sz w:val="20"/>
        </w:rPr>
      </w:pPr>
      <w:r w:rsidRPr="00213CD8">
        <w:rPr>
          <w:rFonts w:ascii="Verdana" w:hAnsi="Verdana"/>
          <w:color w:val="000000"/>
          <w:sz w:val="20"/>
        </w:rPr>
        <w:t>«Корни, голубчик, между ними нет ни одного, который был бы элегантнее тебя. А ты погоняешь ломовых лошадей, тогда как они задают фасон, бывают в картинных галереях и имеют все, что только есть лучшего в стране».</w:t>
      </w:r>
    </w:p>
    <w:p w14:paraId="17CC3A63" w14:textId="77777777" w:rsidR="006C4034" w:rsidRPr="00213CD8" w:rsidRDefault="006C4034" w:rsidP="00213CD8">
      <w:pPr>
        <w:suppressAutoHyphens/>
        <w:spacing w:after="0" w:line="240" w:lineRule="auto"/>
        <w:ind w:firstLine="283"/>
        <w:jc w:val="both"/>
        <w:rPr>
          <w:rFonts w:ascii="Verdana" w:hAnsi="Verdana"/>
          <w:color w:val="000000"/>
          <w:sz w:val="20"/>
          <w:lang w:val="ru-RU"/>
        </w:rPr>
      </w:pPr>
    </w:p>
    <w:p w14:paraId="10E8A735" w14:textId="77777777" w:rsidR="006C4034" w:rsidRPr="00213CD8" w:rsidRDefault="006C4034" w:rsidP="00213CD8">
      <w:pPr>
        <w:suppressAutoHyphens/>
        <w:spacing w:after="0" w:line="240" w:lineRule="auto"/>
        <w:ind w:firstLine="283"/>
        <w:jc w:val="both"/>
        <w:rPr>
          <w:rFonts w:ascii="Verdana" w:hAnsi="Verdana"/>
          <w:color w:val="000000"/>
          <w:sz w:val="20"/>
          <w:lang w:val="ru-RU"/>
        </w:rPr>
      </w:pPr>
      <w:r w:rsidRPr="00213CD8">
        <w:rPr>
          <w:rFonts w:ascii="Verdana" w:hAnsi="Verdana"/>
          <w:color w:val="000000"/>
          <w:sz w:val="20"/>
          <w:lang w:val="ru-RU"/>
        </w:rPr>
        <w:t>Зеркало говорило правду. Мистер Корни Бранниган усвоил себе наружный лоск, если и не усвоил ничего иного. Продолжительное и внимательное наблюдение вежливого общества привило ему манеры, изящный вид и</w:t>
      </w:r>
      <w:r w:rsidRPr="00213CD8">
        <w:rPr>
          <w:rFonts w:ascii="Verdana" w:hAnsi="Verdana"/>
          <w:color w:val="000000"/>
          <w:sz w:val="20"/>
        </w:rPr>
        <w:t> </w:t>
      </w:r>
      <w:r w:rsidRPr="00213CD8">
        <w:rPr>
          <w:rFonts w:ascii="Verdana" w:hAnsi="Verdana"/>
          <w:color w:val="000000"/>
          <w:sz w:val="20"/>
          <w:lang w:val="ru-RU"/>
        </w:rPr>
        <w:t>— что было труднее всего!</w:t>
      </w:r>
      <w:r w:rsidRPr="00213CD8">
        <w:rPr>
          <w:rFonts w:ascii="Verdana" w:hAnsi="Verdana"/>
          <w:color w:val="000000"/>
          <w:sz w:val="20"/>
        </w:rPr>
        <w:t> </w:t>
      </w:r>
      <w:r w:rsidRPr="00213CD8">
        <w:rPr>
          <w:rFonts w:ascii="Verdana" w:hAnsi="Verdana"/>
          <w:color w:val="000000"/>
          <w:sz w:val="20"/>
          <w:lang w:val="ru-RU"/>
        </w:rPr>
        <w:t>— выдержанность и непринужденность.</w:t>
      </w:r>
    </w:p>
    <w:p w14:paraId="48635B6B" w14:textId="77777777" w:rsidR="006C4034" w:rsidRPr="00213CD8" w:rsidRDefault="006C4034" w:rsidP="00213CD8">
      <w:pPr>
        <w:suppressAutoHyphens/>
        <w:spacing w:after="0" w:line="240" w:lineRule="auto"/>
        <w:ind w:firstLine="283"/>
        <w:jc w:val="both"/>
        <w:rPr>
          <w:rFonts w:ascii="Verdana" w:hAnsi="Verdana"/>
          <w:color w:val="000000"/>
          <w:sz w:val="20"/>
          <w:lang w:val="ru-RU"/>
        </w:rPr>
      </w:pPr>
      <w:r w:rsidRPr="00213CD8">
        <w:rPr>
          <w:rFonts w:ascii="Verdana" w:hAnsi="Verdana"/>
          <w:color w:val="000000"/>
          <w:sz w:val="20"/>
          <w:lang w:val="ru-RU"/>
        </w:rPr>
        <w:t>Время от времени Корни удавалось заводить в отелях разговоры и краткие знакомства с солидными, если не знатными, посетителями. Со многими из них он обменялся карточками и полученные карточки тщательно хранил, надеясь впоследствии воспользоваться ими. Выйдя из вестибюля отеля, Корни с праздным видом бродил по улицам, останавливался у входа в театр и заходил в фешенебельные рестораны, как бы разыскивая знакомого. Он редко бывал посетителем этих мест, уподобляясь не пчеле, прилетевшей собирать мед, но бабочке, сверкающей крыльями среди цветов, в чашечках которых не содержалось для нее сладкого сока. Его жалованье было недостаточно, чтобы дать ему нечто большее, чем внешний вид джентльмена. Корни Бранниган охотно отдал бы свою правую руку, только бы быть одним из тех созданий, которым он так ловко подражал.</w:t>
      </w:r>
    </w:p>
    <w:p w14:paraId="26B6F66F" w14:textId="77777777" w:rsidR="006C4034" w:rsidRPr="00213CD8" w:rsidRDefault="006C4034" w:rsidP="00213CD8">
      <w:pPr>
        <w:suppressAutoHyphens/>
        <w:spacing w:after="0" w:line="240" w:lineRule="auto"/>
        <w:ind w:firstLine="283"/>
        <w:jc w:val="both"/>
        <w:rPr>
          <w:rFonts w:ascii="Verdana" w:hAnsi="Verdana"/>
          <w:color w:val="000000"/>
          <w:sz w:val="20"/>
          <w:lang w:val="ru-RU"/>
        </w:rPr>
      </w:pPr>
      <w:r w:rsidRPr="00213CD8">
        <w:rPr>
          <w:rFonts w:ascii="Verdana" w:hAnsi="Verdana"/>
          <w:color w:val="000000"/>
          <w:sz w:val="20"/>
          <w:lang w:val="ru-RU"/>
        </w:rPr>
        <w:t>Однажды ночью с ним случилось следующее.</w:t>
      </w:r>
    </w:p>
    <w:p w14:paraId="5418BCA4" w14:textId="77777777" w:rsidR="006C4034" w:rsidRPr="00213CD8" w:rsidRDefault="006C4034" w:rsidP="00213CD8">
      <w:pPr>
        <w:suppressAutoHyphens/>
        <w:spacing w:after="0" w:line="240" w:lineRule="auto"/>
        <w:ind w:firstLine="283"/>
        <w:jc w:val="both"/>
        <w:rPr>
          <w:rFonts w:ascii="Verdana" w:hAnsi="Verdana"/>
          <w:color w:val="000000"/>
          <w:sz w:val="20"/>
          <w:lang w:val="ru-RU"/>
        </w:rPr>
      </w:pPr>
      <w:r w:rsidRPr="00213CD8">
        <w:rPr>
          <w:rFonts w:ascii="Verdana" w:hAnsi="Verdana"/>
          <w:color w:val="000000"/>
          <w:sz w:val="20"/>
          <w:lang w:val="ru-RU"/>
        </w:rPr>
        <w:t>Насладившись прелестью часового шатания по главнейшим отелям на Бродвее, он перешел в театральный квартал. Кучера кебов окликали его, видя в нем пассажира, что доставляло ему тщеславное удовольствие. Томные взгляды были обращены на него, как на источник омаров и упоительной шипучки. Эти заигрывания и бессознательные комплименты Корни глотал, как манну, и надеялся, что Билли, его лошадь, утром будет меньше хромать на левую переднюю ногу.</w:t>
      </w:r>
    </w:p>
    <w:p w14:paraId="5409C1E2" w14:textId="77777777" w:rsidR="006C4034" w:rsidRPr="00213CD8" w:rsidRDefault="006C4034" w:rsidP="00213CD8">
      <w:pPr>
        <w:suppressAutoHyphens/>
        <w:spacing w:after="0" w:line="240" w:lineRule="auto"/>
        <w:ind w:firstLine="283"/>
        <w:jc w:val="both"/>
        <w:rPr>
          <w:rFonts w:ascii="Verdana" w:hAnsi="Verdana"/>
          <w:color w:val="000000"/>
          <w:sz w:val="20"/>
          <w:lang w:val="ru-RU"/>
        </w:rPr>
      </w:pPr>
      <w:r w:rsidRPr="00213CD8">
        <w:rPr>
          <w:rFonts w:ascii="Verdana" w:hAnsi="Verdana"/>
          <w:color w:val="000000"/>
          <w:sz w:val="20"/>
          <w:lang w:val="ru-RU"/>
        </w:rPr>
        <w:lastRenderedPageBreak/>
        <w:t>Под купой молочно-белых электрических шаров Корни остановился для того, чтобы полюбоваться блеском своих низко вырезанных лаковых ботинок. В угловом здании помещалось претенциозное кафе. Оттуда вышла парочка,</w:t>
      </w:r>
      <w:r w:rsidRPr="00213CD8">
        <w:rPr>
          <w:rFonts w:ascii="Verdana" w:hAnsi="Verdana"/>
          <w:color w:val="000000"/>
          <w:sz w:val="20"/>
        </w:rPr>
        <w:t> </w:t>
      </w:r>
      <w:r w:rsidRPr="00213CD8">
        <w:rPr>
          <w:rFonts w:ascii="Verdana" w:hAnsi="Verdana"/>
          <w:color w:val="000000"/>
          <w:sz w:val="20"/>
          <w:lang w:val="ru-RU"/>
        </w:rPr>
        <w:t>— дама в белом, прозрачном, как паутина, платье с накинутым на него, точно туманная дымка, кружевным манто, и мужчина, высокий, безукоризненный, самоуверенный</w:t>
      </w:r>
      <w:r w:rsidRPr="00213CD8">
        <w:rPr>
          <w:rFonts w:ascii="Verdana" w:hAnsi="Verdana"/>
          <w:color w:val="000000"/>
          <w:sz w:val="20"/>
        </w:rPr>
        <w:t> </w:t>
      </w:r>
      <w:r w:rsidRPr="00213CD8">
        <w:rPr>
          <w:rFonts w:ascii="Verdana" w:hAnsi="Verdana"/>
          <w:color w:val="000000"/>
          <w:sz w:val="20"/>
          <w:lang w:val="ru-RU"/>
        </w:rPr>
        <w:t>— слишком самоуверенный. Они двинулись к краю тротуара и остановились. Глаза Корни, всегда ищущие примера в поведении щеголей, искоса следили за ними.</w:t>
      </w:r>
    </w:p>
    <w:p w14:paraId="155FE0EF" w14:textId="77777777" w:rsidR="006C4034" w:rsidRPr="00213CD8" w:rsidRDefault="006C4034" w:rsidP="00213CD8">
      <w:pPr>
        <w:suppressAutoHyphens/>
        <w:spacing w:after="0" w:line="240" w:lineRule="auto"/>
        <w:ind w:firstLine="283"/>
        <w:jc w:val="both"/>
        <w:rPr>
          <w:rFonts w:ascii="Verdana" w:hAnsi="Verdana"/>
          <w:color w:val="000000"/>
          <w:sz w:val="20"/>
          <w:lang w:val="ru-RU"/>
        </w:rPr>
      </w:pPr>
      <w:r w:rsidRPr="00213CD8">
        <w:rPr>
          <w:rFonts w:ascii="Verdana" w:hAnsi="Verdana"/>
          <w:color w:val="000000"/>
          <w:sz w:val="20"/>
          <w:lang w:val="ru-RU"/>
        </w:rPr>
        <w:t>—</w:t>
      </w:r>
      <w:r w:rsidRPr="00213CD8">
        <w:rPr>
          <w:rFonts w:ascii="Verdana" w:hAnsi="Verdana"/>
          <w:color w:val="000000"/>
          <w:sz w:val="20"/>
        </w:rPr>
        <w:t> </w:t>
      </w:r>
      <w:r w:rsidRPr="00213CD8">
        <w:rPr>
          <w:rFonts w:ascii="Verdana" w:hAnsi="Verdana"/>
          <w:color w:val="000000"/>
          <w:sz w:val="20"/>
          <w:lang w:val="ru-RU"/>
        </w:rPr>
        <w:t>Экипажа нет,</w:t>
      </w:r>
      <w:r w:rsidRPr="00213CD8">
        <w:rPr>
          <w:rFonts w:ascii="Verdana" w:hAnsi="Verdana"/>
          <w:color w:val="000000"/>
          <w:sz w:val="20"/>
        </w:rPr>
        <w:t> </w:t>
      </w:r>
      <w:r w:rsidRPr="00213CD8">
        <w:rPr>
          <w:rFonts w:ascii="Verdana" w:hAnsi="Verdana"/>
          <w:color w:val="000000"/>
          <w:sz w:val="20"/>
          <w:lang w:val="ru-RU"/>
        </w:rPr>
        <w:t>— сказала дама,</w:t>
      </w:r>
      <w:r w:rsidRPr="00213CD8">
        <w:rPr>
          <w:rFonts w:ascii="Verdana" w:hAnsi="Verdana"/>
          <w:color w:val="000000"/>
          <w:sz w:val="20"/>
        </w:rPr>
        <w:t> </w:t>
      </w:r>
      <w:r w:rsidRPr="00213CD8">
        <w:rPr>
          <w:rFonts w:ascii="Verdana" w:hAnsi="Verdana"/>
          <w:color w:val="000000"/>
          <w:sz w:val="20"/>
          <w:lang w:val="ru-RU"/>
        </w:rPr>
        <w:t>— вы приказали ему дожидаться?</w:t>
      </w:r>
    </w:p>
    <w:p w14:paraId="1A44DE88" w14:textId="77777777" w:rsidR="006C4034" w:rsidRPr="00213CD8" w:rsidRDefault="006C4034" w:rsidP="00213CD8">
      <w:pPr>
        <w:suppressAutoHyphens/>
        <w:spacing w:after="0" w:line="240" w:lineRule="auto"/>
        <w:ind w:firstLine="283"/>
        <w:jc w:val="both"/>
        <w:rPr>
          <w:rFonts w:ascii="Verdana" w:hAnsi="Verdana"/>
          <w:color w:val="000000"/>
          <w:sz w:val="20"/>
          <w:lang w:val="ru-RU"/>
        </w:rPr>
      </w:pPr>
      <w:r w:rsidRPr="00213CD8">
        <w:rPr>
          <w:rFonts w:ascii="Verdana" w:hAnsi="Verdana"/>
          <w:color w:val="000000"/>
          <w:sz w:val="20"/>
          <w:lang w:val="ru-RU"/>
        </w:rPr>
        <w:t>—</w:t>
      </w:r>
      <w:r w:rsidRPr="00213CD8">
        <w:rPr>
          <w:rFonts w:ascii="Verdana" w:hAnsi="Verdana"/>
          <w:color w:val="000000"/>
          <w:sz w:val="20"/>
        </w:rPr>
        <w:t> </w:t>
      </w:r>
      <w:r w:rsidRPr="00213CD8">
        <w:rPr>
          <w:rFonts w:ascii="Verdana" w:hAnsi="Verdana"/>
          <w:color w:val="000000"/>
          <w:sz w:val="20"/>
          <w:lang w:val="ru-RU"/>
        </w:rPr>
        <w:t>Я заказал его к половине десятого,</w:t>
      </w:r>
      <w:r w:rsidRPr="00213CD8">
        <w:rPr>
          <w:rFonts w:ascii="Verdana" w:hAnsi="Verdana"/>
          <w:color w:val="000000"/>
          <w:sz w:val="20"/>
        </w:rPr>
        <w:t> </w:t>
      </w:r>
      <w:r w:rsidRPr="00213CD8">
        <w:rPr>
          <w:rFonts w:ascii="Verdana" w:hAnsi="Verdana"/>
          <w:color w:val="000000"/>
          <w:sz w:val="20"/>
          <w:lang w:val="ru-RU"/>
        </w:rPr>
        <w:t>— ответил франт.</w:t>
      </w:r>
      <w:r w:rsidRPr="00213CD8">
        <w:rPr>
          <w:rFonts w:ascii="Verdana" w:hAnsi="Verdana"/>
          <w:color w:val="000000"/>
          <w:sz w:val="20"/>
        </w:rPr>
        <w:t> </w:t>
      </w:r>
      <w:r w:rsidRPr="00213CD8">
        <w:rPr>
          <w:rFonts w:ascii="Verdana" w:hAnsi="Verdana"/>
          <w:color w:val="000000"/>
          <w:sz w:val="20"/>
          <w:lang w:val="ru-RU"/>
        </w:rPr>
        <w:t>— Он сейчас будет.</w:t>
      </w:r>
    </w:p>
    <w:p w14:paraId="5F19D99A" w14:textId="77777777" w:rsidR="006C4034" w:rsidRPr="00213CD8" w:rsidRDefault="006C4034" w:rsidP="00213CD8">
      <w:pPr>
        <w:suppressAutoHyphens/>
        <w:spacing w:after="0" w:line="240" w:lineRule="auto"/>
        <w:ind w:firstLine="283"/>
        <w:jc w:val="both"/>
        <w:rPr>
          <w:rFonts w:ascii="Verdana" w:hAnsi="Verdana"/>
          <w:color w:val="000000"/>
          <w:sz w:val="20"/>
          <w:lang w:val="ru-RU"/>
        </w:rPr>
      </w:pPr>
      <w:r w:rsidRPr="00213CD8">
        <w:rPr>
          <w:rFonts w:ascii="Verdana" w:hAnsi="Verdana"/>
          <w:color w:val="000000"/>
          <w:sz w:val="20"/>
          <w:lang w:val="ru-RU"/>
        </w:rPr>
        <w:t>Знакомая нотка в голосе дамы привлекла особое внимание Корни. Она звенела в тоне, хорошо ему известном. Мягкий электрический свет падал на ее лицо. Для сестер по горю нет определенных кварталов. В указателе книги разбитых сердец вы увидите, что Бродвей следует очень близко за Бауэри. Лицо этой леди было печально, и голос ее звучал также жалобно. Они ждали экипажа, Корни тоже ждал, потому что был на улице и никогда не терял случая проследить за поведением джентльменов.</w:t>
      </w:r>
    </w:p>
    <w:p w14:paraId="7DBDCCBF" w14:textId="77777777" w:rsidR="006C4034" w:rsidRPr="00213CD8" w:rsidRDefault="006C4034" w:rsidP="00213CD8">
      <w:pPr>
        <w:suppressAutoHyphens/>
        <w:spacing w:after="0" w:line="240" w:lineRule="auto"/>
        <w:ind w:firstLine="283"/>
        <w:jc w:val="both"/>
        <w:rPr>
          <w:rFonts w:ascii="Verdana" w:hAnsi="Verdana"/>
          <w:color w:val="000000"/>
          <w:sz w:val="20"/>
          <w:lang w:val="ru-RU"/>
        </w:rPr>
      </w:pPr>
      <w:r w:rsidRPr="00213CD8">
        <w:rPr>
          <w:rFonts w:ascii="Verdana" w:hAnsi="Verdana"/>
          <w:color w:val="000000"/>
          <w:sz w:val="20"/>
          <w:lang w:val="ru-RU"/>
        </w:rPr>
        <w:t>—</w:t>
      </w:r>
      <w:r w:rsidRPr="00213CD8">
        <w:rPr>
          <w:rFonts w:ascii="Verdana" w:hAnsi="Verdana"/>
          <w:color w:val="000000"/>
          <w:sz w:val="20"/>
        </w:rPr>
        <w:t> </w:t>
      </w:r>
      <w:r w:rsidRPr="00213CD8">
        <w:rPr>
          <w:rFonts w:ascii="Verdana" w:hAnsi="Verdana"/>
          <w:color w:val="000000"/>
          <w:sz w:val="20"/>
          <w:lang w:val="ru-RU"/>
        </w:rPr>
        <w:t>Джек,</w:t>
      </w:r>
      <w:r w:rsidRPr="00213CD8">
        <w:rPr>
          <w:rFonts w:ascii="Verdana" w:hAnsi="Verdana"/>
          <w:color w:val="000000"/>
          <w:sz w:val="20"/>
        </w:rPr>
        <w:t> </w:t>
      </w:r>
      <w:r w:rsidRPr="00213CD8">
        <w:rPr>
          <w:rFonts w:ascii="Verdana" w:hAnsi="Verdana"/>
          <w:color w:val="000000"/>
          <w:sz w:val="20"/>
          <w:lang w:val="ru-RU"/>
        </w:rPr>
        <w:t>— сказала дама,</w:t>
      </w:r>
      <w:r w:rsidRPr="00213CD8">
        <w:rPr>
          <w:rFonts w:ascii="Verdana" w:hAnsi="Verdana"/>
          <w:color w:val="000000"/>
          <w:sz w:val="20"/>
        </w:rPr>
        <w:t> </w:t>
      </w:r>
      <w:r w:rsidRPr="00213CD8">
        <w:rPr>
          <w:rFonts w:ascii="Verdana" w:hAnsi="Verdana"/>
          <w:color w:val="000000"/>
          <w:sz w:val="20"/>
          <w:lang w:val="ru-RU"/>
        </w:rPr>
        <w:t>— не сердитесь. Я сделала сегодня все, что могла, чтобы угодить вам. Зачем вы так поступаете со мной?</w:t>
      </w:r>
    </w:p>
    <w:p w14:paraId="7564B97D" w14:textId="77777777" w:rsidR="006C4034" w:rsidRPr="00213CD8" w:rsidRDefault="006C4034" w:rsidP="00213CD8">
      <w:pPr>
        <w:suppressAutoHyphens/>
        <w:spacing w:after="0" w:line="240" w:lineRule="auto"/>
        <w:ind w:firstLine="283"/>
        <w:jc w:val="both"/>
        <w:rPr>
          <w:rFonts w:ascii="Verdana" w:hAnsi="Verdana"/>
          <w:color w:val="000000"/>
          <w:sz w:val="20"/>
          <w:lang w:val="ru-RU"/>
        </w:rPr>
      </w:pPr>
      <w:r w:rsidRPr="00213CD8">
        <w:rPr>
          <w:rFonts w:ascii="Verdana" w:hAnsi="Verdana"/>
          <w:color w:val="000000"/>
          <w:sz w:val="20"/>
          <w:lang w:val="ru-RU"/>
        </w:rPr>
        <w:t>—</w:t>
      </w:r>
      <w:r w:rsidRPr="00213CD8">
        <w:rPr>
          <w:rFonts w:ascii="Verdana" w:hAnsi="Verdana"/>
          <w:color w:val="000000"/>
          <w:sz w:val="20"/>
        </w:rPr>
        <w:t> </w:t>
      </w:r>
      <w:r w:rsidRPr="00213CD8">
        <w:rPr>
          <w:rFonts w:ascii="Verdana" w:hAnsi="Verdana"/>
          <w:color w:val="000000"/>
          <w:sz w:val="20"/>
          <w:lang w:val="ru-RU"/>
        </w:rPr>
        <w:t>О, вы ангел,</w:t>
      </w:r>
      <w:r w:rsidRPr="00213CD8">
        <w:rPr>
          <w:rFonts w:ascii="Verdana" w:hAnsi="Verdana"/>
          <w:color w:val="000000"/>
          <w:sz w:val="20"/>
        </w:rPr>
        <w:t> </w:t>
      </w:r>
      <w:r w:rsidRPr="00213CD8">
        <w:rPr>
          <w:rFonts w:ascii="Verdana" w:hAnsi="Verdana"/>
          <w:color w:val="000000"/>
          <w:sz w:val="20"/>
          <w:lang w:val="ru-RU"/>
        </w:rPr>
        <w:t>— ответил мужчина.</w:t>
      </w:r>
      <w:r w:rsidRPr="00213CD8">
        <w:rPr>
          <w:rFonts w:ascii="Verdana" w:hAnsi="Verdana"/>
          <w:color w:val="000000"/>
          <w:sz w:val="20"/>
        </w:rPr>
        <w:t> </w:t>
      </w:r>
      <w:r w:rsidRPr="00213CD8">
        <w:rPr>
          <w:rFonts w:ascii="Verdana" w:hAnsi="Verdana"/>
          <w:color w:val="000000"/>
          <w:sz w:val="20"/>
          <w:lang w:val="ru-RU"/>
        </w:rPr>
        <w:t>— Известна женская манера во всем винить мужчину.</w:t>
      </w:r>
    </w:p>
    <w:p w14:paraId="342CE539" w14:textId="77777777" w:rsidR="006C4034" w:rsidRPr="00213CD8" w:rsidRDefault="006C4034" w:rsidP="00213CD8">
      <w:pPr>
        <w:suppressAutoHyphens/>
        <w:spacing w:after="0" w:line="240" w:lineRule="auto"/>
        <w:ind w:firstLine="283"/>
        <w:jc w:val="both"/>
        <w:rPr>
          <w:rFonts w:ascii="Verdana" w:hAnsi="Verdana"/>
          <w:color w:val="000000"/>
          <w:sz w:val="20"/>
          <w:lang w:val="ru-RU"/>
        </w:rPr>
      </w:pPr>
      <w:r w:rsidRPr="00213CD8">
        <w:rPr>
          <w:rFonts w:ascii="Verdana" w:hAnsi="Verdana"/>
          <w:color w:val="000000"/>
          <w:sz w:val="20"/>
          <w:lang w:val="ru-RU"/>
        </w:rPr>
        <w:t>—</w:t>
      </w:r>
      <w:r w:rsidRPr="00213CD8">
        <w:rPr>
          <w:rFonts w:ascii="Verdana" w:hAnsi="Verdana"/>
          <w:color w:val="000000"/>
          <w:sz w:val="20"/>
        </w:rPr>
        <w:t> </w:t>
      </w:r>
      <w:r w:rsidRPr="00213CD8">
        <w:rPr>
          <w:rFonts w:ascii="Verdana" w:hAnsi="Verdana"/>
          <w:color w:val="000000"/>
          <w:sz w:val="20"/>
          <w:lang w:val="ru-RU"/>
        </w:rPr>
        <w:t>Я не виню вас, я стараюсь сделать вас счастливым...</w:t>
      </w:r>
    </w:p>
    <w:p w14:paraId="39629C71" w14:textId="77777777" w:rsidR="006C4034" w:rsidRPr="00213CD8" w:rsidRDefault="006C4034" w:rsidP="00213CD8">
      <w:pPr>
        <w:suppressAutoHyphens/>
        <w:spacing w:after="0" w:line="240" w:lineRule="auto"/>
        <w:ind w:firstLine="283"/>
        <w:jc w:val="both"/>
        <w:rPr>
          <w:rFonts w:ascii="Verdana" w:hAnsi="Verdana"/>
          <w:color w:val="000000"/>
          <w:sz w:val="20"/>
          <w:lang w:val="ru-RU"/>
        </w:rPr>
      </w:pPr>
      <w:r w:rsidRPr="00213CD8">
        <w:rPr>
          <w:rFonts w:ascii="Verdana" w:hAnsi="Verdana"/>
          <w:color w:val="000000"/>
          <w:sz w:val="20"/>
          <w:lang w:val="ru-RU"/>
        </w:rPr>
        <w:t>—</w:t>
      </w:r>
      <w:r w:rsidRPr="00213CD8">
        <w:rPr>
          <w:rFonts w:ascii="Verdana" w:hAnsi="Verdana"/>
          <w:color w:val="000000"/>
          <w:sz w:val="20"/>
        </w:rPr>
        <w:t> </w:t>
      </w:r>
      <w:r w:rsidRPr="00213CD8">
        <w:rPr>
          <w:rFonts w:ascii="Verdana" w:hAnsi="Verdana"/>
          <w:color w:val="000000"/>
          <w:sz w:val="20"/>
          <w:lang w:val="ru-RU"/>
        </w:rPr>
        <w:t>Вы беретесь за это весьма странным образом!</w:t>
      </w:r>
    </w:p>
    <w:p w14:paraId="171861A3" w14:textId="77777777" w:rsidR="006C4034" w:rsidRPr="00213CD8" w:rsidRDefault="006C4034" w:rsidP="00213CD8">
      <w:pPr>
        <w:suppressAutoHyphens/>
        <w:spacing w:after="0" w:line="240" w:lineRule="auto"/>
        <w:ind w:firstLine="283"/>
        <w:jc w:val="both"/>
        <w:rPr>
          <w:rFonts w:ascii="Verdana" w:hAnsi="Verdana"/>
          <w:color w:val="000000"/>
          <w:sz w:val="20"/>
          <w:lang w:val="ru-RU"/>
        </w:rPr>
      </w:pPr>
      <w:r w:rsidRPr="00213CD8">
        <w:rPr>
          <w:rFonts w:ascii="Verdana" w:hAnsi="Verdana"/>
          <w:color w:val="000000"/>
          <w:sz w:val="20"/>
          <w:lang w:val="ru-RU"/>
        </w:rPr>
        <w:t>—</w:t>
      </w:r>
      <w:r w:rsidRPr="00213CD8">
        <w:rPr>
          <w:rFonts w:ascii="Verdana" w:hAnsi="Verdana"/>
          <w:color w:val="000000"/>
          <w:sz w:val="20"/>
        </w:rPr>
        <w:t> </w:t>
      </w:r>
      <w:r w:rsidRPr="00213CD8">
        <w:rPr>
          <w:rFonts w:ascii="Verdana" w:hAnsi="Verdana"/>
          <w:color w:val="000000"/>
          <w:sz w:val="20"/>
          <w:lang w:val="ru-RU"/>
        </w:rPr>
        <w:t>Вы без всякой причины были неласковы со мной весь вечер.</w:t>
      </w:r>
    </w:p>
    <w:p w14:paraId="1D6661BD" w14:textId="77777777" w:rsidR="006C4034" w:rsidRPr="00213CD8" w:rsidRDefault="006C4034" w:rsidP="00213CD8">
      <w:pPr>
        <w:suppressAutoHyphens/>
        <w:spacing w:after="0" w:line="240" w:lineRule="auto"/>
        <w:ind w:firstLine="283"/>
        <w:jc w:val="both"/>
        <w:rPr>
          <w:rFonts w:ascii="Verdana" w:hAnsi="Verdana"/>
          <w:color w:val="000000"/>
          <w:sz w:val="20"/>
          <w:lang w:val="ru-RU"/>
        </w:rPr>
      </w:pPr>
      <w:r w:rsidRPr="00213CD8">
        <w:rPr>
          <w:rFonts w:ascii="Verdana" w:hAnsi="Verdana"/>
          <w:color w:val="000000"/>
          <w:sz w:val="20"/>
          <w:lang w:val="ru-RU"/>
        </w:rPr>
        <w:t>—</w:t>
      </w:r>
      <w:r w:rsidRPr="00213CD8">
        <w:rPr>
          <w:rFonts w:ascii="Verdana" w:hAnsi="Verdana"/>
          <w:color w:val="000000"/>
          <w:sz w:val="20"/>
        </w:rPr>
        <w:t> </w:t>
      </w:r>
      <w:r w:rsidRPr="00213CD8">
        <w:rPr>
          <w:rFonts w:ascii="Verdana" w:hAnsi="Verdana"/>
          <w:color w:val="000000"/>
          <w:sz w:val="20"/>
          <w:lang w:val="ru-RU"/>
        </w:rPr>
        <w:t>О, причины нет никакой, кроме того, что вы надоели мне.</w:t>
      </w:r>
    </w:p>
    <w:p w14:paraId="7BC059FC" w14:textId="77777777" w:rsidR="006C4034" w:rsidRPr="00213CD8" w:rsidRDefault="006C4034" w:rsidP="00213CD8">
      <w:pPr>
        <w:suppressAutoHyphens/>
        <w:spacing w:after="0" w:line="240" w:lineRule="auto"/>
        <w:ind w:firstLine="283"/>
        <w:jc w:val="both"/>
        <w:rPr>
          <w:rFonts w:ascii="Verdana" w:hAnsi="Verdana"/>
          <w:color w:val="000000"/>
          <w:sz w:val="20"/>
          <w:lang w:val="ru-RU"/>
        </w:rPr>
      </w:pPr>
      <w:r w:rsidRPr="00213CD8">
        <w:rPr>
          <w:rFonts w:ascii="Verdana" w:hAnsi="Verdana"/>
          <w:color w:val="000000"/>
          <w:sz w:val="20"/>
          <w:lang w:val="ru-RU"/>
        </w:rPr>
        <w:t>Корни вынул портфельчик для визитных карточек и пересмотрел свою коллекцию. Он выбрал одну, на которой было написано: «Мистер Уайт, Кенсингтон, Лондон». Эту карточку он получил от туриста в отеле «Король Эдвард». Корни подошел к джентльмену и подал ему карточку с самым корректным видом.</w:t>
      </w:r>
    </w:p>
    <w:p w14:paraId="1D491FF2" w14:textId="77777777" w:rsidR="006C4034" w:rsidRPr="00213CD8" w:rsidRDefault="006C4034" w:rsidP="00213CD8">
      <w:pPr>
        <w:suppressAutoHyphens/>
        <w:spacing w:after="0" w:line="240" w:lineRule="auto"/>
        <w:ind w:firstLine="283"/>
        <w:jc w:val="both"/>
        <w:rPr>
          <w:rFonts w:ascii="Verdana" w:hAnsi="Verdana"/>
          <w:color w:val="000000"/>
          <w:sz w:val="20"/>
          <w:lang w:val="ru-RU"/>
        </w:rPr>
      </w:pPr>
      <w:r w:rsidRPr="00213CD8">
        <w:rPr>
          <w:rFonts w:ascii="Verdana" w:hAnsi="Verdana"/>
          <w:color w:val="000000"/>
          <w:sz w:val="20"/>
          <w:lang w:val="ru-RU"/>
        </w:rPr>
        <w:t>—</w:t>
      </w:r>
      <w:r w:rsidRPr="00213CD8">
        <w:rPr>
          <w:rFonts w:ascii="Verdana" w:hAnsi="Verdana"/>
          <w:color w:val="000000"/>
          <w:sz w:val="20"/>
        </w:rPr>
        <w:t> </w:t>
      </w:r>
      <w:r w:rsidRPr="00213CD8">
        <w:rPr>
          <w:rFonts w:ascii="Verdana" w:hAnsi="Verdana"/>
          <w:color w:val="000000"/>
          <w:sz w:val="20"/>
          <w:lang w:val="ru-RU"/>
        </w:rPr>
        <w:t>Могу я спросить, чему я обязан этой честью?</w:t>
      </w:r>
      <w:r w:rsidRPr="00213CD8">
        <w:rPr>
          <w:rFonts w:ascii="Verdana" w:hAnsi="Verdana"/>
          <w:color w:val="000000"/>
          <w:sz w:val="20"/>
        </w:rPr>
        <w:t> </w:t>
      </w:r>
      <w:r w:rsidRPr="00213CD8">
        <w:rPr>
          <w:rFonts w:ascii="Verdana" w:hAnsi="Verdana"/>
          <w:color w:val="000000"/>
          <w:sz w:val="20"/>
          <w:lang w:val="ru-RU"/>
        </w:rPr>
        <w:t>— спросил спутник леди.</w:t>
      </w:r>
    </w:p>
    <w:p w14:paraId="195B4316" w14:textId="77777777" w:rsidR="006C4034" w:rsidRPr="00213CD8" w:rsidRDefault="006C4034" w:rsidP="00213CD8">
      <w:pPr>
        <w:suppressAutoHyphens/>
        <w:spacing w:after="0" w:line="240" w:lineRule="auto"/>
        <w:ind w:firstLine="283"/>
        <w:jc w:val="both"/>
        <w:rPr>
          <w:rFonts w:ascii="Verdana" w:hAnsi="Verdana"/>
          <w:color w:val="000000"/>
          <w:sz w:val="20"/>
          <w:lang w:val="ru-RU"/>
        </w:rPr>
      </w:pPr>
      <w:r w:rsidRPr="00213CD8">
        <w:rPr>
          <w:rFonts w:ascii="Verdana" w:hAnsi="Verdana"/>
          <w:color w:val="000000"/>
          <w:sz w:val="20"/>
          <w:lang w:val="ru-RU"/>
        </w:rPr>
        <w:t>Корни Бранниган обычно следовал весьма мудрому правилу: мало говорить во время своих подражаний багдадскому калифу Он, никогда не слышав, верил в изречение лорда Честерфильда: «Носи черный фрак и держи язык за зубами». Но сейчас от него спрашивалось и требовалось слово.</w:t>
      </w:r>
    </w:p>
    <w:p w14:paraId="5D2950FF" w14:textId="77777777" w:rsidR="006C4034" w:rsidRPr="00213CD8" w:rsidRDefault="006C4034" w:rsidP="00213CD8">
      <w:pPr>
        <w:suppressAutoHyphens/>
        <w:spacing w:after="0" w:line="240" w:lineRule="auto"/>
        <w:ind w:firstLine="283"/>
        <w:jc w:val="both"/>
        <w:rPr>
          <w:rFonts w:ascii="Verdana" w:hAnsi="Verdana"/>
          <w:color w:val="000000"/>
          <w:sz w:val="20"/>
          <w:lang w:val="ru-RU"/>
        </w:rPr>
      </w:pPr>
      <w:r w:rsidRPr="00213CD8">
        <w:rPr>
          <w:rFonts w:ascii="Verdana" w:hAnsi="Verdana"/>
          <w:color w:val="000000"/>
          <w:sz w:val="20"/>
          <w:lang w:val="ru-RU"/>
        </w:rPr>
        <w:t>—</w:t>
      </w:r>
      <w:r w:rsidRPr="00213CD8">
        <w:rPr>
          <w:rFonts w:ascii="Verdana" w:hAnsi="Verdana"/>
          <w:color w:val="000000"/>
          <w:sz w:val="20"/>
        </w:rPr>
        <w:t> </w:t>
      </w:r>
      <w:r w:rsidRPr="00213CD8">
        <w:rPr>
          <w:rFonts w:ascii="Verdana" w:hAnsi="Verdana"/>
          <w:color w:val="000000"/>
          <w:sz w:val="20"/>
          <w:lang w:val="ru-RU"/>
        </w:rPr>
        <w:t>Никакой джентльмен,</w:t>
      </w:r>
      <w:r w:rsidRPr="00213CD8">
        <w:rPr>
          <w:rFonts w:ascii="Verdana" w:hAnsi="Verdana"/>
          <w:color w:val="000000"/>
          <w:sz w:val="20"/>
        </w:rPr>
        <w:t> </w:t>
      </w:r>
      <w:r w:rsidRPr="00213CD8">
        <w:rPr>
          <w:rFonts w:ascii="Verdana" w:hAnsi="Verdana"/>
          <w:color w:val="000000"/>
          <w:sz w:val="20"/>
          <w:lang w:val="ru-RU"/>
        </w:rPr>
        <w:t>— сказал Корни,</w:t>
      </w:r>
      <w:r w:rsidRPr="00213CD8">
        <w:rPr>
          <w:rFonts w:ascii="Verdana" w:hAnsi="Verdana"/>
          <w:color w:val="000000"/>
          <w:sz w:val="20"/>
        </w:rPr>
        <w:t> </w:t>
      </w:r>
      <w:r w:rsidRPr="00213CD8">
        <w:rPr>
          <w:rFonts w:ascii="Verdana" w:hAnsi="Verdana"/>
          <w:color w:val="000000"/>
          <w:sz w:val="20"/>
          <w:lang w:val="ru-RU"/>
        </w:rPr>
        <w:t>— не стал бы так разговаривать с леди. Стыдно, Вилли. Если она даже ваша жена, все же вам следует больше уважать свой наряд и не отталкивать ее таким образом. Может быть, это не мое дело, но все равно: вы, по моему мнению, совершенно не правы.</w:t>
      </w:r>
    </w:p>
    <w:p w14:paraId="151534B6" w14:textId="77777777" w:rsidR="006C4034" w:rsidRPr="00213CD8" w:rsidRDefault="006C4034" w:rsidP="00213CD8">
      <w:pPr>
        <w:suppressAutoHyphens/>
        <w:spacing w:after="0" w:line="240" w:lineRule="auto"/>
        <w:ind w:firstLine="283"/>
        <w:jc w:val="both"/>
        <w:rPr>
          <w:rFonts w:ascii="Verdana" w:hAnsi="Verdana"/>
          <w:color w:val="000000"/>
          <w:sz w:val="20"/>
          <w:lang w:val="ru-RU"/>
        </w:rPr>
      </w:pPr>
      <w:r w:rsidRPr="00213CD8">
        <w:rPr>
          <w:rFonts w:ascii="Verdana" w:hAnsi="Verdana"/>
          <w:color w:val="000000"/>
          <w:sz w:val="20"/>
          <w:lang w:val="ru-RU"/>
        </w:rPr>
        <w:t>Спутник леди дал более элегантно выраженный, но дерзкий ответ. Корни, пользуясь своим лексиконом ломового извозчика, отвечал, насколько мог, вежливыми фразами. Затем дипломатические сношения прервались.</w:t>
      </w:r>
    </w:p>
    <w:p w14:paraId="6993D712" w14:textId="77777777" w:rsidR="006C4034" w:rsidRPr="00213CD8" w:rsidRDefault="006C4034" w:rsidP="00213CD8">
      <w:pPr>
        <w:suppressAutoHyphens/>
        <w:spacing w:after="0" w:line="240" w:lineRule="auto"/>
        <w:ind w:firstLine="283"/>
        <w:jc w:val="both"/>
        <w:rPr>
          <w:rFonts w:ascii="Verdana" w:hAnsi="Verdana"/>
          <w:color w:val="000000"/>
          <w:sz w:val="20"/>
          <w:lang w:val="ru-RU"/>
        </w:rPr>
      </w:pPr>
      <w:r w:rsidRPr="00213CD8">
        <w:rPr>
          <w:rFonts w:ascii="Verdana" w:hAnsi="Verdana"/>
          <w:color w:val="000000"/>
          <w:sz w:val="20"/>
          <w:lang w:val="ru-RU"/>
        </w:rPr>
        <w:t>Последовала краткая, но оживленная стычка другим, не словесным, оружием, из которой Корни легко вышел победителем.</w:t>
      </w:r>
    </w:p>
    <w:p w14:paraId="67AECD24" w14:textId="77777777" w:rsidR="006C4034" w:rsidRPr="00213CD8" w:rsidRDefault="006C4034" w:rsidP="00213CD8">
      <w:pPr>
        <w:suppressAutoHyphens/>
        <w:spacing w:after="0" w:line="240" w:lineRule="auto"/>
        <w:ind w:firstLine="283"/>
        <w:jc w:val="both"/>
        <w:rPr>
          <w:rFonts w:ascii="Verdana" w:hAnsi="Verdana"/>
          <w:color w:val="000000"/>
          <w:sz w:val="20"/>
          <w:lang w:val="ru-RU"/>
        </w:rPr>
      </w:pPr>
      <w:r w:rsidRPr="00213CD8">
        <w:rPr>
          <w:rFonts w:ascii="Verdana" w:hAnsi="Verdana"/>
          <w:color w:val="000000"/>
          <w:sz w:val="20"/>
          <w:lang w:val="ru-RU"/>
        </w:rPr>
        <w:t>Подъехала карета, управляемая запоздавшим и взволнованным кучером.</w:t>
      </w:r>
    </w:p>
    <w:p w14:paraId="3800C4BB" w14:textId="77777777" w:rsidR="006C4034" w:rsidRPr="00213CD8" w:rsidRDefault="006C4034" w:rsidP="00213CD8">
      <w:pPr>
        <w:suppressAutoHyphens/>
        <w:spacing w:after="0" w:line="240" w:lineRule="auto"/>
        <w:ind w:firstLine="283"/>
        <w:jc w:val="both"/>
        <w:rPr>
          <w:rFonts w:ascii="Verdana" w:hAnsi="Verdana"/>
          <w:color w:val="000000"/>
          <w:sz w:val="20"/>
          <w:lang w:val="ru-RU"/>
        </w:rPr>
      </w:pPr>
      <w:r w:rsidRPr="00213CD8">
        <w:rPr>
          <w:rFonts w:ascii="Verdana" w:hAnsi="Verdana"/>
          <w:color w:val="000000"/>
          <w:sz w:val="20"/>
          <w:lang w:val="ru-RU"/>
        </w:rPr>
        <w:t>—</w:t>
      </w:r>
      <w:r w:rsidRPr="00213CD8">
        <w:rPr>
          <w:rFonts w:ascii="Verdana" w:hAnsi="Verdana"/>
          <w:color w:val="000000"/>
          <w:sz w:val="20"/>
        </w:rPr>
        <w:t> </w:t>
      </w:r>
      <w:r w:rsidRPr="00213CD8">
        <w:rPr>
          <w:rFonts w:ascii="Verdana" w:hAnsi="Verdana"/>
          <w:color w:val="000000"/>
          <w:sz w:val="20"/>
          <w:lang w:val="ru-RU"/>
        </w:rPr>
        <w:t>Не откроете ли вы мне дверцу?</w:t>
      </w:r>
      <w:r w:rsidRPr="00213CD8">
        <w:rPr>
          <w:rFonts w:ascii="Verdana" w:hAnsi="Verdana"/>
          <w:color w:val="000000"/>
          <w:sz w:val="20"/>
        </w:rPr>
        <w:t> </w:t>
      </w:r>
      <w:r w:rsidRPr="00213CD8">
        <w:rPr>
          <w:rFonts w:ascii="Verdana" w:hAnsi="Verdana"/>
          <w:color w:val="000000"/>
          <w:sz w:val="20"/>
          <w:lang w:val="ru-RU"/>
        </w:rPr>
        <w:t>— спросила леди.</w:t>
      </w:r>
    </w:p>
    <w:p w14:paraId="10880DEE" w14:textId="77777777" w:rsidR="006C4034" w:rsidRPr="00213CD8" w:rsidRDefault="006C4034" w:rsidP="00213CD8">
      <w:pPr>
        <w:suppressAutoHyphens/>
        <w:spacing w:after="0" w:line="240" w:lineRule="auto"/>
        <w:ind w:firstLine="283"/>
        <w:jc w:val="both"/>
        <w:rPr>
          <w:rFonts w:ascii="Verdana" w:hAnsi="Verdana"/>
          <w:color w:val="000000"/>
          <w:sz w:val="20"/>
          <w:lang w:val="ru-RU"/>
        </w:rPr>
      </w:pPr>
      <w:r w:rsidRPr="00213CD8">
        <w:rPr>
          <w:rFonts w:ascii="Verdana" w:hAnsi="Verdana"/>
          <w:color w:val="000000"/>
          <w:sz w:val="20"/>
          <w:lang w:val="ru-RU"/>
        </w:rPr>
        <w:t>Корни помог ей войти и снял шляпу. Спутник ее начал подниматься с тротуара.</w:t>
      </w:r>
    </w:p>
    <w:p w14:paraId="4E8B2EB0" w14:textId="77777777" w:rsidR="006C4034" w:rsidRPr="00213CD8" w:rsidRDefault="006C4034" w:rsidP="00213CD8">
      <w:pPr>
        <w:suppressAutoHyphens/>
        <w:spacing w:after="0" w:line="240" w:lineRule="auto"/>
        <w:ind w:firstLine="283"/>
        <w:jc w:val="both"/>
        <w:rPr>
          <w:rFonts w:ascii="Verdana" w:hAnsi="Verdana"/>
          <w:color w:val="000000"/>
          <w:sz w:val="20"/>
          <w:lang w:val="ru-RU"/>
        </w:rPr>
      </w:pPr>
      <w:r w:rsidRPr="00213CD8">
        <w:rPr>
          <w:rFonts w:ascii="Verdana" w:hAnsi="Verdana"/>
          <w:color w:val="000000"/>
          <w:sz w:val="20"/>
          <w:lang w:val="ru-RU"/>
        </w:rPr>
        <w:t>—</w:t>
      </w:r>
      <w:r w:rsidRPr="00213CD8">
        <w:rPr>
          <w:rFonts w:ascii="Verdana" w:hAnsi="Verdana"/>
          <w:color w:val="000000"/>
          <w:sz w:val="20"/>
        </w:rPr>
        <w:t> </w:t>
      </w:r>
      <w:r w:rsidRPr="00213CD8">
        <w:rPr>
          <w:rFonts w:ascii="Verdana" w:hAnsi="Verdana"/>
          <w:color w:val="000000"/>
          <w:sz w:val="20"/>
          <w:lang w:val="ru-RU"/>
        </w:rPr>
        <w:t>Прошу извинения, м-ам, если это ваш муж,</w:t>
      </w:r>
      <w:r w:rsidRPr="00213CD8">
        <w:rPr>
          <w:rFonts w:ascii="Verdana" w:hAnsi="Verdana"/>
          <w:color w:val="000000"/>
          <w:sz w:val="20"/>
        </w:rPr>
        <w:t> </w:t>
      </w:r>
      <w:r w:rsidRPr="00213CD8">
        <w:rPr>
          <w:rFonts w:ascii="Verdana" w:hAnsi="Verdana"/>
          <w:color w:val="000000"/>
          <w:sz w:val="20"/>
          <w:lang w:val="ru-RU"/>
        </w:rPr>
        <w:t>— сказал Корни.</w:t>
      </w:r>
    </w:p>
    <w:p w14:paraId="4C8AFDDD" w14:textId="77777777" w:rsidR="006C4034" w:rsidRPr="00213CD8" w:rsidRDefault="006C4034" w:rsidP="00213CD8">
      <w:pPr>
        <w:suppressAutoHyphens/>
        <w:spacing w:after="0" w:line="240" w:lineRule="auto"/>
        <w:ind w:firstLine="283"/>
        <w:jc w:val="both"/>
        <w:rPr>
          <w:rFonts w:ascii="Verdana" w:hAnsi="Verdana"/>
          <w:color w:val="000000"/>
          <w:sz w:val="20"/>
          <w:lang w:val="ru-RU"/>
        </w:rPr>
      </w:pPr>
      <w:r w:rsidRPr="00213CD8">
        <w:rPr>
          <w:rFonts w:ascii="Verdana" w:hAnsi="Verdana"/>
          <w:color w:val="000000"/>
          <w:sz w:val="20"/>
          <w:lang w:val="ru-RU"/>
        </w:rPr>
        <w:t>—</w:t>
      </w:r>
      <w:r w:rsidRPr="00213CD8">
        <w:rPr>
          <w:rFonts w:ascii="Verdana" w:hAnsi="Verdana"/>
          <w:color w:val="000000"/>
          <w:sz w:val="20"/>
        </w:rPr>
        <w:t> </w:t>
      </w:r>
      <w:r w:rsidRPr="00213CD8">
        <w:rPr>
          <w:rFonts w:ascii="Verdana" w:hAnsi="Verdana"/>
          <w:color w:val="000000"/>
          <w:sz w:val="20"/>
          <w:lang w:val="ru-RU"/>
        </w:rPr>
        <w:t>Он не мой муж,</w:t>
      </w:r>
      <w:r w:rsidRPr="00213CD8">
        <w:rPr>
          <w:rFonts w:ascii="Verdana" w:hAnsi="Verdana"/>
          <w:color w:val="000000"/>
          <w:sz w:val="20"/>
        </w:rPr>
        <w:t> </w:t>
      </w:r>
      <w:r w:rsidRPr="00213CD8">
        <w:rPr>
          <w:rFonts w:ascii="Verdana" w:hAnsi="Verdana"/>
          <w:color w:val="000000"/>
          <w:sz w:val="20"/>
          <w:lang w:val="ru-RU"/>
        </w:rPr>
        <w:t>— сказала леди.</w:t>
      </w:r>
      <w:r w:rsidRPr="00213CD8">
        <w:rPr>
          <w:rFonts w:ascii="Verdana" w:hAnsi="Verdana"/>
          <w:color w:val="000000"/>
          <w:sz w:val="20"/>
        </w:rPr>
        <w:t> </w:t>
      </w:r>
      <w:r w:rsidRPr="00213CD8">
        <w:rPr>
          <w:rFonts w:ascii="Verdana" w:hAnsi="Verdana"/>
          <w:color w:val="000000"/>
          <w:sz w:val="20"/>
          <w:lang w:val="ru-RU"/>
        </w:rPr>
        <w:t>— Может быть, он... но теперь уже нет надежды, чтобы это случилось. Поезжайте домой, Майкель. Если вам приятно, примите это и мою благодарность.</w:t>
      </w:r>
    </w:p>
    <w:p w14:paraId="0B39DEA8" w14:textId="77777777" w:rsidR="006C4034" w:rsidRPr="00213CD8" w:rsidRDefault="006C4034" w:rsidP="00213CD8">
      <w:pPr>
        <w:suppressAutoHyphens/>
        <w:spacing w:after="0" w:line="240" w:lineRule="auto"/>
        <w:ind w:firstLine="283"/>
        <w:jc w:val="both"/>
        <w:rPr>
          <w:rFonts w:ascii="Verdana" w:hAnsi="Verdana"/>
          <w:color w:val="000000"/>
          <w:sz w:val="20"/>
          <w:lang w:val="ru-RU"/>
        </w:rPr>
      </w:pPr>
      <w:r w:rsidRPr="00213CD8">
        <w:rPr>
          <w:rFonts w:ascii="Verdana" w:hAnsi="Verdana"/>
          <w:color w:val="000000"/>
          <w:sz w:val="20"/>
          <w:lang w:val="ru-RU"/>
        </w:rPr>
        <w:t>Три красные розы были брошены из окна кареты в руку Корни. Он схватил их, а также и руку, на одно мгновение, а затем карета умчалась. Корни поднял шляпу своего врага и начал счищать пыль с его одежды.</w:t>
      </w:r>
    </w:p>
    <w:p w14:paraId="461F7E91" w14:textId="77777777" w:rsidR="006C4034" w:rsidRPr="00213CD8" w:rsidRDefault="006C4034" w:rsidP="00213CD8">
      <w:pPr>
        <w:suppressAutoHyphens/>
        <w:spacing w:after="0" w:line="240" w:lineRule="auto"/>
        <w:ind w:firstLine="283"/>
        <w:jc w:val="both"/>
        <w:rPr>
          <w:rFonts w:ascii="Verdana" w:hAnsi="Verdana"/>
          <w:color w:val="000000"/>
          <w:sz w:val="20"/>
          <w:lang w:val="ru-RU"/>
        </w:rPr>
      </w:pPr>
      <w:r w:rsidRPr="00213CD8">
        <w:rPr>
          <w:rFonts w:ascii="Verdana" w:hAnsi="Verdana"/>
          <w:color w:val="000000"/>
          <w:sz w:val="20"/>
          <w:lang w:val="ru-RU"/>
        </w:rPr>
        <w:t>—</w:t>
      </w:r>
      <w:r w:rsidRPr="00213CD8">
        <w:rPr>
          <w:rFonts w:ascii="Verdana" w:hAnsi="Verdana"/>
          <w:color w:val="000000"/>
          <w:sz w:val="20"/>
        </w:rPr>
        <w:t> </w:t>
      </w:r>
      <w:r w:rsidRPr="00213CD8">
        <w:rPr>
          <w:rFonts w:ascii="Verdana" w:hAnsi="Verdana"/>
          <w:color w:val="000000"/>
          <w:sz w:val="20"/>
          <w:lang w:val="ru-RU"/>
        </w:rPr>
        <w:t>Пойдемте,</w:t>
      </w:r>
      <w:r w:rsidRPr="00213CD8">
        <w:rPr>
          <w:rFonts w:ascii="Verdana" w:hAnsi="Verdana"/>
          <w:color w:val="000000"/>
          <w:sz w:val="20"/>
        </w:rPr>
        <w:t> </w:t>
      </w:r>
      <w:r w:rsidRPr="00213CD8">
        <w:rPr>
          <w:rFonts w:ascii="Verdana" w:hAnsi="Verdana"/>
          <w:color w:val="000000"/>
          <w:sz w:val="20"/>
          <w:lang w:val="ru-RU"/>
        </w:rPr>
        <w:t>— сказал Корни, взяв его за руку.</w:t>
      </w:r>
    </w:p>
    <w:p w14:paraId="4147489B" w14:textId="77777777" w:rsidR="006C4034" w:rsidRPr="00213CD8" w:rsidRDefault="006C4034" w:rsidP="00213CD8">
      <w:pPr>
        <w:suppressAutoHyphens/>
        <w:spacing w:after="0" w:line="240" w:lineRule="auto"/>
        <w:ind w:firstLine="283"/>
        <w:jc w:val="both"/>
        <w:rPr>
          <w:rFonts w:ascii="Verdana" w:hAnsi="Verdana"/>
          <w:color w:val="000000"/>
          <w:sz w:val="20"/>
          <w:lang w:val="ru-RU"/>
        </w:rPr>
      </w:pPr>
      <w:r w:rsidRPr="00213CD8">
        <w:rPr>
          <w:rFonts w:ascii="Verdana" w:hAnsi="Verdana"/>
          <w:color w:val="000000"/>
          <w:sz w:val="20"/>
          <w:lang w:val="ru-RU"/>
        </w:rPr>
        <w:t>Бывший соперник был еще немного оглушен полученными ударами. Корни осторожно довел его до салуна, через три двери.</w:t>
      </w:r>
    </w:p>
    <w:p w14:paraId="66B94A88" w14:textId="77777777" w:rsidR="006C4034" w:rsidRPr="00213CD8" w:rsidRDefault="006C4034" w:rsidP="00213CD8">
      <w:pPr>
        <w:suppressAutoHyphens/>
        <w:spacing w:after="0" w:line="240" w:lineRule="auto"/>
        <w:ind w:firstLine="283"/>
        <w:jc w:val="both"/>
        <w:rPr>
          <w:rFonts w:ascii="Verdana" w:hAnsi="Verdana"/>
          <w:color w:val="000000"/>
          <w:sz w:val="20"/>
          <w:lang w:val="ru-RU"/>
        </w:rPr>
      </w:pPr>
      <w:r w:rsidRPr="00213CD8">
        <w:rPr>
          <w:rFonts w:ascii="Verdana" w:hAnsi="Verdana"/>
          <w:color w:val="000000"/>
          <w:sz w:val="20"/>
          <w:lang w:val="ru-RU"/>
        </w:rPr>
        <w:t>—</w:t>
      </w:r>
      <w:r w:rsidRPr="00213CD8">
        <w:rPr>
          <w:rFonts w:ascii="Verdana" w:hAnsi="Verdana"/>
          <w:color w:val="000000"/>
          <w:sz w:val="20"/>
        </w:rPr>
        <w:t> </w:t>
      </w:r>
      <w:r w:rsidRPr="00213CD8">
        <w:rPr>
          <w:rFonts w:ascii="Verdana" w:hAnsi="Verdana"/>
          <w:color w:val="000000"/>
          <w:sz w:val="20"/>
          <w:lang w:val="ru-RU"/>
        </w:rPr>
        <w:t>Виски!</w:t>
      </w:r>
      <w:r w:rsidRPr="00213CD8">
        <w:rPr>
          <w:rFonts w:ascii="Verdana" w:hAnsi="Verdana"/>
          <w:color w:val="000000"/>
          <w:sz w:val="20"/>
        </w:rPr>
        <w:t> </w:t>
      </w:r>
      <w:r w:rsidRPr="00213CD8">
        <w:rPr>
          <w:rFonts w:ascii="Verdana" w:hAnsi="Verdana"/>
          <w:color w:val="000000"/>
          <w:sz w:val="20"/>
          <w:lang w:val="ru-RU"/>
        </w:rPr>
        <w:t>— сказал Корни.</w:t>
      </w:r>
      <w:r w:rsidRPr="00213CD8">
        <w:rPr>
          <w:rFonts w:ascii="Verdana" w:hAnsi="Verdana"/>
          <w:color w:val="000000"/>
          <w:sz w:val="20"/>
        </w:rPr>
        <w:t> </w:t>
      </w:r>
      <w:r w:rsidRPr="00213CD8">
        <w:rPr>
          <w:rFonts w:ascii="Verdana" w:hAnsi="Verdana"/>
          <w:color w:val="000000"/>
          <w:sz w:val="20"/>
          <w:lang w:val="ru-RU"/>
        </w:rPr>
        <w:t>— Для меня и моего друга!</w:t>
      </w:r>
    </w:p>
    <w:p w14:paraId="6D6D36A5" w14:textId="77777777" w:rsidR="006C4034" w:rsidRPr="00213CD8" w:rsidRDefault="006C4034" w:rsidP="00213CD8">
      <w:pPr>
        <w:suppressAutoHyphens/>
        <w:spacing w:after="0" w:line="240" w:lineRule="auto"/>
        <w:ind w:firstLine="283"/>
        <w:jc w:val="both"/>
        <w:rPr>
          <w:rFonts w:ascii="Verdana" w:hAnsi="Verdana"/>
          <w:color w:val="000000"/>
          <w:sz w:val="20"/>
          <w:lang w:val="ru-RU"/>
        </w:rPr>
      </w:pPr>
      <w:r w:rsidRPr="00213CD8">
        <w:rPr>
          <w:rFonts w:ascii="Verdana" w:hAnsi="Verdana"/>
          <w:color w:val="000000"/>
          <w:sz w:val="20"/>
          <w:lang w:val="ru-RU"/>
        </w:rPr>
        <w:t>—</w:t>
      </w:r>
      <w:r w:rsidRPr="00213CD8">
        <w:rPr>
          <w:rFonts w:ascii="Verdana" w:hAnsi="Verdana"/>
          <w:color w:val="000000"/>
          <w:sz w:val="20"/>
        </w:rPr>
        <w:t> </w:t>
      </w:r>
      <w:r w:rsidRPr="00213CD8">
        <w:rPr>
          <w:rFonts w:ascii="Verdana" w:hAnsi="Verdana"/>
          <w:color w:val="000000"/>
          <w:sz w:val="20"/>
          <w:lang w:val="ru-RU"/>
        </w:rPr>
        <w:t>Вы</w:t>
      </w:r>
      <w:r w:rsidRPr="00213CD8">
        <w:rPr>
          <w:rFonts w:ascii="Verdana" w:hAnsi="Verdana"/>
          <w:color w:val="000000"/>
          <w:sz w:val="20"/>
        </w:rPr>
        <w:t> </w:t>
      </w:r>
      <w:r w:rsidRPr="00213CD8">
        <w:rPr>
          <w:rFonts w:ascii="Verdana" w:hAnsi="Verdana"/>
          <w:color w:val="000000"/>
          <w:sz w:val="20"/>
          <w:lang w:val="ru-RU"/>
        </w:rPr>
        <w:t>— странный малый,</w:t>
      </w:r>
      <w:r w:rsidRPr="00213CD8">
        <w:rPr>
          <w:rFonts w:ascii="Verdana" w:hAnsi="Verdana"/>
          <w:color w:val="000000"/>
          <w:sz w:val="20"/>
        </w:rPr>
        <w:t> </w:t>
      </w:r>
      <w:r w:rsidRPr="00213CD8">
        <w:rPr>
          <w:rFonts w:ascii="Verdana" w:hAnsi="Verdana"/>
          <w:color w:val="000000"/>
          <w:sz w:val="20"/>
          <w:lang w:val="ru-RU"/>
        </w:rPr>
        <w:t>— сказал бывший спутник леди.</w:t>
      </w:r>
      <w:r w:rsidRPr="00213CD8">
        <w:rPr>
          <w:rFonts w:ascii="Verdana" w:hAnsi="Verdana"/>
          <w:color w:val="000000"/>
          <w:sz w:val="20"/>
        </w:rPr>
        <w:t> </w:t>
      </w:r>
      <w:r w:rsidRPr="00213CD8">
        <w:rPr>
          <w:rFonts w:ascii="Verdana" w:hAnsi="Verdana"/>
          <w:color w:val="000000"/>
          <w:sz w:val="20"/>
          <w:lang w:val="ru-RU"/>
        </w:rPr>
        <w:t>— Сперва вы колотите человека, а затем стараетесь привести его в себя.</w:t>
      </w:r>
    </w:p>
    <w:p w14:paraId="3F30A172" w14:textId="11D63FB8" w:rsidR="00D00F63" w:rsidRPr="00213CD8" w:rsidRDefault="006C4034" w:rsidP="00213CD8">
      <w:pPr>
        <w:suppressAutoHyphens/>
        <w:spacing w:after="0" w:line="240" w:lineRule="auto"/>
        <w:ind w:firstLine="283"/>
        <w:jc w:val="both"/>
        <w:rPr>
          <w:rFonts w:ascii="Verdana" w:hAnsi="Verdana"/>
          <w:color w:val="000000"/>
          <w:sz w:val="20"/>
        </w:rPr>
      </w:pPr>
      <w:r w:rsidRPr="00213CD8">
        <w:rPr>
          <w:rFonts w:ascii="Verdana" w:hAnsi="Verdana"/>
          <w:color w:val="000000"/>
          <w:sz w:val="20"/>
          <w:lang w:val="ru-RU"/>
        </w:rPr>
        <w:lastRenderedPageBreak/>
        <w:t>—</w:t>
      </w:r>
      <w:r w:rsidRPr="00213CD8">
        <w:rPr>
          <w:rFonts w:ascii="Verdana" w:hAnsi="Verdana"/>
          <w:color w:val="000000"/>
          <w:sz w:val="20"/>
        </w:rPr>
        <w:t> </w:t>
      </w:r>
      <w:r w:rsidRPr="00213CD8">
        <w:rPr>
          <w:rFonts w:ascii="Verdana" w:hAnsi="Verdana"/>
          <w:color w:val="000000"/>
          <w:sz w:val="20"/>
          <w:lang w:val="ru-RU"/>
        </w:rPr>
        <w:t>Вы</w:t>
      </w:r>
      <w:r w:rsidRPr="00213CD8">
        <w:rPr>
          <w:rFonts w:ascii="Verdana" w:hAnsi="Verdana"/>
          <w:color w:val="000000"/>
          <w:sz w:val="20"/>
        </w:rPr>
        <w:t> </w:t>
      </w:r>
      <w:r w:rsidRPr="00213CD8">
        <w:rPr>
          <w:rFonts w:ascii="Verdana" w:hAnsi="Verdana"/>
          <w:color w:val="000000"/>
          <w:sz w:val="20"/>
          <w:lang w:val="ru-RU"/>
        </w:rPr>
        <w:t>— мой лучший друг!</w:t>
      </w:r>
      <w:r w:rsidRPr="00213CD8">
        <w:rPr>
          <w:rFonts w:ascii="Verdana" w:hAnsi="Verdana"/>
          <w:color w:val="000000"/>
          <w:sz w:val="20"/>
        </w:rPr>
        <w:t> </w:t>
      </w:r>
      <w:r w:rsidRPr="00213CD8">
        <w:rPr>
          <w:rFonts w:ascii="Verdana" w:hAnsi="Verdana"/>
          <w:color w:val="000000"/>
          <w:sz w:val="20"/>
          <w:lang w:val="ru-RU"/>
        </w:rPr>
        <w:t>— восторженно произнес Корни.</w:t>
      </w:r>
      <w:r w:rsidRPr="00213CD8">
        <w:rPr>
          <w:rFonts w:ascii="Verdana" w:hAnsi="Verdana"/>
          <w:color w:val="000000"/>
          <w:sz w:val="20"/>
        </w:rPr>
        <w:t> </w:t>
      </w:r>
      <w:r w:rsidRPr="00213CD8">
        <w:rPr>
          <w:rFonts w:ascii="Verdana" w:hAnsi="Verdana"/>
          <w:color w:val="000000"/>
          <w:sz w:val="20"/>
          <w:lang w:val="ru-RU"/>
        </w:rPr>
        <w:t>— Вы не понимаете? Так слушайте. Вы открыли мне глаза. Я долгое время разыгрывал джентльмена, воображая, что у меня только тряпки его, и ничего больше. Скажите: вы ведь барин, не правда ли? Вы вращаетесь среди этого класса. Я</w:t>
      </w:r>
      <w:r w:rsidRPr="00213CD8">
        <w:rPr>
          <w:rFonts w:ascii="Verdana" w:hAnsi="Verdana"/>
          <w:color w:val="000000"/>
          <w:sz w:val="20"/>
        </w:rPr>
        <w:t> </w:t>
      </w:r>
      <w:r w:rsidRPr="00213CD8">
        <w:rPr>
          <w:rFonts w:ascii="Verdana" w:hAnsi="Verdana"/>
          <w:color w:val="000000"/>
          <w:sz w:val="20"/>
          <w:lang w:val="ru-RU"/>
        </w:rPr>
        <w:t xml:space="preserve">— нет. Но я открыл одну вещь. Я джентльмен, и теперь я твердо знаю это. </w:t>
      </w:r>
      <w:r w:rsidRPr="00213CD8">
        <w:rPr>
          <w:rFonts w:ascii="Verdana" w:hAnsi="Verdana"/>
          <w:color w:val="000000"/>
          <w:sz w:val="20"/>
        </w:rPr>
        <w:t>Что вам угодно выпить?</w:t>
      </w:r>
    </w:p>
    <w:sectPr w:rsidR="00D00F63" w:rsidRPr="00213CD8" w:rsidSect="00213CD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60927B" w14:textId="77777777" w:rsidR="00630010" w:rsidRDefault="00630010" w:rsidP="00213CD8">
      <w:pPr>
        <w:spacing w:after="0" w:line="240" w:lineRule="auto"/>
      </w:pPr>
      <w:r>
        <w:separator/>
      </w:r>
    </w:p>
  </w:endnote>
  <w:endnote w:type="continuationSeparator" w:id="0">
    <w:p w14:paraId="370EFF49" w14:textId="77777777" w:rsidR="00630010" w:rsidRDefault="00630010" w:rsidP="00213C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1A6DF" w14:textId="77777777" w:rsidR="00213CD8" w:rsidRDefault="00213CD8" w:rsidP="00F32B2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A0ECBFD" w14:textId="77777777" w:rsidR="00213CD8" w:rsidRDefault="00213CD8" w:rsidP="00213CD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2AA1C" w14:textId="23C9700A" w:rsidR="00213CD8" w:rsidRPr="00213CD8" w:rsidRDefault="00213CD8" w:rsidP="00213CD8">
    <w:pPr>
      <w:pStyle w:val="Footer"/>
      <w:ind w:right="360"/>
      <w:rPr>
        <w:rFonts w:ascii="Arial" w:hAnsi="Arial" w:cs="Arial"/>
        <w:color w:val="999999"/>
        <w:sz w:val="20"/>
        <w:lang w:val="ru-RU"/>
      </w:rPr>
    </w:pPr>
    <w:r w:rsidRPr="00213CD8">
      <w:rPr>
        <w:rStyle w:val="PageNumber"/>
        <w:rFonts w:ascii="Arial" w:hAnsi="Arial" w:cs="Arial"/>
        <w:color w:val="999999"/>
        <w:sz w:val="20"/>
        <w:lang w:val="ru-RU"/>
      </w:rPr>
      <w:t xml:space="preserve">Библиотека «Артефакт» — </w:t>
    </w:r>
    <w:r w:rsidRPr="00213CD8">
      <w:rPr>
        <w:rStyle w:val="PageNumber"/>
        <w:rFonts w:ascii="Arial" w:hAnsi="Arial" w:cs="Arial"/>
        <w:color w:val="999999"/>
        <w:sz w:val="20"/>
      </w:rPr>
      <w:t>http</w:t>
    </w:r>
    <w:r w:rsidRPr="00213CD8">
      <w:rPr>
        <w:rStyle w:val="PageNumber"/>
        <w:rFonts w:ascii="Arial" w:hAnsi="Arial" w:cs="Arial"/>
        <w:color w:val="999999"/>
        <w:sz w:val="20"/>
        <w:lang w:val="ru-RU"/>
      </w:rPr>
      <w:t>://</w:t>
    </w:r>
    <w:r w:rsidRPr="00213CD8">
      <w:rPr>
        <w:rStyle w:val="PageNumber"/>
        <w:rFonts w:ascii="Arial" w:hAnsi="Arial" w:cs="Arial"/>
        <w:color w:val="999999"/>
        <w:sz w:val="20"/>
      </w:rPr>
      <w:t>artefact</w:t>
    </w:r>
    <w:r w:rsidRPr="00213CD8">
      <w:rPr>
        <w:rStyle w:val="PageNumber"/>
        <w:rFonts w:ascii="Arial" w:hAnsi="Arial" w:cs="Arial"/>
        <w:color w:val="999999"/>
        <w:sz w:val="20"/>
        <w:lang w:val="ru-RU"/>
      </w:rPr>
      <w:t>.</w:t>
    </w:r>
    <w:r w:rsidRPr="00213CD8">
      <w:rPr>
        <w:rStyle w:val="PageNumber"/>
        <w:rFonts w:ascii="Arial" w:hAnsi="Arial" w:cs="Arial"/>
        <w:color w:val="999999"/>
        <w:sz w:val="20"/>
      </w:rPr>
      <w:t>lib</w:t>
    </w:r>
    <w:r w:rsidRPr="00213CD8">
      <w:rPr>
        <w:rStyle w:val="PageNumber"/>
        <w:rFonts w:ascii="Arial" w:hAnsi="Arial" w:cs="Arial"/>
        <w:color w:val="999999"/>
        <w:sz w:val="20"/>
        <w:lang w:val="ru-RU"/>
      </w:rPr>
      <w:t>.</w:t>
    </w:r>
    <w:r w:rsidRPr="00213CD8">
      <w:rPr>
        <w:rStyle w:val="PageNumber"/>
        <w:rFonts w:ascii="Arial" w:hAnsi="Arial" w:cs="Arial"/>
        <w:color w:val="999999"/>
        <w:sz w:val="20"/>
      </w:rPr>
      <w:t>ru</w:t>
    </w:r>
    <w:r w:rsidRPr="00213CD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D7450" w14:textId="77777777" w:rsidR="00213CD8" w:rsidRDefault="00213C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BE05F4" w14:textId="77777777" w:rsidR="00630010" w:rsidRDefault="00630010" w:rsidP="00213CD8">
      <w:pPr>
        <w:spacing w:after="0" w:line="240" w:lineRule="auto"/>
      </w:pPr>
      <w:r>
        <w:separator/>
      </w:r>
    </w:p>
  </w:footnote>
  <w:footnote w:type="continuationSeparator" w:id="0">
    <w:p w14:paraId="42C09EE5" w14:textId="77777777" w:rsidR="00630010" w:rsidRDefault="00630010" w:rsidP="00213C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C1036" w14:textId="77777777" w:rsidR="00213CD8" w:rsidRDefault="00213C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733B3" w14:textId="45276293" w:rsidR="00213CD8" w:rsidRPr="00213CD8" w:rsidRDefault="00213CD8" w:rsidP="00213CD8">
    <w:pPr>
      <w:pStyle w:val="Header"/>
      <w:rPr>
        <w:rFonts w:ascii="Arial" w:hAnsi="Arial" w:cs="Arial"/>
        <w:color w:val="999999"/>
        <w:sz w:val="20"/>
        <w:lang w:val="ru-RU"/>
      </w:rPr>
    </w:pPr>
    <w:r w:rsidRPr="00213CD8">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906FE" w14:textId="77777777" w:rsidR="00213CD8" w:rsidRDefault="00213C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13CD8"/>
    <w:rsid w:val="0029639D"/>
    <w:rsid w:val="00326F90"/>
    <w:rsid w:val="00427E7E"/>
    <w:rsid w:val="00630010"/>
    <w:rsid w:val="006C4034"/>
    <w:rsid w:val="00AA1D8D"/>
    <w:rsid w:val="00B47730"/>
    <w:rsid w:val="00CB0664"/>
    <w:rsid w:val="00D00F63"/>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3F6E01"/>
  <w14:defaultImageDpi w14:val="300"/>
  <w15:docId w15:val="{5693948F-0D27-4EE9-A97F-50BF979B4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Cite">
    <w:name w:val="Cite"/>
    <w:next w:val="Normal"/>
    <w:uiPriority w:val="99"/>
    <w:rsid w:val="006C4034"/>
    <w:pPr>
      <w:widowControl w:val="0"/>
      <w:autoSpaceDE w:val="0"/>
      <w:autoSpaceDN w:val="0"/>
      <w:adjustRightInd w:val="0"/>
      <w:spacing w:after="0" w:line="240" w:lineRule="auto"/>
      <w:ind w:left="1134" w:right="600"/>
      <w:jc w:val="both"/>
    </w:pPr>
    <w:rPr>
      <w:rFonts w:ascii="Times New Roman" w:eastAsia="Times New Roman" w:hAnsi="Times New Roman" w:cs="Times New Roman"/>
      <w:lang w:val="ru-RU"/>
    </w:rPr>
  </w:style>
  <w:style w:type="character" w:styleId="PageNumber">
    <w:name w:val="page number"/>
    <w:basedOn w:val="DefaultParagraphFont"/>
    <w:uiPriority w:val="99"/>
    <w:semiHidden/>
    <w:unhideWhenUsed/>
    <w:rsid w:val="00213C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1159</Words>
  <Characters>6601</Characters>
  <Application>Microsoft Office Word</Application>
  <DocSecurity>0</DocSecurity>
  <Lines>124</Lines>
  <Paragraphs>49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7711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Калиф и хам</dc:title>
  <dc:subject/>
  <dc:creator>О. Генри</dc:creator>
  <cp:keywords/>
  <dc:description/>
  <cp:lastModifiedBy>Andrey Piskunov</cp:lastModifiedBy>
  <cp:revision>6</cp:revision>
  <dcterms:created xsi:type="dcterms:W3CDTF">2013-12-23T23:15:00Z</dcterms:created>
  <dcterms:modified xsi:type="dcterms:W3CDTF">2025-05-10T01:45:00Z</dcterms:modified>
  <cp:category/>
</cp:coreProperties>
</file>