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1345E" w14:textId="77777777" w:rsidR="00E00A21" w:rsidRPr="00094738" w:rsidRDefault="00E00A21" w:rsidP="00094738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094738">
        <w:rPr>
          <w:rFonts w:ascii="Verdana" w:hAnsi="Verdana"/>
          <w:color w:val="000000"/>
          <w:sz w:val="32"/>
          <w:lang w:val="ru-RU"/>
        </w:rPr>
        <w:t>День, который мы празднуем</w:t>
      </w:r>
    </w:p>
    <w:p w14:paraId="0A12CB00" w14:textId="6005B910" w:rsidR="00E00A21" w:rsidRPr="00094738" w:rsidRDefault="00950D2A" w:rsidP="00094738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094738">
        <w:rPr>
          <w:rFonts w:ascii="Verdana" w:hAnsi="Verdana"/>
          <w:color w:val="000000"/>
          <w:sz w:val="24"/>
          <w:lang w:val="ru-RU"/>
        </w:rPr>
        <w:t>О. Генри</w:t>
      </w:r>
    </w:p>
    <w:p w14:paraId="0E02721B" w14:textId="0CFEBDC5" w:rsidR="00E00A21" w:rsidRPr="00094738" w:rsidRDefault="00E00A21" w:rsidP="00094738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Перевод Зин. Львовского</w:t>
      </w:r>
    </w:p>
    <w:p w14:paraId="0EE024A4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7EA6F36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В тропиках,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так сказал мне «Прыгун Биб», любитель птиц,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времена года, месяцы, недели, будни, праздники, каникулы, воскресенья, вчерашний день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все так перемешивается, что вы не знаете, когда окончился год до тех пор, пока не пройдет половина следующего.</w:t>
      </w:r>
    </w:p>
    <w:p w14:paraId="07B936F9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«Прыгун Биб» содержал зоологический магазинчик на Нижней Четвертой авеню. Он был раньше моряком, а теперь совершал регулярные поездки в южные порты на каботажных судах и привозил говорящих попугаев. У него были негибкие: колени, шея и характер. Я пришел к нему, чтобы купить попугая и подарить его к рождеству моей тете Жоане,</w:t>
      </w:r>
    </w:p>
    <w:p w14:paraId="677EA574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Вот этот,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сказал я, не обращая внимания на его доклад о подразделениях времени,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вот этот синий с белым и красным! К какому виду принадлежит он? Он взывает к моему патриотизму и моей любви к дисгармонии в красочных сочетаниях.</w:t>
      </w:r>
    </w:p>
    <w:p w14:paraId="009E396C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Это какаду из Эквадора,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ответил Биб.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Его научили говорить только «Веселого рождества!» Сезонная птица! Стоит всего семь долларов. Готов побиться об заклад, что много людей извлекли из вас больше денег этими же словами.</w:t>
      </w:r>
    </w:p>
    <w:p w14:paraId="510D9563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Биб внезапно и громко расхохотался.</w:t>
      </w:r>
    </w:p>
    <w:p w14:paraId="1128D6CD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Эта птица,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объяснил он,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напоминает мне кое-что. У нее числа перепутались. Ей, в соответствии с оперением, следовало бы говорить «</w:t>
      </w:r>
      <w:r w:rsidRPr="00094738">
        <w:rPr>
          <w:rFonts w:ascii="Verdana" w:hAnsi="Verdana"/>
          <w:color w:val="000000"/>
          <w:sz w:val="20"/>
        </w:rPr>
        <w:t>E</w:t>
      </w:r>
      <w:r w:rsidRPr="00094738">
        <w:rPr>
          <w:rFonts w:ascii="Verdana" w:hAnsi="Verdana"/>
          <w:color w:val="000000"/>
          <w:sz w:val="20"/>
          <w:lang w:val="ru-RU"/>
        </w:rPr>
        <w:t xml:space="preserve"> </w:t>
      </w:r>
      <w:r w:rsidRPr="00094738">
        <w:rPr>
          <w:rFonts w:ascii="Verdana" w:hAnsi="Verdana"/>
          <w:color w:val="000000"/>
          <w:sz w:val="20"/>
        </w:rPr>
        <w:t>pluribus</w:t>
      </w:r>
      <w:r w:rsidRPr="00094738">
        <w:rPr>
          <w:rFonts w:ascii="Verdana" w:hAnsi="Verdana"/>
          <w:color w:val="000000"/>
          <w:sz w:val="20"/>
          <w:lang w:val="ru-RU"/>
        </w:rPr>
        <w:t xml:space="preserve"> </w:t>
      </w:r>
      <w:r w:rsidRPr="00094738">
        <w:rPr>
          <w:rFonts w:ascii="Verdana" w:hAnsi="Verdana"/>
          <w:color w:val="000000"/>
          <w:sz w:val="20"/>
        </w:rPr>
        <w:t>unum</w:t>
      </w:r>
      <w:r w:rsidRPr="00094738">
        <w:rPr>
          <w:rFonts w:ascii="Verdana" w:hAnsi="Verdana"/>
          <w:color w:val="000000"/>
          <w:sz w:val="20"/>
          <w:lang w:val="ru-RU"/>
        </w:rPr>
        <w:t>!»</w:t>
      </w:r>
      <w:r w:rsidRPr="00094738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094738">
        <w:rPr>
          <w:rFonts w:ascii="Verdana" w:hAnsi="Verdana"/>
          <w:color w:val="000000"/>
          <w:sz w:val="20"/>
          <w:lang w:val="ru-RU"/>
        </w:rPr>
        <w:t>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а не стараться подражать святому Николаю. Это напоминает мне время, когда на берегу Коста-Рика у меня и у Ливерпуля Сэма перепутались все понятия относительно погоды и других явлений природы, встречающихся в тропиках.</w:t>
      </w:r>
    </w:p>
    <w:p w14:paraId="66C541A0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Мы попали в эту часть испанского материка, не имея ни денег, о которых стоило бы говорить, ни друзей, с которыми можно было бы говорить. Мы приехали сюда из Нового Орлеана на фруктовом пароходе, в качестве кочегара и младшего повара, желая попытать счастья. Работы по нашему вкусу не было, и мы с Ливерпулем стали питаться местным красным ромом и плодами, которые нам удавалось собирать там, где мы не сеяли. Это был городок под названием Соледад, где не было ни гавани, ни будущего, ни способов извернуться.</w:t>
      </w:r>
    </w:p>
    <w:p w14:paraId="38737815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В промежутки между прибытиями пароходов город спал и пил ром. Он пробуждался только тогда, когда надо было грузить бананы. Это похоже было на человека, который проспал обед и просыпаете только к дессерту</w:t>
      </w:r>
    </w:p>
    <w:p w14:paraId="40D2991E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Когда мы с Ливерпулем так опустились, что американский консул не хотел с нами даже разговаривать, мы поняли, что сели на мель.</w:t>
      </w:r>
    </w:p>
    <w:p w14:paraId="6A48E56B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Столовались мы у лэди с табачным цветом кожи, по имени Чйка, которая содержала распивочную рома и ресторан для мужчин и женщин на улице под названием «Сорока Семи Неутешных Святых». Когда наш кредит истощился, Ливерпуль, у которого желудок пересилил чувства «</w:t>
      </w:r>
      <w:r w:rsidRPr="00094738">
        <w:rPr>
          <w:rFonts w:ascii="Verdana" w:hAnsi="Verdana"/>
          <w:color w:val="000000"/>
          <w:sz w:val="20"/>
        </w:rPr>
        <w:t>noblesse</w:t>
      </w:r>
      <w:r w:rsidRPr="00094738">
        <w:rPr>
          <w:rFonts w:ascii="Verdana" w:hAnsi="Verdana"/>
          <w:color w:val="000000"/>
          <w:sz w:val="20"/>
          <w:lang w:val="ru-RU"/>
        </w:rPr>
        <w:t xml:space="preserve"> </w:t>
      </w:r>
      <w:r w:rsidRPr="00094738">
        <w:rPr>
          <w:rFonts w:ascii="Verdana" w:hAnsi="Verdana"/>
          <w:color w:val="000000"/>
          <w:sz w:val="20"/>
        </w:rPr>
        <w:t>oblige</w:t>
      </w:r>
      <w:r w:rsidRPr="00094738">
        <w:rPr>
          <w:rFonts w:ascii="Verdana" w:hAnsi="Verdana"/>
          <w:color w:val="000000"/>
          <w:sz w:val="20"/>
          <w:lang w:val="ru-RU"/>
        </w:rPr>
        <w:t>»</w:t>
      </w:r>
      <w:r w:rsidRPr="00094738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094738">
        <w:rPr>
          <w:rFonts w:ascii="Verdana" w:hAnsi="Verdana"/>
          <w:color w:val="000000"/>
          <w:sz w:val="20"/>
          <w:lang w:val="ru-RU"/>
        </w:rPr>
        <w:t>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женился на Чике.</w:t>
      </w:r>
    </w:p>
    <w:p w14:paraId="09962BB1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Это обеспечило нам рис и жареные бананы на месяц.</w:t>
      </w:r>
    </w:p>
    <w:p w14:paraId="6116D567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Затем Чика однажды утром с печальным и серьезным видом тузила Ливерпуля в течение пятнадцати минут кастрюлей, сохранившейся с каменного века. И тогда мы поняли, что нам делать здесь больше нечего.</w:t>
      </w:r>
    </w:p>
    <w:p w14:paraId="4405C1C9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В тот же вечер мы заключили контракт с доном Хаиме Мак-Спиноза местным авантюристом-плантатором, человеком смешанного происхождения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на работу на его консервном заводе в девяти милях от города.</w:t>
      </w:r>
    </w:p>
    <w:p w14:paraId="2BE80F0B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Нам пришлось поступить так, чтобы не быть обреченными на морскую воду и неравные дозы пищи и сна.</w:t>
      </w:r>
    </w:p>
    <w:p w14:paraId="0095D65E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 xml:space="preserve">Говоря о Сэме Ливерпуле, я не браню и не обвиняю больше, чем я сделал бы это в его присутствии. Но, по моему мнению, когда англичанин опускается так низко, что дальше итти некуда, ему надо так изворачиваться, чтобы подонки других наций не </w:t>
      </w:r>
      <w:r w:rsidRPr="00094738">
        <w:rPr>
          <w:rFonts w:ascii="Verdana" w:hAnsi="Verdana"/>
          <w:color w:val="000000"/>
          <w:sz w:val="20"/>
          <w:lang w:val="ru-RU"/>
        </w:rPr>
        <w:lastRenderedPageBreak/>
        <w:t>выбрасывали на него балласта из своих шаров. Это мое личное мнение, как прирожденного американца.</w:t>
      </w:r>
    </w:p>
    <w:p w14:paraId="0F4D7E90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Между мной и Ливерпулем было много общего.</w:t>
      </w:r>
    </w:p>
    <w:p w14:paraId="2AFD0673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У нас у обоих не было приличной одежды и никаких способов или средств к существованию.</w:t>
      </w:r>
    </w:p>
    <w:p w14:paraId="47ED283B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И, как говорит поговорка, «нищета любит общество соучастников».</w:t>
      </w:r>
    </w:p>
    <w:p w14:paraId="702D3556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Наша работа на плантации старого Мак-Спиноза заключалась в рубке банановых ветвей и нагрузке кистей фруктов на спины лошадей. После нас туземец, одетый в пояс из кожи аллигатора и пару холщевых штанов, отвозил этот груз на берег и складывал его там.</w:t>
      </w:r>
    </w:p>
    <w:p w14:paraId="11641AEF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Были ли вы когда-нибудь в банановой роще? В ней тоскливо, как в пивной утром. В ней можно затеряться, как за сценой какого-нибудь ярмарочного балагана. Вы не видите неба из-за густой листвы над вами. Земля по колено усыпана гниющей листвой, и вокруг стоит такая тишина, что вы можете, кажется, услышать, как ветки вырастают заново после того, как вы их срубили.</w:t>
      </w:r>
    </w:p>
    <w:p w14:paraId="4869EB83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По ночам мы с Ливерпулем ютились в хижинах из травы, на краю лагуны, вместе с целым стадом краснокожих, желтых и черных служащих дона Хаиме. Мы лежали до рассвета, сражаясь с москитами и прислушиваясь к крику обезьян и к ворчанию и плеску аллигаторов в лагуне. Засыпали мы на самые короткие промежутки времени.</w:t>
      </w:r>
    </w:p>
    <w:p w14:paraId="227CCC45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Скоро мы потеряли всякое представление о том, какое стоит время года. Там почти около восьмидесяти градусов в декабре и в июне, по пятницам и в полночь, и в день выборов, и во всякое другое любое время. Иногда идет больше дождя, иногда меньше,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вот единственная разница, которую можно заметить.</w:t>
      </w:r>
    </w:p>
    <w:p w14:paraId="28B53814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Человек живет там, не замечая бега времени, пока вдруг не явится к нему гробовщик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и как раз тогда, когда он начинает подумывать, как бы это бросить беспутство и начать делать сбережения, чтобы купить себе землю.</w:t>
      </w:r>
    </w:p>
    <w:p w14:paraId="4B3515E8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Не знаю, сколько времени мы работали у дона Хаиме. Знаю только, что прошло два или три дождливых периода, восемь или десять стрижек волос, и что сносились три пары парусиновых штанов. Все заработанные деньги уходили на ром и табак, но мы были сыты,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а это что-нибудь да значит!</w:t>
      </w:r>
    </w:p>
    <w:p w14:paraId="4E96396D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Вдруг как-то мы с Ливерпулем находим, что хирургическая работа в банановой роще набила нам оскомину. Это чувство часто охватывает белых в разных этих латинских и географических краях, Мы хотели снова слышать обращение к нам на порядочном языке. Захотели увидеть дым парохода и прочесть в старом номере газеты объявление о продаже и покупке движимых имуществ и рекламы магазинов готового платья.</w:t>
      </w:r>
    </w:p>
    <w:p w14:paraId="7425E3C2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Даже Соледад вдруг показался нам центром цивилизации. И вот, как-то вечером, мы показали нос фруктовой плантации дона Хаиме и отряхнули с ног его травяные оковы.</w:t>
      </w:r>
    </w:p>
    <w:p w14:paraId="6C9F8F85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До Соледада было всего двенадцать миль, но нам с Ливерпулем пришлось итти туда два дня. Почти все время путь шел банановой рощей, и мы несколько раз сбивались с дороги. Это было все равно, что разыскивать в пальмовом зале нью-йоркского отеля человека по имени Смит.</w:t>
      </w:r>
    </w:p>
    <w:p w14:paraId="4051DFDF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Как только мы увидели сквозь деревья дома Соледада, во мне поднялось неприязненное чувство к Ливерпулю Сэму. Пока нас было двое белых против пестрых чужаков на банановой плантации, я выносил его, но теперь, когда явилась надежда обменяться даже ругательными словами с каким-нибудь американским гражданином, я поставил его на место. И хорош же он был с его красным от рома носом, рыжими баками и ногами, как у слона в кожаных сандалиях на ремешках! Я, вероятно, выглядел так же.</w:t>
      </w:r>
    </w:p>
    <w:p w14:paraId="20063FE9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Мне кажется,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сказал я,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что Великобритании следовало бы держать дома таких опухших от пьянства, презренных, непристойных грязнуль, как ты! И нечего ей посылать их сюда развращать и марать чужие страны. Мы уже раз выставили вас из Америки. Нам следовало бы сделать это опять.</w:t>
      </w:r>
    </w:p>
    <w:p w14:paraId="2ACE9594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Убирайся к чорту!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сказал Ливерпуль. Это был его обычный ответ.</w:t>
      </w:r>
    </w:p>
    <w:p w14:paraId="524D10A0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 xml:space="preserve">После плантации дона Хаиме Соледад показался мне чудесным городом. Мы с Ливерпулем шли рядом, по привычке мы пришли мимо </w:t>
      </w:r>
      <w:r w:rsidRPr="00094738">
        <w:rPr>
          <w:rFonts w:ascii="Verdana" w:hAnsi="Verdana"/>
          <w:color w:val="000000"/>
          <w:sz w:val="20"/>
        </w:rPr>
        <w:t>calabosa</w:t>
      </w:r>
      <w:r w:rsidRPr="00094738">
        <w:rPr>
          <w:rFonts w:ascii="Verdana" w:hAnsi="Verdana"/>
          <w:color w:val="000000"/>
          <w:sz w:val="20"/>
          <w:lang w:val="ru-RU"/>
        </w:rPr>
        <w:t xml:space="preserve"> и Отель Гранде и направились через площадь к хижине Чики, в надежде, что Ливерпуль, в качестве ее мужа, вправе получить обед.</w:t>
      </w:r>
    </w:p>
    <w:p w14:paraId="7183BD5D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lastRenderedPageBreak/>
        <w:t>Проходя мимо двух-этажного небольшого дощатого дома, занятого под американский клуб, мы застили, что балкон убран цветами из вечно зеленых растений и цветов а на шесте на крыше развевается флаг. Оганзей, консул, и Арк Райт, владелец золотых приисков, курили на балконе. Я и Ливерпуль помахали им своими грязными руками и улыбнулись настоящей светской улыбкой, но они повернулись к нам спиной и продолжали разговаривать. Между тем мы с ними играли в вист до того времени, как у Ливерпуля оказались на руках все тринадцать козырей четыре игры подряд.</w:t>
      </w:r>
    </w:p>
    <w:p w14:paraId="6604808F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Мы поняли, что был какой-то праздник, но не знали ни дня, ни года.</w:t>
      </w:r>
    </w:p>
    <w:p w14:paraId="55C4DDD1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Немного далее мы увидели почтенного человека, по имени Пендергаст, приехавшего в Соледад строить церковь. Он стоял под кокосовой пальмой в одежде из черного альпага и с зеленым зонтиком.</w:t>
      </w:r>
    </w:p>
    <w:p w14:paraId="7C7E7C08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Дети, дети,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говорит он, гляця на нас сквозь синие очки: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неужели дела так плохи? Неужели жизнь довела вас до этого?</w:t>
      </w:r>
    </w:p>
    <w:p w14:paraId="1B692855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Она нас привела,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сказал я,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к одному знаменателю.</w:t>
      </w:r>
    </w:p>
    <w:p w14:paraId="2C3D0E3C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Очень грустно,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заметил Пендергаст: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грустно видеть соотечественников в таком положении.</w:t>
      </w:r>
    </w:p>
    <w:p w14:paraId="3D57E6F8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Бросьте скулить, старина!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воскликнул Ливерпуль.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Неужели вы не можете отличить представителя английского высшего класса, когда видите его перед собой?</w:t>
      </w:r>
    </w:p>
    <w:p w14:paraId="70448365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Замолчи,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сказал я Ливерпулю,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ты теперь на чужой земле.</w:t>
      </w:r>
    </w:p>
    <w:p w14:paraId="0F71A897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Еще в такой день!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продолжает Пендергаст сокрушенно.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В этот самый торжественный день в году, когда все мы должны бы праздновать зарю христианской цивилизации и гибель нечестивых.</w:t>
      </w:r>
    </w:p>
    <w:p w14:paraId="165D55BE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Я заметил, почтенный отец, что тряпки и букеты украшают город, сказал я: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но не знаю, по какому это случаю. Мы так давно не видали календарей, что не знаем, что теперь: лето или субботний вечер.</w:t>
      </w:r>
    </w:p>
    <w:p w14:paraId="15AF05EF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Вот вам два доллара,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сказал Пендергаст, вытаскивая два чилийских серебряных колеса и вручая их мне.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Ступайте и проведите остаток дня достойным образом.</w:t>
      </w:r>
    </w:p>
    <w:p w14:paraId="7683663B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Я и Ливерпуль поблагодарили его и пошли дальше.</w:t>
      </w:r>
    </w:p>
    <w:p w14:paraId="29F5DF6B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Поедим чего-нибудь?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спросил я.</w:t>
      </w:r>
    </w:p>
    <w:p w14:paraId="5888DA9F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О, чорт!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говорит Ливерпуль: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на то ли существуют деньги!</w:t>
      </w:r>
    </w:p>
    <w:p w14:paraId="1537DBEF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Хорошо,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говорю я: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если ты настаиваешь, то будем пить!</w:t>
      </w:r>
    </w:p>
    <w:p w14:paraId="1AFD0EF5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Мы входим в ромовую лавку, покупаем себе кварту рома, идем на берег под кокосовую пальму и празднуем. Так как мы два дня не ели ничего, кроме апельсинов, ром начин действовать немедленно, и снова у меня накопилось отвращение к британской нации, и тогда я говорю Ливерпулю:</w:t>
      </w:r>
    </w:p>
    <w:p w14:paraId="79338A24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Вставай, накипь деспотически-ограниченной монархии, и получи вторую дозу потасовки. Этот добрый человек, мистер Пендергаст, сказал, что мы должны провести день соответствующим образом, и я не хочу, чтобы его деньги нашли дурное применение.</w:t>
      </w:r>
    </w:p>
    <w:p w14:paraId="49478FAC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Убирайся к чорту!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замечает Ливерпуль.</w:t>
      </w:r>
    </w:p>
    <w:p w14:paraId="595F986B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Удачным ударом левой руки я попал по его правому глазу.</w:t>
      </w:r>
    </w:p>
    <w:p w14:paraId="43672008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Ливерпуль в прежнее время был борцом, но беспутная жизнь и дурная компания обессилили его. Через десять минут он лежал у меня на песке, выкинув белый флаг,</w:t>
      </w:r>
    </w:p>
    <w:p w14:paraId="6644A09B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Вставай,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сказал я, толкая его под ребра,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и иди со мной.</w:t>
      </w:r>
    </w:p>
    <w:p w14:paraId="71D24202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Ливерпуль встал и по привычке последовал за мной, утирая кровь с лица и носа. Я отвел его к дому преподобного Пендергаста и вызвал старика.</w:t>
      </w:r>
    </w:p>
    <w:p w14:paraId="2A3B2F8E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Посмотрите на это, сэр,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сказал я.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Посмотрите на эту вещь, которая раньше была гордым британцем. Вы дали нам два доллара и велели отпраздновать этот день. Звездами украшенное знамя еще развевается! Ура звездам ура орлам!</w:t>
      </w:r>
    </w:p>
    <w:p w14:paraId="3B9C128F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Боже мой!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говорит Пендергаст, подымая руки.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Драться в этот величайший день, день рождества, когда мир...</w:t>
      </w:r>
    </w:p>
    <w:p w14:paraId="6D80C5B9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Рождество, чёрт возьми!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говорю я: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а я думал, что это Четвёртое июля</w:t>
      </w:r>
      <w:r w:rsidRPr="00094738">
        <w:rPr>
          <w:rFonts w:ascii="Verdana" w:hAnsi="Verdana"/>
          <w:color w:val="000000"/>
          <w:sz w:val="20"/>
          <w:vertAlign w:val="superscript"/>
        </w:rPr>
        <w:footnoteReference w:id="3"/>
      </w:r>
      <w:r w:rsidRPr="00094738">
        <w:rPr>
          <w:rFonts w:ascii="Verdana" w:hAnsi="Verdana"/>
          <w:color w:val="000000"/>
          <w:sz w:val="20"/>
          <w:lang w:val="ru-RU"/>
        </w:rPr>
        <w:t>.</w:t>
      </w:r>
    </w:p>
    <w:p w14:paraId="002E38E1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848CE28" w14:textId="77777777" w:rsidR="00E00A21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Весёлого рождества!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крикнул бело-синий какаду.</w:t>
      </w:r>
    </w:p>
    <w:p w14:paraId="40A93B4F" w14:textId="6C1993C5" w:rsidR="00632C97" w:rsidRPr="00094738" w:rsidRDefault="00E00A21" w:rsidP="0009473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4738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Возьмите его за шесть долларов,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сказал «Прыгун Биб»</w:t>
      </w:r>
      <w:r w:rsidRPr="00094738">
        <w:rPr>
          <w:rFonts w:ascii="Verdana" w:hAnsi="Verdana"/>
          <w:color w:val="000000"/>
          <w:sz w:val="20"/>
        </w:rPr>
        <w:t> </w:t>
      </w:r>
      <w:r w:rsidRPr="00094738">
        <w:rPr>
          <w:rFonts w:ascii="Verdana" w:hAnsi="Verdana"/>
          <w:color w:val="000000"/>
          <w:sz w:val="20"/>
          <w:lang w:val="ru-RU"/>
        </w:rPr>
        <w:t>— у него перемешались числа и цвета.</w:t>
      </w:r>
    </w:p>
    <w:sectPr w:rsidR="00632C97" w:rsidRPr="00094738" w:rsidSect="000947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00D26" w14:textId="77777777" w:rsidR="001604AD" w:rsidRDefault="001604AD" w:rsidP="00E00A21">
      <w:pPr>
        <w:spacing w:after="0" w:line="240" w:lineRule="auto"/>
      </w:pPr>
      <w:r>
        <w:separator/>
      </w:r>
    </w:p>
  </w:endnote>
  <w:endnote w:type="continuationSeparator" w:id="0">
    <w:p w14:paraId="2B21C217" w14:textId="77777777" w:rsidR="001604AD" w:rsidRDefault="001604AD" w:rsidP="00E00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16DB1" w14:textId="77777777" w:rsidR="00094738" w:rsidRDefault="00094738" w:rsidP="005026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5674070" w14:textId="77777777" w:rsidR="00094738" w:rsidRDefault="00094738" w:rsidP="0009473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961BE" w14:textId="3FAFE1B5" w:rsidR="00094738" w:rsidRPr="00094738" w:rsidRDefault="00094738" w:rsidP="00094738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094738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94738">
      <w:rPr>
        <w:rStyle w:val="PageNumber"/>
        <w:rFonts w:ascii="Arial" w:hAnsi="Arial" w:cs="Arial"/>
        <w:color w:val="999999"/>
        <w:sz w:val="20"/>
      </w:rPr>
      <w:t>http</w:t>
    </w:r>
    <w:r w:rsidRPr="00094738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094738">
      <w:rPr>
        <w:rStyle w:val="PageNumber"/>
        <w:rFonts w:ascii="Arial" w:hAnsi="Arial" w:cs="Arial"/>
        <w:color w:val="999999"/>
        <w:sz w:val="20"/>
      </w:rPr>
      <w:t>artefact</w:t>
    </w:r>
    <w:r w:rsidRPr="00094738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94738">
      <w:rPr>
        <w:rStyle w:val="PageNumber"/>
        <w:rFonts w:ascii="Arial" w:hAnsi="Arial" w:cs="Arial"/>
        <w:color w:val="999999"/>
        <w:sz w:val="20"/>
      </w:rPr>
      <w:t>lib</w:t>
    </w:r>
    <w:r w:rsidRPr="00094738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94738">
      <w:rPr>
        <w:rStyle w:val="PageNumber"/>
        <w:rFonts w:ascii="Arial" w:hAnsi="Arial" w:cs="Arial"/>
        <w:color w:val="999999"/>
        <w:sz w:val="20"/>
      </w:rPr>
      <w:t>ru</w:t>
    </w:r>
    <w:r w:rsidRPr="00094738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1308A" w14:textId="77777777" w:rsidR="00094738" w:rsidRDefault="000947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43558" w14:textId="77777777" w:rsidR="001604AD" w:rsidRDefault="001604AD" w:rsidP="00E00A21">
      <w:pPr>
        <w:spacing w:after="0" w:line="240" w:lineRule="auto"/>
      </w:pPr>
      <w:r>
        <w:separator/>
      </w:r>
    </w:p>
  </w:footnote>
  <w:footnote w:type="continuationSeparator" w:id="0">
    <w:p w14:paraId="4D10C847" w14:textId="77777777" w:rsidR="001604AD" w:rsidRDefault="001604AD" w:rsidP="00E00A21">
      <w:pPr>
        <w:spacing w:after="0" w:line="240" w:lineRule="auto"/>
      </w:pPr>
      <w:r>
        <w:continuationSeparator/>
      </w:r>
    </w:p>
  </w:footnote>
  <w:footnote w:id="1">
    <w:p w14:paraId="2C46E079" w14:textId="26EDAEEB" w:rsidR="00E00A21" w:rsidRDefault="00E00A21" w:rsidP="00094738">
      <w:pPr>
        <w:pStyle w:val="FootNote"/>
        <w:spacing w:after="60"/>
        <w:ind w:firstLine="0"/>
      </w:pPr>
      <w:r w:rsidRPr="00094738">
        <w:rPr>
          <w:vertAlign w:val="superscript"/>
        </w:rPr>
        <w:footnoteRef/>
      </w:r>
      <w:r>
        <w:t xml:space="preserve"> </w:t>
      </w:r>
      <w:r w:rsidRPr="00094738">
        <w:rPr>
          <w:rFonts w:ascii="Calibri" w:hAnsi="Calibri" w:cs="Calibri"/>
        </w:rPr>
        <w:t>«Из многих</w:t>
      </w:r>
      <w:r w:rsidR="00094738">
        <w:rPr>
          <w:rFonts w:ascii="Calibri" w:hAnsi="Calibri" w:cs="Calibri"/>
        </w:rPr>
        <w:t xml:space="preserve"> — </w:t>
      </w:r>
      <w:r w:rsidRPr="00094738">
        <w:rPr>
          <w:rFonts w:ascii="Calibri" w:hAnsi="Calibri" w:cs="Calibri"/>
        </w:rPr>
        <w:t>одно» (</w:t>
      </w:r>
      <w:r w:rsidRPr="00094738">
        <w:rPr>
          <w:rFonts w:ascii="Calibri" w:hAnsi="Calibri" w:cs="Calibri"/>
          <w:i/>
          <w:iCs/>
        </w:rPr>
        <w:t>лат.</w:t>
      </w:r>
      <w:r w:rsidRPr="00094738">
        <w:rPr>
          <w:rFonts w:ascii="Calibri" w:hAnsi="Calibri" w:cs="Calibri"/>
        </w:rPr>
        <w:t>). Государственный девиз США (в ознаменование союза тринадцати колоний в борьбе за независимость).</w:t>
      </w:r>
    </w:p>
  </w:footnote>
  <w:footnote w:id="2">
    <w:p w14:paraId="361E4C83" w14:textId="77777777" w:rsidR="00E00A21" w:rsidRDefault="00E00A21" w:rsidP="00094738">
      <w:pPr>
        <w:pStyle w:val="FootNote"/>
        <w:spacing w:after="60"/>
        <w:ind w:firstLine="0"/>
      </w:pPr>
      <w:r w:rsidRPr="00094738">
        <w:rPr>
          <w:vertAlign w:val="superscript"/>
        </w:rPr>
        <w:footnoteRef/>
      </w:r>
      <w:r>
        <w:t xml:space="preserve"> </w:t>
      </w:r>
      <w:r w:rsidRPr="00094738">
        <w:rPr>
          <w:rFonts w:ascii="Calibri" w:hAnsi="Calibri" w:cs="Calibri"/>
        </w:rPr>
        <w:t>«Высокое положение обязывает» (</w:t>
      </w:r>
      <w:r w:rsidRPr="00094738">
        <w:rPr>
          <w:rFonts w:ascii="Calibri" w:hAnsi="Calibri" w:cs="Calibri"/>
          <w:i/>
          <w:iCs/>
        </w:rPr>
        <w:t>франц. поговорка</w:t>
      </w:r>
      <w:r w:rsidRPr="00094738">
        <w:rPr>
          <w:rFonts w:ascii="Calibri" w:hAnsi="Calibri" w:cs="Calibri"/>
        </w:rPr>
        <w:t>).</w:t>
      </w:r>
    </w:p>
  </w:footnote>
  <w:footnote w:id="3">
    <w:p w14:paraId="436A0D2A" w14:textId="77777777" w:rsidR="00E00A21" w:rsidRDefault="00E00A21" w:rsidP="00094738">
      <w:pPr>
        <w:pStyle w:val="FootNote"/>
        <w:spacing w:after="60"/>
        <w:ind w:firstLine="0"/>
      </w:pPr>
      <w:r w:rsidRPr="00094738">
        <w:rPr>
          <w:vertAlign w:val="superscript"/>
        </w:rPr>
        <w:footnoteRef/>
      </w:r>
      <w:r>
        <w:t xml:space="preserve"> </w:t>
      </w:r>
      <w:r w:rsidRPr="00094738">
        <w:rPr>
          <w:rFonts w:ascii="Calibri" w:hAnsi="Calibri" w:cs="Calibri"/>
        </w:rPr>
        <w:t>4 июля американцы празднуют День Независимости (освобождения от британского владычества).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F4093" w14:textId="77777777" w:rsidR="00094738" w:rsidRDefault="000947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B14E4" w14:textId="24D5DCC7" w:rsidR="00094738" w:rsidRPr="00094738" w:rsidRDefault="00094738" w:rsidP="00094738">
    <w:pPr>
      <w:pStyle w:val="Header"/>
      <w:rPr>
        <w:rFonts w:ascii="Arial" w:hAnsi="Arial" w:cs="Arial"/>
        <w:color w:val="999999"/>
        <w:sz w:val="20"/>
        <w:lang w:val="ru-RU"/>
      </w:rPr>
    </w:pPr>
    <w:r w:rsidRPr="00094738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A5DC" w14:textId="77777777" w:rsidR="00094738" w:rsidRDefault="000947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94738"/>
    <w:rsid w:val="0015074B"/>
    <w:rsid w:val="001604AD"/>
    <w:rsid w:val="0029639D"/>
    <w:rsid w:val="00326F90"/>
    <w:rsid w:val="005F36EA"/>
    <w:rsid w:val="00632C97"/>
    <w:rsid w:val="00950D2A"/>
    <w:rsid w:val="00AA1D8D"/>
    <w:rsid w:val="00B47730"/>
    <w:rsid w:val="00CB0664"/>
    <w:rsid w:val="00E00A2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7A7C2CE"/>
  <w14:defaultImageDpi w14:val="300"/>
  <w15:docId w15:val="{5693948F-0D27-4EE9-A97F-50BF979B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E00A21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94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1705</Words>
  <Characters>9195</Characters>
  <Application>Microsoft Office Word</Application>
  <DocSecurity>0</DocSecurity>
  <Lines>173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10828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День, который мы празднуем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2025-05-10T01:45:00Z</dcterms:modified>
  <cp:category/>
</cp:coreProperties>
</file>