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2A161" w14:textId="77777777" w:rsidR="00DD52CB" w:rsidRPr="00844205" w:rsidRDefault="00DD52CB" w:rsidP="00844205">
      <w:pPr>
        <w:pStyle w:val="PlainText"/>
        <w:suppressAutoHyphens/>
        <w:jc w:val="both"/>
        <w:rPr>
          <w:rFonts w:ascii="Verdana" w:hAnsi="Verdana" w:cs="Courier New"/>
          <w:b/>
          <w:color w:val="000000"/>
          <w:sz w:val="32"/>
        </w:rPr>
      </w:pPr>
      <w:r w:rsidRPr="00844205">
        <w:rPr>
          <w:rFonts w:ascii="Verdana" w:hAnsi="Verdana" w:cs="Courier New"/>
          <w:b/>
          <w:color w:val="000000"/>
          <w:sz w:val="32"/>
        </w:rPr>
        <w:t>The Roads We Take</w:t>
      </w:r>
    </w:p>
    <w:p w14:paraId="76D8E2B8" w14:textId="77777777" w:rsidR="0046454A" w:rsidRPr="00844205" w:rsidRDefault="0046454A" w:rsidP="00844205">
      <w:pPr>
        <w:pStyle w:val="PlainText"/>
        <w:suppressAutoHyphens/>
        <w:jc w:val="both"/>
        <w:rPr>
          <w:rFonts w:ascii="Verdana" w:hAnsi="Verdana" w:cs="Courier New"/>
          <w:color w:val="000000"/>
          <w:sz w:val="24"/>
        </w:rPr>
      </w:pPr>
      <w:r w:rsidRPr="00844205">
        <w:rPr>
          <w:rFonts w:ascii="Verdana" w:hAnsi="Verdana" w:cs="Courier New"/>
          <w:color w:val="000000"/>
          <w:sz w:val="24"/>
        </w:rPr>
        <w:t>O. Henry</w:t>
      </w:r>
    </w:p>
    <w:p w14:paraId="25F5E27A" w14:textId="77777777" w:rsidR="00DD52CB" w:rsidRPr="00844205" w:rsidRDefault="00DD52CB" w:rsidP="00844205">
      <w:pPr>
        <w:pStyle w:val="PlainText"/>
        <w:suppressAutoHyphens/>
        <w:ind w:firstLine="283"/>
        <w:jc w:val="both"/>
        <w:rPr>
          <w:rFonts w:ascii="Verdana" w:hAnsi="Verdana" w:cs="Courier New"/>
          <w:color w:val="000000"/>
          <w:sz w:val="20"/>
        </w:rPr>
      </w:pPr>
    </w:p>
    <w:p w14:paraId="64FE2CCC" w14:textId="77777777" w:rsidR="00DD52CB" w:rsidRPr="00844205" w:rsidRDefault="00DD52CB" w:rsidP="00844205">
      <w:pPr>
        <w:pStyle w:val="PlainText"/>
        <w:suppressAutoHyphens/>
        <w:ind w:firstLine="283"/>
        <w:jc w:val="both"/>
        <w:rPr>
          <w:rFonts w:ascii="Verdana" w:hAnsi="Verdana" w:cs="Courier New"/>
          <w:color w:val="000000"/>
          <w:sz w:val="20"/>
        </w:rPr>
      </w:pPr>
      <w:r w:rsidRPr="00844205">
        <w:rPr>
          <w:rFonts w:ascii="Verdana" w:hAnsi="Verdana" w:cs="Courier New"/>
          <w:color w:val="000000"/>
          <w:sz w:val="20"/>
        </w:rPr>
        <w:t>TWIENTY miles West of Tucson, the “Sunset Express” stopped at a tank to take on water. Besides the aqueous, addition the engine of that famous flyer acquired some other things that were not good for it.</w:t>
      </w:r>
    </w:p>
    <w:p w14:paraId="06097D15" w14:textId="77777777" w:rsidR="00DD52CB" w:rsidRPr="00844205" w:rsidRDefault="00DD52CB" w:rsidP="00844205">
      <w:pPr>
        <w:pStyle w:val="PlainText"/>
        <w:suppressAutoHyphens/>
        <w:ind w:firstLine="283"/>
        <w:jc w:val="both"/>
        <w:rPr>
          <w:rFonts w:ascii="Verdana" w:hAnsi="Verdana" w:cs="Courier New"/>
          <w:color w:val="000000"/>
          <w:sz w:val="20"/>
        </w:rPr>
      </w:pPr>
      <w:r w:rsidRPr="00844205">
        <w:rPr>
          <w:rFonts w:ascii="Verdana" w:hAnsi="Verdana" w:cs="Courier New"/>
          <w:color w:val="000000"/>
          <w:sz w:val="20"/>
        </w:rPr>
        <w:t>While the fireman was lowering the feeding hose, Bob Tidball, “Shark” Dodson and a quarter-bred Creek Indian called John Big Dog climbed on the engine and showed the engineer three round orifices in pieces of ordnance that the carried. These orifices so impressed the engineer with their possibilities that he raised both hands in a gesture such as accompanies the ejaculation “Do tell!”</w:t>
      </w:r>
    </w:p>
    <w:p w14:paraId="3510427B" w14:textId="77777777" w:rsidR="00DD52CB" w:rsidRPr="00844205" w:rsidRDefault="00DD52CB" w:rsidP="00844205">
      <w:pPr>
        <w:pStyle w:val="PlainText"/>
        <w:suppressAutoHyphens/>
        <w:ind w:firstLine="283"/>
        <w:jc w:val="both"/>
        <w:rPr>
          <w:rFonts w:ascii="Verdana" w:hAnsi="Verdana" w:cs="Courier New"/>
          <w:color w:val="000000"/>
          <w:sz w:val="20"/>
        </w:rPr>
      </w:pPr>
      <w:r w:rsidRPr="00844205">
        <w:rPr>
          <w:rFonts w:ascii="Verdana" w:hAnsi="Verdana" w:cs="Courier New"/>
          <w:color w:val="000000"/>
          <w:sz w:val="20"/>
        </w:rPr>
        <w:t>At the crisp command of Shark Dodson, who was leader of the attacking force the engineer descended to the ground and uncoupled the engine and tender. Then John Big Dog, perched upon the coal, sportively held two guns upon the engine driver and the fireman, and suggested that they run the engine fifty yards away and there await further orders.</w:t>
      </w:r>
    </w:p>
    <w:p w14:paraId="4BD336D5" w14:textId="77777777" w:rsidR="00DD52CB" w:rsidRPr="00844205" w:rsidRDefault="00DD52CB" w:rsidP="00844205">
      <w:pPr>
        <w:pStyle w:val="PlainText"/>
        <w:suppressAutoHyphens/>
        <w:ind w:firstLine="283"/>
        <w:jc w:val="both"/>
        <w:rPr>
          <w:rFonts w:ascii="Verdana" w:hAnsi="Verdana" w:cs="Courier New"/>
          <w:color w:val="000000"/>
          <w:sz w:val="20"/>
        </w:rPr>
      </w:pPr>
      <w:r w:rsidRPr="00844205">
        <w:rPr>
          <w:rFonts w:ascii="Verdana" w:hAnsi="Verdana" w:cs="Courier New"/>
          <w:color w:val="000000"/>
          <w:sz w:val="20"/>
        </w:rPr>
        <w:t>Shark Dodson and Bob Tidball, scorning to put such low-grade ore as the passengers through the mill, struck out for the rich pocket of the express car. They found the messenger serene in the belief that the “Sunset Express” was taking on nothing more stimulating and dangerous than aqua pura. While Bob was knocking this idea out of his head with the butt-end of his six-shooter Shark Dodson was already dosing the express-car safe with dynamite.</w:t>
      </w:r>
    </w:p>
    <w:p w14:paraId="00EB7488" w14:textId="77777777" w:rsidR="00DD52CB" w:rsidRPr="00844205" w:rsidRDefault="00DD52CB" w:rsidP="00844205">
      <w:pPr>
        <w:pStyle w:val="PlainText"/>
        <w:suppressAutoHyphens/>
        <w:ind w:firstLine="283"/>
        <w:jc w:val="both"/>
        <w:rPr>
          <w:rFonts w:ascii="Verdana" w:hAnsi="Verdana" w:cs="Courier New"/>
          <w:color w:val="000000"/>
          <w:sz w:val="20"/>
        </w:rPr>
      </w:pPr>
      <w:r w:rsidRPr="00844205">
        <w:rPr>
          <w:rFonts w:ascii="Verdana" w:hAnsi="Verdana" w:cs="Courier New"/>
          <w:color w:val="000000"/>
          <w:sz w:val="20"/>
        </w:rPr>
        <w:t>The safe exploded to the tune of $30,000, all gold and currency. The passengers thrust their heads casually out of the windows to look for the thunder-cloud. The conductor jerked at the bell-rope, which sagged down loose and unresisting, at his tug. Shark Dodson and Bob Tidball, with their booty in a stout canvas bag, tumbled out of the express car and ran awkwardly in their high-heeled boots to the engine.</w:t>
      </w:r>
    </w:p>
    <w:p w14:paraId="63E22F24" w14:textId="77777777" w:rsidR="00DD52CB" w:rsidRPr="00844205" w:rsidRDefault="00DD52CB" w:rsidP="00844205">
      <w:pPr>
        <w:pStyle w:val="PlainText"/>
        <w:suppressAutoHyphens/>
        <w:ind w:firstLine="283"/>
        <w:jc w:val="both"/>
        <w:rPr>
          <w:rFonts w:ascii="Verdana" w:hAnsi="Verdana" w:cs="Courier New"/>
          <w:color w:val="000000"/>
          <w:sz w:val="20"/>
        </w:rPr>
      </w:pPr>
      <w:r w:rsidRPr="00844205">
        <w:rPr>
          <w:rFonts w:ascii="Verdana" w:hAnsi="Verdana" w:cs="Courier New"/>
          <w:color w:val="000000"/>
          <w:sz w:val="20"/>
        </w:rPr>
        <w:t>The engineer, sullenly angry but wise, ran the engine, according to orders, rapidly away from the inert train. But before this was accomplished the express messenger, recovered from Bob Tidball’s persuader to neutrality, jumped out of his car with a Winchester rifle and took a trick in the game. Mr. John Big Dog, sitting on the coal tender, unwittingly made a wrong lead by giving an imitation of a target, and the messenger trumped him. With a ball exactly between his shoulder blades the Creek chevalier of industry rolled off to the ground, thus increasing the share of his comrades in the loot by one-sixth each.</w:t>
      </w:r>
    </w:p>
    <w:p w14:paraId="77375895" w14:textId="77777777" w:rsidR="00DD52CB" w:rsidRPr="00844205" w:rsidRDefault="00DD52CB" w:rsidP="00844205">
      <w:pPr>
        <w:pStyle w:val="PlainText"/>
        <w:suppressAutoHyphens/>
        <w:ind w:firstLine="283"/>
        <w:jc w:val="both"/>
        <w:rPr>
          <w:rFonts w:ascii="Verdana" w:hAnsi="Verdana" w:cs="Courier New"/>
          <w:color w:val="000000"/>
          <w:sz w:val="20"/>
        </w:rPr>
      </w:pPr>
      <w:r w:rsidRPr="00844205">
        <w:rPr>
          <w:rFonts w:ascii="Verdana" w:hAnsi="Verdana" w:cs="Courier New"/>
          <w:color w:val="000000"/>
          <w:sz w:val="20"/>
        </w:rPr>
        <w:t>Two miles from the tank the engineer was ordered to stop.</w:t>
      </w:r>
    </w:p>
    <w:p w14:paraId="214E5600" w14:textId="77777777" w:rsidR="00DD52CB" w:rsidRPr="00844205" w:rsidRDefault="00DD52CB" w:rsidP="00844205">
      <w:pPr>
        <w:pStyle w:val="PlainText"/>
        <w:suppressAutoHyphens/>
        <w:ind w:firstLine="283"/>
        <w:jc w:val="both"/>
        <w:rPr>
          <w:rFonts w:ascii="Verdana" w:hAnsi="Verdana" w:cs="Courier New"/>
          <w:color w:val="000000"/>
          <w:sz w:val="20"/>
        </w:rPr>
      </w:pPr>
      <w:r w:rsidRPr="00844205">
        <w:rPr>
          <w:rFonts w:ascii="Verdana" w:hAnsi="Verdana" w:cs="Courier New"/>
          <w:color w:val="000000"/>
          <w:sz w:val="20"/>
        </w:rPr>
        <w:t>The robbers waved a defiant adieu and plunged down the steep slope into the thick woods that lined the track. Five minutes of crashing through a thicket of chapparal brought them to open woods, where three horses were tied to low-hanging branches. One was waiting for John Big Dog, who would never ride by night or day again. This animal the robbers divested of saddle and bridle and set free. They mounted the other two with the bag across one pommel, and rode fast and with discretion through the forest and up a primeval, lonely gorge. Here the animal that bore Bob Tidball slipped on a mossy boulder and broke a foreleg. They shot him through the head at once and sat down to hold a council of flight. Made secure for the present by the tortuous trail theyhad travelled, the question of time was no longer so big. Many miles and hours lay between them and the spryest posse that could follow. Shark Dodson’s horse, with trailing rope and dropped bridle, panted and cropped thankfully of the grass along the stream in the gorge. Bob Tidball opened the sack, drew out double handfuls of the neat packages of currency and the one sack of gold and chuckled with the glee of a child.</w:t>
      </w:r>
    </w:p>
    <w:p w14:paraId="5545F9DE" w14:textId="77777777" w:rsidR="00DD52CB" w:rsidRPr="00844205" w:rsidRDefault="00DD52CB" w:rsidP="00844205">
      <w:pPr>
        <w:pStyle w:val="PlainText"/>
        <w:suppressAutoHyphens/>
        <w:ind w:firstLine="283"/>
        <w:jc w:val="both"/>
        <w:rPr>
          <w:rFonts w:ascii="Verdana" w:hAnsi="Verdana" w:cs="Courier New"/>
          <w:color w:val="000000"/>
          <w:sz w:val="20"/>
        </w:rPr>
      </w:pPr>
      <w:r w:rsidRPr="00844205">
        <w:rPr>
          <w:rFonts w:ascii="Verdana" w:hAnsi="Verdana" w:cs="Courier New"/>
          <w:color w:val="000000"/>
          <w:sz w:val="20"/>
        </w:rPr>
        <w:t>“Say, you old double-decked pirate,” he called joyfully to Dodson, “you said we could do it — you got a head for financing that knocks the horns off of anything in Arizona.”</w:t>
      </w:r>
    </w:p>
    <w:p w14:paraId="788F9881" w14:textId="77777777" w:rsidR="00DD52CB" w:rsidRPr="00844205" w:rsidRDefault="00DD52CB" w:rsidP="00844205">
      <w:pPr>
        <w:pStyle w:val="PlainText"/>
        <w:suppressAutoHyphens/>
        <w:ind w:firstLine="283"/>
        <w:jc w:val="both"/>
        <w:rPr>
          <w:rFonts w:ascii="Verdana" w:hAnsi="Verdana" w:cs="Courier New"/>
          <w:color w:val="000000"/>
          <w:sz w:val="20"/>
        </w:rPr>
      </w:pPr>
      <w:r w:rsidRPr="00844205">
        <w:rPr>
          <w:rFonts w:ascii="Verdana" w:hAnsi="Verdana" w:cs="Courier New"/>
          <w:color w:val="000000"/>
          <w:sz w:val="20"/>
        </w:rPr>
        <w:t>“What are we going to do about a hoss for you, Bob? We ain’t got long to wait here. They’ll be on our trail before daylight in the mornin’.”</w:t>
      </w:r>
    </w:p>
    <w:p w14:paraId="37DA8B6B" w14:textId="77777777" w:rsidR="00DD52CB" w:rsidRPr="00844205" w:rsidRDefault="00DD52CB" w:rsidP="00844205">
      <w:pPr>
        <w:pStyle w:val="PlainText"/>
        <w:suppressAutoHyphens/>
        <w:ind w:firstLine="283"/>
        <w:jc w:val="both"/>
        <w:rPr>
          <w:rFonts w:ascii="Verdana" w:hAnsi="Verdana" w:cs="Courier New"/>
          <w:color w:val="000000"/>
          <w:sz w:val="20"/>
        </w:rPr>
      </w:pPr>
      <w:r w:rsidRPr="00844205">
        <w:rPr>
          <w:rFonts w:ascii="Verdana" w:hAnsi="Verdana" w:cs="Courier New"/>
          <w:color w:val="000000"/>
          <w:sz w:val="20"/>
        </w:rPr>
        <w:t>“Oh, I guess that cayuse of yourn’ll carry double for a while,” answered the sanguine Bob. “We’ll annex the first animal we come across. By jingoes, we made a haul, didn’t we? Accordin’ to the marks on this money there’s $30,000 — $15,000 apiece!”</w:t>
      </w:r>
    </w:p>
    <w:p w14:paraId="562359C4" w14:textId="77777777" w:rsidR="00DD52CB" w:rsidRPr="00844205" w:rsidRDefault="00DD52CB" w:rsidP="00844205">
      <w:pPr>
        <w:pStyle w:val="PlainText"/>
        <w:suppressAutoHyphens/>
        <w:ind w:firstLine="283"/>
        <w:jc w:val="both"/>
        <w:rPr>
          <w:rFonts w:ascii="Verdana" w:hAnsi="Verdana" w:cs="Courier New"/>
          <w:color w:val="000000"/>
          <w:sz w:val="20"/>
        </w:rPr>
      </w:pPr>
      <w:r w:rsidRPr="00844205">
        <w:rPr>
          <w:rFonts w:ascii="Verdana" w:hAnsi="Verdana" w:cs="Courier New"/>
          <w:color w:val="000000"/>
          <w:sz w:val="20"/>
        </w:rPr>
        <w:t>“It’s short of what I expected,” said Shark Dodson, kicking softly at the packages with the toe of his boot and then he looked pensively at the wet sides of his tired horse.</w:t>
      </w:r>
    </w:p>
    <w:p w14:paraId="2537A280" w14:textId="77777777" w:rsidR="00DD52CB" w:rsidRPr="00844205" w:rsidRDefault="00DD52CB" w:rsidP="00844205">
      <w:pPr>
        <w:pStyle w:val="PlainText"/>
        <w:suppressAutoHyphens/>
        <w:ind w:firstLine="283"/>
        <w:jc w:val="both"/>
        <w:rPr>
          <w:rFonts w:ascii="Verdana" w:hAnsi="Verdana" w:cs="Courier New"/>
          <w:color w:val="000000"/>
          <w:sz w:val="20"/>
        </w:rPr>
      </w:pPr>
      <w:r w:rsidRPr="00844205">
        <w:rPr>
          <w:rFonts w:ascii="Verdana" w:hAnsi="Verdana" w:cs="Courier New"/>
          <w:color w:val="000000"/>
          <w:sz w:val="20"/>
        </w:rPr>
        <w:lastRenderedPageBreak/>
        <w:t>“Old Bolivar’s mighty nigh played out,” he said, slowly. “I wish that sorrel of yours hadn’t got hurt.”</w:t>
      </w:r>
    </w:p>
    <w:p w14:paraId="6261CA5C" w14:textId="77777777" w:rsidR="00DD52CB" w:rsidRPr="00844205" w:rsidRDefault="00DD52CB" w:rsidP="00844205">
      <w:pPr>
        <w:pStyle w:val="PlainText"/>
        <w:suppressAutoHyphens/>
        <w:ind w:firstLine="283"/>
        <w:jc w:val="both"/>
        <w:rPr>
          <w:rFonts w:ascii="Verdana" w:hAnsi="Verdana" w:cs="Courier New"/>
          <w:color w:val="000000"/>
          <w:sz w:val="20"/>
        </w:rPr>
      </w:pPr>
      <w:r w:rsidRPr="00844205">
        <w:rPr>
          <w:rFonts w:ascii="Verdana" w:hAnsi="Verdana" w:cs="Courier New"/>
          <w:color w:val="000000"/>
          <w:sz w:val="20"/>
        </w:rPr>
        <w:t>“So do I,” said Bob, heartily, “but it can’t be helped. Bolivar’s got plenty of bottom — he’ll get us both far enough to get fresh mounts. Dang it, Shark, I can’t belp thinkin’ how funny it is that an Easterner like you can come out here and give us Western fellows cards and spades in the desperado business. What part of the East was you from, anyway?”</w:t>
      </w:r>
    </w:p>
    <w:p w14:paraId="5C9D1EA9" w14:textId="77777777" w:rsidR="00DD52CB" w:rsidRPr="00844205" w:rsidRDefault="00DD52CB" w:rsidP="00844205">
      <w:pPr>
        <w:pStyle w:val="PlainText"/>
        <w:suppressAutoHyphens/>
        <w:ind w:firstLine="283"/>
        <w:jc w:val="both"/>
        <w:rPr>
          <w:rFonts w:ascii="Verdana" w:hAnsi="Verdana" w:cs="Courier New"/>
          <w:color w:val="000000"/>
          <w:sz w:val="20"/>
        </w:rPr>
      </w:pPr>
      <w:r w:rsidRPr="00844205">
        <w:rPr>
          <w:rFonts w:ascii="Verdana" w:hAnsi="Verdana" w:cs="Courier New"/>
          <w:color w:val="000000"/>
          <w:sz w:val="20"/>
        </w:rPr>
        <w:t>“New York State,” said Shark Dodson, sitting down on a boulder and chewing a twig. “I was born on a farm in Ulster County. I ran away from home when I was seventeen. It was an accident my coming West. I was walkin’ along the road with my clothes in a bundle, makin’ for New York City. I had an idea of goin’ there and makin’ lots of money. I always felt like I could do it. I came to a place one evenin’ where the road forked and I didn’t know which fork to take. I studied about it for half an hour, and then I took the lefthand. That night I run into the camp of a Wild West show that was travellin’ among the little towns, and I went West with it. I’ve often wondered if I wouldn’t have turned out different if I’d took the other road.”</w:t>
      </w:r>
    </w:p>
    <w:p w14:paraId="12AE212C" w14:textId="77777777" w:rsidR="00DD52CB" w:rsidRPr="00844205" w:rsidRDefault="00DD52CB" w:rsidP="00844205">
      <w:pPr>
        <w:pStyle w:val="PlainText"/>
        <w:suppressAutoHyphens/>
        <w:ind w:firstLine="283"/>
        <w:jc w:val="both"/>
        <w:rPr>
          <w:rFonts w:ascii="Verdana" w:hAnsi="Verdana" w:cs="Courier New"/>
          <w:color w:val="000000"/>
          <w:sz w:val="20"/>
        </w:rPr>
      </w:pPr>
      <w:r w:rsidRPr="00844205">
        <w:rPr>
          <w:rFonts w:ascii="Verdana" w:hAnsi="Verdana" w:cs="Courier New"/>
          <w:color w:val="000000"/>
          <w:sz w:val="20"/>
        </w:rPr>
        <w:t>“Oh, I reckon you’d have ended up about the same,” said Bob Tidball, cheerfully philosophical. “It ain’t the roads we take; it’s what’s inside of us that makes us turn out the way we do.”</w:t>
      </w:r>
    </w:p>
    <w:p w14:paraId="3D3B5E6A" w14:textId="77777777" w:rsidR="00DD52CB" w:rsidRPr="00844205" w:rsidRDefault="00DD52CB" w:rsidP="00844205">
      <w:pPr>
        <w:pStyle w:val="PlainText"/>
        <w:suppressAutoHyphens/>
        <w:ind w:firstLine="283"/>
        <w:jc w:val="both"/>
        <w:rPr>
          <w:rFonts w:ascii="Verdana" w:hAnsi="Verdana" w:cs="Courier New"/>
          <w:color w:val="000000"/>
          <w:sz w:val="20"/>
        </w:rPr>
      </w:pPr>
      <w:r w:rsidRPr="00844205">
        <w:rPr>
          <w:rFonts w:ascii="Verdana" w:hAnsi="Verdana" w:cs="Courier New"/>
          <w:color w:val="000000"/>
          <w:sz w:val="20"/>
        </w:rPr>
        <w:t>Shark Dodson got up and leaned against a tree.</w:t>
      </w:r>
    </w:p>
    <w:p w14:paraId="29A1E2A6" w14:textId="77777777" w:rsidR="00DD52CB" w:rsidRPr="00844205" w:rsidRDefault="00DD52CB" w:rsidP="00844205">
      <w:pPr>
        <w:pStyle w:val="PlainText"/>
        <w:suppressAutoHyphens/>
        <w:ind w:firstLine="283"/>
        <w:jc w:val="both"/>
        <w:rPr>
          <w:rFonts w:ascii="Verdana" w:hAnsi="Verdana" w:cs="Courier New"/>
          <w:color w:val="000000"/>
          <w:sz w:val="20"/>
        </w:rPr>
      </w:pPr>
      <w:r w:rsidRPr="00844205">
        <w:rPr>
          <w:rFonts w:ascii="Verdana" w:hAnsi="Verdana" w:cs="Courier New"/>
          <w:color w:val="000000"/>
          <w:sz w:val="20"/>
        </w:rPr>
        <w:t>“I’d a good deal rather that sorrel of yourn hadn’t hurt himself, Bob,” he said again, almost pathetically.</w:t>
      </w:r>
    </w:p>
    <w:p w14:paraId="4280C17D" w14:textId="77777777" w:rsidR="00DD52CB" w:rsidRPr="00844205" w:rsidRDefault="00DD52CB" w:rsidP="00844205">
      <w:pPr>
        <w:pStyle w:val="PlainText"/>
        <w:suppressAutoHyphens/>
        <w:ind w:firstLine="283"/>
        <w:jc w:val="both"/>
        <w:rPr>
          <w:rFonts w:ascii="Verdana" w:hAnsi="Verdana" w:cs="Courier New"/>
          <w:color w:val="000000"/>
          <w:sz w:val="20"/>
        </w:rPr>
      </w:pPr>
      <w:r w:rsidRPr="00844205">
        <w:rPr>
          <w:rFonts w:ascii="Verdana" w:hAnsi="Verdana" w:cs="Courier New"/>
          <w:color w:val="000000"/>
          <w:sz w:val="20"/>
        </w:rPr>
        <w:t>“Same here,” agreed Bob; “he was sure a first-rate kind of a crowbait. But Bolivar, he’ll pull us through all right. Reckon we’d better be movin’ on, hadn’t we, Shark? I’ll bag this boodle ag’in and we’ll hit the trail for higher timber.”</w:t>
      </w:r>
    </w:p>
    <w:p w14:paraId="608BA150" w14:textId="77777777" w:rsidR="00DD52CB" w:rsidRPr="00844205" w:rsidRDefault="00DD52CB" w:rsidP="00844205">
      <w:pPr>
        <w:pStyle w:val="PlainText"/>
        <w:suppressAutoHyphens/>
        <w:ind w:firstLine="283"/>
        <w:jc w:val="both"/>
        <w:rPr>
          <w:rFonts w:ascii="Verdana" w:hAnsi="Verdana" w:cs="Courier New"/>
          <w:color w:val="000000"/>
          <w:sz w:val="20"/>
        </w:rPr>
      </w:pPr>
      <w:r w:rsidRPr="00844205">
        <w:rPr>
          <w:rFonts w:ascii="Verdana" w:hAnsi="Verdana" w:cs="Courier New"/>
          <w:color w:val="000000"/>
          <w:sz w:val="20"/>
        </w:rPr>
        <w:t>Bob Tidball replaced the spoil in the bag and tied the mouth of it tightly with a cord. When he looked up the most prominent object that he saw was the muzzle of Shark Dodson’s .45 held upon him without a waver.</w:t>
      </w:r>
    </w:p>
    <w:p w14:paraId="67B87026" w14:textId="77777777" w:rsidR="00DD52CB" w:rsidRPr="00844205" w:rsidRDefault="00DD52CB" w:rsidP="00844205">
      <w:pPr>
        <w:pStyle w:val="PlainText"/>
        <w:suppressAutoHyphens/>
        <w:ind w:firstLine="283"/>
        <w:jc w:val="both"/>
        <w:rPr>
          <w:rFonts w:ascii="Verdana" w:hAnsi="Verdana" w:cs="Courier New"/>
          <w:color w:val="000000"/>
          <w:sz w:val="20"/>
        </w:rPr>
      </w:pPr>
      <w:r w:rsidRPr="00844205">
        <w:rPr>
          <w:rFonts w:ascii="Verdana" w:hAnsi="Verdana" w:cs="Courier New"/>
          <w:color w:val="000000"/>
          <w:sz w:val="20"/>
        </w:rPr>
        <w:t>“Stop your funnin’,” said Bob, with a grin. “We got to be hittin’ the breeze.”</w:t>
      </w:r>
    </w:p>
    <w:p w14:paraId="29B345D6" w14:textId="77777777" w:rsidR="00DD52CB" w:rsidRPr="00844205" w:rsidRDefault="00DD52CB" w:rsidP="00844205">
      <w:pPr>
        <w:pStyle w:val="PlainText"/>
        <w:suppressAutoHyphens/>
        <w:ind w:firstLine="283"/>
        <w:jc w:val="both"/>
        <w:rPr>
          <w:rFonts w:ascii="Verdana" w:hAnsi="Verdana" w:cs="Courier New"/>
          <w:color w:val="000000"/>
          <w:sz w:val="20"/>
        </w:rPr>
      </w:pPr>
      <w:r w:rsidRPr="00844205">
        <w:rPr>
          <w:rFonts w:ascii="Verdana" w:hAnsi="Verdana" w:cs="Courier New"/>
          <w:color w:val="000000"/>
          <w:sz w:val="20"/>
        </w:rPr>
        <w:t>“Set still,” said Shark. “You ain’t goin’ to hit no breeze, Bob. I hate to tell you, but there ain’t any chance for but one of us. Bolivar, he’s plenty tired, and he can’t carry double.”</w:t>
      </w:r>
    </w:p>
    <w:p w14:paraId="5D8AE906" w14:textId="77777777" w:rsidR="00DD52CB" w:rsidRPr="00844205" w:rsidRDefault="00DD52CB" w:rsidP="00844205">
      <w:pPr>
        <w:pStyle w:val="PlainText"/>
        <w:suppressAutoHyphens/>
        <w:ind w:firstLine="283"/>
        <w:jc w:val="both"/>
        <w:rPr>
          <w:rFonts w:ascii="Verdana" w:hAnsi="Verdana" w:cs="Courier New"/>
          <w:color w:val="000000"/>
          <w:sz w:val="20"/>
        </w:rPr>
      </w:pPr>
      <w:r w:rsidRPr="00844205">
        <w:rPr>
          <w:rFonts w:ascii="Verdana" w:hAnsi="Verdana" w:cs="Courier New"/>
          <w:color w:val="000000"/>
          <w:sz w:val="20"/>
        </w:rPr>
        <w:t>“We been pards, me and you, Shark Dodson, for three year,” Bob said quietly. “We’ve risked our lives together time and again. I’ve always give you a square deal, and I thought you was a man. I’ve heard some queer stories about you shootin’ one or two men in a peculiar way, but I never believed ’em. Now if you’re just havin’ a little fun with me, Shark, put your gun up, and we’ll get on Bolivar and vamose. If you mean to shoot — shoot, you blackhearted son of a tarantula!”</w:t>
      </w:r>
    </w:p>
    <w:p w14:paraId="351A738E" w14:textId="77777777" w:rsidR="00DD52CB" w:rsidRPr="00844205" w:rsidRDefault="00DD52CB" w:rsidP="00844205">
      <w:pPr>
        <w:pStyle w:val="PlainText"/>
        <w:suppressAutoHyphens/>
        <w:ind w:firstLine="283"/>
        <w:jc w:val="both"/>
        <w:rPr>
          <w:rFonts w:ascii="Verdana" w:hAnsi="Verdana" w:cs="Courier New"/>
          <w:color w:val="000000"/>
          <w:sz w:val="20"/>
        </w:rPr>
      </w:pPr>
      <w:r w:rsidRPr="00844205">
        <w:rPr>
          <w:rFonts w:ascii="Verdana" w:hAnsi="Verdana" w:cs="Courier New"/>
          <w:color w:val="000000"/>
          <w:sz w:val="20"/>
        </w:rPr>
        <w:t>Shark Dodson’s face bore a deeply sorrowful look. “You don’t know how bad I feel,” he sighed, “about that sorrel of yourn breakin’ his leg, Bob.”</w:t>
      </w:r>
    </w:p>
    <w:p w14:paraId="52CFE966" w14:textId="77777777" w:rsidR="00DD52CB" w:rsidRPr="00844205" w:rsidRDefault="00DD52CB" w:rsidP="00844205">
      <w:pPr>
        <w:pStyle w:val="PlainText"/>
        <w:suppressAutoHyphens/>
        <w:ind w:firstLine="283"/>
        <w:jc w:val="both"/>
        <w:rPr>
          <w:rFonts w:ascii="Verdana" w:hAnsi="Verdana" w:cs="Courier New"/>
          <w:color w:val="000000"/>
          <w:sz w:val="20"/>
        </w:rPr>
      </w:pPr>
      <w:r w:rsidRPr="00844205">
        <w:rPr>
          <w:rFonts w:ascii="Verdana" w:hAnsi="Verdana" w:cs="Courier New"/>
          <w:color w:val="000000"/>
          <w:sz w:val="20"/>
        </w:rPr>
        <w:t>The expression on Dodson’s face changed in an instant to one of cold ferocity mingled with inexorable cupidity. The soul of the man showed itself for a moment like an evil face in the window of a reputable house.</w:t>
      </w:r>
    </w:p>
    <w:p w14:paraId="0D39CD97" w14:textId="77777777" w:rsidR="00DD52CB" w:rsidRPr="00844205" w:rsidRDefault="00DD52CB" w:rsidP="00844205">
      <w:pPr>
        <w:pStyle w:val="PlainText"/>
        <w:suppressAutoHyphens/>
        <w:ind w:firstLine="283"/>
        <w:jc w:val="both"/>
        <w:rPr>
          <w:rFonts w:ascii="Verdana" w:hAnsi="Verdana" w:cs="Courier New"/>
          <w:color w:val="000000"/>
          <w:sz w:val="20"/>
        </w:rPr>
      </w:pPr>
      <w:r w:rsidRPr="00844205">
        <w:rPr>
          <w:rFonts w:ascii="Verdana" w:hAnsi="Verdana" w:cs="Courier New"/>
          <w:color w:val="000000"/>
          <w:sz w:val="20"/>
        </w:rPr>
        <w:t>Truly Bob Tidball was never to “hit the breeze” again. The deadly .45 of the false friend cracked and filled the gorge with a roar that the walls hurled back with indignant echoes. And Bolivar, unconscious accomplice, swiftly bore away the last of the holders-up of the “Sunset Express,” not put to the stress of “carrying double.”</w:t>
      </w:r>
    </w:p>
    <w:p w14:paraId="7D90E408" w14:textId="77777777" w:rsidR="00DD52CB" w:rsidRPr="00844205" w:rsidRDefault="00DD52CB" w:rsidP="00844205">
      <w:pPr>
        <w:pStyle w:val="PlainText"/>
        <w:suppressAutoHyphens/>
        <w:ind w:firstLine="283"/>
        <w:jc w:val="both"/>
        <w:rPr>
          <w:rFonts w:ascii="Verdana" w:hAnsi="Verdana" w:cs="Courier New"/>
          <w:color w:val="000000"/>
          <w:sz w:val="20"/>
        </w:rPr>
      </w:pPr>
      <w:r w:rsidRPr="00844205">
        <w:rPr>
          <w:rFonts w:ascii="Verdana" w:hAnsi="Verdana" w:cs="Courier New"/>
          <w:color w:val="000000"/>
          <w:sz w:val="20"/>
        </w:rPr>
        <w:t>But as “Shark” Dodson galloped away the woods seemed to fade from his view; the revolver in his right hand turned to the curved arm of a mahogany chair; his saddle was strangely upholstered, and he opened his eyes and saw his feet, not in stirrups, but resting quietly on the edge of a quartered-oak desk.</w:t>
      </w:r>
    </w:p>
    <w:p w14:paraId="3A89005E" w14:textId="77777777" w:rsidR="00DD52CB" w:rsidRPr="00844205" w:rsidRDefault="00DD52CB" w:rsidP="00844205">
      <w:pPr>
        <w:pStyle w:val="PlainText"/>
        <w:suppressAutoHyphens/>
        <w:ind w:firstLine="283"/>
        <w:jc w:val="both"/>
        <w:rPr>
          <w:rFonts w:ascii="Verdana" w:hAnsi="Verdana" w:cs="Courier New"/>
          <w:color w:val="000000"/>
          <w:sz w:val="20"/>
        </w:rPr>
      </w:pPr>
      <w:r w:rsidRPr="00844205">
        <w:rPr>
          <w:rFonts w:ascii="Verdana" w:hAnsi="Verdana" w:cs="Courier New"/>
          <w:color w:val="000000"/>
          <w:sz w:val="20"/>
        </w:rPr>
        <w:t>I am telling you that Dodson, of the firm of Dodson &amp; Decker, Wall Street brokers, opened his eyes. Peabody, the confidential clerk, was standing by his chair, hesitating to speak. There was a confused hum of wheels below, and the sedative buzz of an electric fan.</w:t>
      </w:r>
    </w:p>
    <w:p w14:paraId="34DFDA8F" w14:textId="77777777" w:rsidR="00DD52CB" w:rsidRPr="00844205" w:rsidRDefault="00DD52CB" w:rsidP="00844205">
      <w:pPr>
        <w:pStyle w:val="PlainText"/>
        <w:suppressAutoHyphens/>
        <w:ind w:firstLine="283"/>
        <w:jc w:val="both"/>
        <w:rPr>
          <w:rFonts w:ascii="Verdana" w:hAnsi="Verdana" w:cs="Courier New"/>
          <w:color w:val="000000"/>
          <w:sz w:val="20"/>
        </w:rPr>
      </w:pPr>
      <w:r w:rsidRPr="00844205">
        <w:rPr>
          <w:rFonts w:ascii="Verdana" w:hAnsi="Verdana" w:cs="Courier New"/>
          <w:color w:val="000000"/>
          <w:sz w:val="20"/>
        </w:rPr>
        <w:t>“Ahem! Peabody,” said Dodson, blinking. “I must have fallen asleep. I had a most remarkable dream. What is it, Peabody?”</w:t>
      </w:r>
    </w:p>
    <w:p w14:paraId="0AD07393" w14:textId="77777777" w:rsidR="00DD52CB" w:rsidRPr="00844205" w:rsidRDefault="00DD52CB" w:rsidP="00844205">
      <w:pPr>
        <w:pStyle w:val="PlainText"/>
        <w:suppressAutoHyphens/>
        <w:ind w:firstLine="283"/>
        <w:jc w:val="both"/>
        <w:rPr>
          <w:rFonts w:ascii="Verdana" w:hAnsi="Verdana" w:cs="Courier New"/>
          <w:color w:val="000000"/>
          <w:sz w:val="20"/>
        </w:rPr>
      </w:pPr>
      <w:r w:rsidRPr="00844205">
        <w:rPr>
          <w:rFonts w:ascii="Verdana" w:hAnsi="Verdana" w:cs="Courier New"/>
          <w:color w:val="000000"/>
          <w:sz w:val="20"/>
        </w:rPr>
        <w:t>“Mr. Williams, sir, of Tracy &amp; Williams, is outside. He has come to settle his deal in X. Y. Z. The market caught him short, sir, if you remember.”</w:t>
      </w:r>
    </w:p>
    <w:p w14:paraId="79EE76C9" w14:textId="77777777" w:rsidR="00DD52CB" w:rsidRPr="00844205" w:rsidRDefault="00DD52CB" w:rsidP="00844205">
      <w:pPr>
        <w:pStyle w:val="PlainText"/>
        <w:suppressAutoHyphens/>
        <w:ind w:firstLine="283"/>
        <w:jc w:val="both"/>
        <w:rPr>
          <w:rFonts w:ascii="Verdana" w:hAnsi="Verdana" w:cs="Courier New"/>
          <w:color w:val="000000"/>
          <w:sz w:val="20"/>
        </w:rPr>
      </w:pPr>
      <w:r w:rsidRPr="00844205">
        <w:rPr>
          <w:rFonts w:ascii="Verdana" w:hAnsi="Verdana" w:cs="Courier New"/>
          <w:color w:val="000000"/>
          <w:sz w:val="20"/>
        </w:rPr>
        <w:lastRenderedPageBreak/>
        <w:t>“Yes, I remember. What is X. Y. Z. quoted at to-day, Peabody?”</w:t>
      </w:r>
    </w:p>
    <w:p w14:paraId="4C4FF98D" w14:textId="77777777" w:rsidR="00DD52CB" w:rsidRPr="00844205" w:rsidRDefault="00DD52CB" w:rsidP="00844205">
      <w:pPr>
        <w:pStyle w:val="PlainText"/>
        <w:suppressAutoHyphens/>
        <w:ind w:firstLine="283"/>
        <w:jc w:val="both"/>
        <w:rPr>
          <w:rFonts w:ascii="Verdana" w:hAnsi="Verdana" w:cs="Courier New"/>
          <w:color w:val="000000"/>
          <w:sz w:val="20"/>
        </w:rPr>
      </w:pPr>
      <w:r w:rsidRPr="00844205">
        <w:rPr>
          <w:rFonts w:ascii="Verdana" w:hAnsi="Verdana" w:cs="Courier New"/>
          <w:color w:val="000000"/>
          <w:sz w:val="20"/>
        </w:rPr>
        <w:t>“One eighty-five, sir.”</w:t>
      </w:r>
    </w:p>
    <w:p w14:paraId="33256BDE" w14:textId="77777777" w:rsidR="00DD52CB" w:rsidRPr="00844205" w:rsidRDefault="00DD52CB" w:rsidP="00844205">
      <w:pPr>
        <w:pStyle w:val="PlainText"/>
        <w:suppressAutoHyphens/>
        <w:ind w:firstLine="283"/>
        <w:jc w:val="both"/>
        <w:rPr>
          <w:rFonts w:ascii="Verdana" w:hAnsi="Verdana" w:cs="Courier New"/>
          <w:color w:val="000000"/>
          <w:sz w:val="20"/>
        </w:rPr>
      </w:pPr>
      <w:r w:rsidRPr="00844205">
        <w:rPr>
          <w:rFonts w:ascii="Verdana" w:hAnsi="Verdana" w:cs="Courier New"/>
          <w:color w:val="000000"/>
          <w:sz w:val="20"/>
        </w:rPr>
        <w:t>“Then that’s his price.”</w:t>
      </w:r>
    </w:p>
    <w:p w14:paraId="3DA7EEBA" w14:textId="77777777" w:rsidR="00DD52CB" w:rsidRPr="00844205" w:rsidRDefault="00DD52CB" w:rsidP="00844205">
      <w:pPr>
        <w:pStyle w:val="PlainText"/>
        <w:suppressAutoHyphens/>
        <w:ind w:firstLine="283"/>
        <w:jc w:val="both"/>
        <w:rPr>
          <w:rFonts w:ascii="Verdana" w:hAnsi="Verdana" w:cs="Courier New"/>
          <w:color w:val="000000"/>
          <w:sz w:val="20"/>
        </w:rPr>
      </w:pPr>
      <w:r w:rsidRPr="00844205">
        <w:rPr>
          <w:rFonts w:ascii="Verdana" w:hAnsi="Verdana" w:cs="Courier New"/>
          <w:color w:val="000000"/>
          <w:sz w:val="20"/>
        </w:rPr>
        <w:t>“Excuse me,” said Peabody, rather nervously “for speaking of it, but I’ve been talking to Williams. He’s an old friend of yours, Mr. Dodson, and you practically have a corner in X. Y. Z. I thought you might — that is, I thought you might not remember that he sold you the stock at 98. If he settles at the market price it will take every cent he has in the world and his home too to deliver the shares.”</w:t>
      </w:r>
    </w:p>
    <w:p w14:paraId="6E7E2F8F" w14:textId="77777777" w:rsidR="00DD52CB" w:rsidRPr="00844205" w:rsidRDefault="00DD52CB" w:rsidP="00844205">
      <w:pPr>
        <w:pStyle w:val="PlainText"/>
        <w:suppressAutoHyphens/>
        <w:ind w:firstLine="283"/>
        <w:jc w:val="both"/>
        <w:rPr>
          <w:rFonts w:ascii="Verdana" w:hAnsi="Verdana" w:cs="Courier New"/>
          <w:color w:val="000000"/>
          <w:sz w:val="20"/>
        </w:rPr>
      </w:pPr>
      <w:r w:rsidRPr="00844205">
        <w:rPr>
          <w:rFonts w:ascii="Verdana" w:hAnsi="Verdana" w:cs="Courier New"/>
          <w:color w:val="000000"/>
          <w:sz w:val="20"/>
        </w:rPr>
        <w:t>The expression on Dodson’s face changed in an instant to one of cold ferocity mingled with inexorable cupidity. The soul of the man showed itself for a moment like an evil face in the window of a reputable house.</w:t>
      </w:r>
    </w:p>
    <w:p w14:paraId="0DAA9EA2" w14:textId="79F3608E" w:rsidR="0050346F" w:rsidRPr="00844205" w:rsidRDefault="00DD52CB" w:rsidP="00844205">
      <w:pPr>
        <w:suppressAutoHyphens/>
        <w:spacing w:after="0" w:line="240" w:lineRule="auto"/>
        <w:ind w:firstLine="283"/>
        <w:jc w:val="both"/>
        <w:rPr>
          <w:rFonts w:ascii="Verdana" w:hAnsi="Verdana"/>
          <w:color w:val="000000"/>
          <w:sz w:val="20"/>
        </w:rPr>
      </w:pPr>
      <w:r w:rsidRPr="00844205">
        <w:rPr>
          <w:rFonts w:ascii="Verdana" w:hAnsi="Verdana" w:cs="Courier New"/>
          <w:color w:val="000000"/>
          <w:sz w:val="20"/>
        </w:rPr>
        <w:t>“He will settle at one eighty-five,” said Dodson. “Bolivar cannot carry double.”</w:t>
      </w:r>
    </w:p>
    <w:sectPr w:rsidR="0050346F" w:rsidRPr="00844205" w:rsidSect="0084420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7788C" w14:textId="77777777" w:rsidR="00F118C1" w:rsidRDefault="00F118C1" w:rsidP="00844205">
      <w:pPr>
        <w:spacing w:after="0" w:line="240" w:lineRule="auto"/>
      </w:pPr>
      <w:r>
        <w:separator/>
      </w:r>
    </w:p>
  </w:endnote>
  <w:endnote w:type="continuationSeparator" w:id="0">
    <w:p w14:paraId="18600B1F" w14:textId="77777777" w:rsidR="00F118C1" w:rsidRDefault="00F118C1" w:rsidP="008442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23DD5" w14:textId="77777777" w:rsidR="00844205" w:rsidRDefault="00844205" w:rsidP="00D335F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DF261B7" w14:textId="77777777" w:rsidR="00844205" w:rsidRDefault="00844205" w:rsidP="008442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3E851" w14:textId="6F4B4B1F" w:rsidR="00844205" w:rsidRPr="00844205" w:rsidRDefault="00844205" w:rsidP="00844205">
    <w:pPr>
      <w:pStyle w:val="Footer"/>
      <w:ind w:right="360"/>
      <w:rPr>
        <w:rFonts w:ascii="Arial" w:hAnsi="Arial" w:cs="Arial"/>
        <w:color w:val="999999"/>
        <w:sz w:val="20"/>
      </w:rPr>
    </w:pPr>
    <w:r w:rsidRPr="0084420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E94BB" w14:textId="77777777" w:rsidR="00844205" w:rsidRDefault="008442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7B3E5B" w14:textId="77777777" w:rsidR="00F118C1" w:rsidRDefault="00F118C1" w:rsidP="00844205">
      <w:pPr>
        <w:spacing w:after="0" w:line="240" w:lineRule="auto"/>
      </w:pPr>
      <w:r>
        <w:separator/>
      </w:r>
    </w:p>
  </w:footnote>
  <w:footnote w:type="continuationSeparator" w:id="0">
    <w:p w14:paraId="0B355B66" w14:textId="77777777" w:rsidR="00F118C1" w:rsidRDefault="00F118C1" w:rsidP="008442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853F6" w14:textId="77777777" w:rsidR="00844205" w:rsidRDefault="008442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A2038" w14:textId="671FD31F" w:rsidR="00844205" w:rsidRPr="00844205" w:rsidRDefault="00844205" w:rsidP="00844205">
    <w:pPr>
      <w:pStyle w:val="Header"/>
      <w:rPr>
        <w:rFonts w:ascii="Arial" w:hAnsi="Arial" w:cs="Arial"/>
        <w:color w:val="999999"/>
        <w:sz w:val="20"/>
      </w:rPr>
    </w:pPr>
    <w:r w:rsidRPr="0084420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E9F0" w14:textId="77777777" w:rsidR="00844205" w:rsidRDefault="008442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6454A"/>
    <w:rsid w:val="0050346F"/>
    <w:rsid w:val="00844205"/>
    <w:rsid w:val="00AA1D8D"/>
    <w:rsid w:val="00B47730"/>
    <w:rsid w:val="00CB0664"/>
    <w:rsid w:val="00DD52CB"/>
    <w:rsid w:val="00F118C1"/>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70A376"/>
  <w14:defaultImageDpi w14:val="300"/>
  <w15:docId w15:val="{F1BA270A-AEED-4B14-936E-EBEE656C4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PlainText">
    <w:name w:val="Plain Text"/>
    <w:basedOn w:val="Normal"/>
    <w:link w:val="PlainTextChar"/>
    <w:uiPriority w:val="99"/>
    <w:unhideWhenUsed/>
    <w:rsid w:val="00DD52CB"/>
    <w:pPr>
      <w:spacing w:after="0" w:line="240" w:lineRule="auto"/>
    </w:pPr>
    <w:rPr>
      <w:rFonts w:ascii="Consolas" w:eastAsiaTheme="minorHAnsi" w:hAnsi="Consolas"/>
      <w:sz w:val="21"/>
      <w:szCs w:val="21"/>
    </w:rPr>
  </w:style>
  <w:style w:type="character" w:customStyle="1" w:styleId="PlainTextChar">
    <w:name w:val="Plain Text Char"/>
    <w:basedOn w:val="DefaultParagraphFont"/>
    <w:link w:val="PlainText"/>
    <w:uiPriority w:val="99"/>
    <w:rsid w:val="00DD52CB"/>
    <w:rPr>
      <w:rFonts w:ascii="Consolas" w:eastAsiaTheme="minorHAnsi" w:hAnsi="Consolas"/>
      <w:sz w:val="21"/>
      <w:szCs w:val="21"/>
    </w:rPr>
  </w:style>
  <w:style w:type="character" w:styleId="PageNumber">
    <w:name w:val="page number"/>
    <w:basedOn w:val="DefaultParagraphFont"/>
    <w:uiPriority w:val="99"/>
    <w:semiHidden/>
    <w:unhideWhenUsed/>
    <w:rsid w:val="008442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26078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1729</Words>
  <Characters>7767</Characters>
  <Application>Microsoft Office Word</Application>
  <DocSecurity>0</DocSecurity>
  <Lines>131</Lines>
  <Paragraphs>46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9450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Roads We Take</dc:title>
  <dc:subject/>
  <dc:creator>O. Henry</dc:creator>
  <cp:keywords/>
  <dc:description/>
  <cp:lastModifiedBy>Andrey Piskunov</cp:lastModifiedBy>
  <cp:revision>6</cp:revision>
  <dcterms:created xsi:type="dcterms:W3CDTF">2013-12-23T23:15:00Z</dcterms:created>
  <dcterms:modified xsi:type="dcterms:W3CDTF">2025-05-06T22:22:00Z</dcterms:modified>
  <cp:category/>
</cp:coreProperties>
</file>