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B5D7" w14:textId="3F83B688" w:rsidR="005B72E8" w:rsidRPr="00521A9F" w:rsidRDefault="005B72E8" w:rsidP="00521A9F">
      <w:pPr>
        <w:pStyle w:val="Para02"/>
        <w:suppressAutoHyphens/>
        <w:spacing w:beforeLines="0" w:line="240" w:lineRule="auto"/>
        <w:jc w:val="both"/>
        <w:rPr>
          <w:rFonts w:ascii="Verdana" w:hAnsi="Verdana"/>
          <w:b/>
          <w:sz w:val="32"/>
        </w:rPr>
      </w:pPr>
      <w:r w:rsidRPr="00521A9F">
        <w:rPr>
          <w:rFonts w:ascii="Verdana" w:hAnsi="Verdana"/>
          <w:b/>
          <w:sz w:val="32"/>
        </w:rPr>
        <w:t>Om förvarningar</w:t>
      </w:r>
    </w:p>
    <w:p w14:paraId="7F15D9AE" w14:textId="77777777" w:rsidR="00521A9F" w:rsidRPr="00521A9F" w:rsidRDefault="00CC651B" w:rsidP="00521A9F">
      <w:pPr>
        <w:pStyle w:val="Para02"/>
        <w:suppressAutoHyphens/>
        <w:spacing w:beforeLines="0" w:line="240" w:lineRule="auto"/>
        <w:jc w:val="both"/>
        <w:rPr>
          <w:rFonts w:ascii="Verdana" w:hAnsi="Verdana"/>
          <w:sz w:val="24"/>
          <w:lang w:val="sv-SE"/>
        </w:rPr>
      </w:pPr>
      <w:r w:rsidRPr="00521A9F">
        <w:rPr>
          <w:rFonts w:ascii="Verdana" w:hAnsi="Verdana"/>
          <w:sz w:val="24"/>
          <w:lang w:val="sv-SE"/>
        </w:rPr>
        <w:t>Tove Jansson</w:t>
      </w:r>
    </w:p>
    <w:p w14:paraId="7DE8B87E" w14:textId="044CF096" w:rsidR="00521A9F" w:rsidRPr="00521A9F" w:rsidRDefault="00521A9F" w:rsidP="00521A9F">
      <w:pPr>
        <w:pStyle w:val="Para02"/>
        <w:suppressAutoHyphens/>
        <w:spacing w:beforeLines="0" w:line="240" w:lineRule="auto"/>
        <w:ind w:firstLine="283"/>
        <w:jc w:val="both"/>
        <w:rPr>
          <w:rFonts w:ascii="Verdana" w:hAnsi="Verdana"/>
          <w:sz w:val="20"/>
          <w:lang w:val="sv-SE"/>
        </w:rPr>
      </w:pPr>
    </w:p>
    <w:p w14:paraId="7DE8B87E" w14:textId="044CF096" w:rsidR="005B72E8" w:rsidRPr="00521A9F" w:rsidRDefault="005B72E8" w:rsidP="00521A9F">
      <w:pPr>
        <w:pStyle w:val="Para05"/>
        <w:suppressAutoHyphens/>
        <w:spacing w:beforeLines="0" w:line="240" w:lineRule="auto"/>
        <w:ind w:firstLine="283"/>
        <w:jc w:val="both"/>
        <w:rPr>
          <w:rFonts w:ascii="Verdana" w:hAnsi="Verdana"/>
          <w:sz w:val="20"/>
        </w:rPr>
      </w:pPr>
      <w:r w:rsidRPr="00521A9F">
        <w:rPr>
          <w:rFonts w:ascii="Verdana" w:hAnsi="Verdana"/>
          <w:sz w:val="20"/>
        </w:rPr>
        <w:t>En gång i min tidiga ungdom fanns det en märkvärdig kvinna i byn där jag bodde, hon hette Frida Andersson. Frida levde ensam i en stuga för sig själv men hon hade dotter och ett barnbarn i stan. Nån gång om somrarna kom de och hälsade på men allteftersom Frida blev mer och mer underlig höll de sig borta.</w:t>
      </w:r>
    </w:p>
    <w:p w14:paraId="63FAAD3C" w14:textId="77777777" w:rsidR="005B72E8" w:rsidRPr="00521A9F" w:rsidRDefault="005B72E8" w:rsidP="00521A9F">
      <w:pPr>
        <w:suppressAutoHyphens/>
        <w:spacing w:after="0" w:line="240" w:lineRule="auto"/>
        <w:ind w:firstLine="283"/>
        <w:jc w:val="both"/>
        <w:rPr>
          <w:rFonts w:ascii="Verdana" w:hAnsi="Verdana"/>
          <w:color w:val="000000"/>
          <w:sz w:val="20"/>
          <w:lang w:val="sv"/>
        </w:rPr>
      </w:pPr>
      <w:r w:rsidRPr="00521A9F">
        <w:rPr>
          <w:rFonts w:ascii="Verdana" w:hAnsi="Verdana"/>
          <w:color w:val="000000"/>
          <w:sz w:val="20"/>
          <w:lang w:val="sv"/>
        </w:rPr>
        <w:t>Ni förstår; Frida var anfäktad av ont samvete, det blev en besatthet som ingen kunde hjälpa. Vad som än gick på tok i byn trodde hon det var hennes fel. När byns olyckor inte räckte till började hon bekymra sig för allt man fick läsa om i tidningen och då blev det självfallet ingen ände på hennes ångest; allt var hennes fel. Det blev värre och värre. Till slut satt hon bara och grät på sin trappa.</w:t>
      </w:r>
    </w:p>
    <w:p w14:paraId="22D4D38E" w14:textId="388C2286" w:rsidR="005B72E8" w:rsidRPr="00521A9F" w:rsidRDefault="005B72E8" w:rsidP="00521A9F">
      <w:pPr>
        <w:suppressAutoHyphens/>
        <w:spacing w:after="0" w:line="240" w:lineRule="auto"/>
        <w:ind w:firstLine="283"/>
        <w:jc w:val="both"/>
        <w:rPr>
          <w:rFonts w:ascii="Verdana" w:hAnsi="Verdana"/>
          <w:color w:val="000000"/>
          <w:sz w:val="20"/>
          <w:lang w:val="sv"/>
        </w:rPr>
      </w:pPr>
      <w:r w:rsidRPr="00521A9F">
        <w:rPr>
          <w:rFonts w:ascii="Verdana" w:hAnsi="Verdana"/>
          <w:color w:val="000000"/>
          <w:sz w:val="20"/>
          <w:lang w:val="sv"/>
        </w:rPr>
        <w:t>Jag förstår att ni har svårt att tro mig, men hur huvudlösa Fridas felföreställningar än blev så var de bitter verklighet för henne. Det var ju omöjligt att förklara och övertyga och stränghet gick inte alls. Nu efteråt har jag tänkt att kanske vi borde ha gått med på Fridas villfarelser men det gjorde vi nu inte. När ingen höll med henne fann hon sin tröst i dessa vidskepelsens bekräftelser; en spegel krossas, knivarna ligger i kors</w:t>
      </w:r>
      <w:r w:rsidR="00521A9F">
        <w:rPr>
          <w:rFonts w:ascii="Verdana" w:hAnsi="Verdana"/>
          <w:color w:val="000000"/>
          <w:sz w:val="20"/>
          <w:lang w:val="sv"/>
        </w:rPr>
        <w:t xml:space="preserve"> – </w:t>
      </w:r>
      <w:r w:rsidRPr="00521A9F">
        <w:rPr>
          <w:rFonts w:ascii="Verdana" w:hAnsi="Verdana"/>
          <w:color w:val="000000"/>
          <w:sz w:val="20"/>
          <w:lang w:val="sv"/>
        </w:rPr>
        <w:t>det finns varsel och tydor hur mycket som helst om man bara är lyhörd och kan ta emot den handledning som kommer från ovan.</w:t>
      </w:r>
    </w:p>
    <w:p w14:paraId="59C4B29F"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Man kunde ha trott att Frida skulle bli ett tacksamt offer för bybarnen men så var det inte alls. De var fascinerade. Varje gång olyckan hade varit framme sprang ungarna till Frida för att få höra grymma detaljer, hon hade en mäktig fantasi och hon kunde verkligen berätta.</w:t>
      </w:r>
    </w:p>
    <w:p w14:paraId="6A0554E7"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Jag tror nog att barnen hjälpte henne en hel del, kanske mer än hennes varsel.</w:t>
      </w:r>
    </w:p>
    <w:p w14:paraId="69970545"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Jag var sjutton år på den tiden och visste naturligtvis det mesta om världens gång och jag hade en självklar lust att säga emot och få diskutera. Det är märkligt att Frida ändå tyckte om mig.</w:t>
      </w:r>
    </w:p>
    <w:p w14:paraId="00D612C1" w14:textId="77777777" w:rsid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Vackra sommarkvällar satt vi på hennes trappa och hon berättade för mig om vad som skulle hända, hon varnade mig allvarligt för det ofrånkomliga, det hot som ständigt kommer närmare och slutligen finner sin katastrof och som alltid måste ha en anledning, en orsak.</w:t>
      </w:r>
    </w:p>
    <w:p w14:paraId="16A4FC11" w14:textId="10E57201" w:rsidR="00521A9F" w:rsidRDefault="00521A9F" w:rsidP="00521A9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B72E8" w:rsidRPr="00521A9F">
        <w:rPr>
          <w:rFonts w:ascii="Verdana" w:hAnsi="Verdana"/>
          <w:color w:val="000000"/>
          <w:sz w:val="20"/>
          <w:lang w:val="de-DE"/>
        </w:rPr>
        <w:t>Och det är du, förstås, sa jag och var ironisk.</w:t>
      </w:r>
    </w:p>
    <w:p w14:paraId="16918025" w14:textId="11833C92" w:rsidR="005B72E8" w:rsidRPr="00521A9F" w:rsidRDefault="00521A9F" w:rsidP="00521A9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B72E8" w:rsidRPr="00521A9F">
        <w:rPr>
          <w:rFonts w:ascii="Verdana" w:hAnsi="Verdana"/>
          <w:color w:val="000000"/>
          <w:sz w:val="20"/>
          <w:lang w:val="de-DE"/>
        </w:rPr>
        <w:t>Naturligtvis, sa Frida och tog min hand. Vet du, på fredag morgon kom en stor vit fågel och knackade tre gånger med näbben på köksfönstret. Och vad hände? Det blev jordbävning i Kalifornien!</w:t>
      </w:r>
    </w:p>
    <w:p w14:paraId="66EDBDF1"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Jag läste kloka böcker på den tiden och gav mig in på en utredning som hade att göra med självbespegling och missriktad identifikation och gudvet vad och Frida betraktade mig vänligt, hon skakade på huvudet och sa: Du lär dig nog. Men det tar tid.</w:t>
      </w:r>
    </w:p>
    <w:p w14:paraId="499CB0B9"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Jag försökte locka henne med ett sommarbesök av dottern och barnbarnet, men nej; barnet kunde falla i brunnen eller gå ner sig i kärret eller få ett fiskben i halsen och kvävas. Då blev jag trött och gick min väg.</w:t>
      </w:r>
    </w:p>
    <w:p w14:paraId="1B3491CF"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Samma sommar sprängdes det för nya landsvägen, det var en firma från stan som skötte om sprängningarna. De hade en vissla som tjöt och sen kom knallen. Man blev van vid det.</w:t>
      </w:r>
    </w:p>
    <w:p w14:paraId="4ACA7B8E" w14:textId="7F7A3F92"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Olyckan väckte stort uppseende i trakten. Och ingen mänska kunde begripa att Frida inte kunde hålla sig hemma när visslan satte i</w:t>
      </w:r>
      <w:r w:rsidR="00521A9F">
        <w:rPr>
          <w:rFonts w:ascii="Verdana" w:hAnsi="Verdana"/>
          <w:color w:val="000000"/>
          <w:sz w:val="20"/>
          <w:lang w:val="de-DE"/>
        </w:rPr>
        <w:t xml:space="preserve"> – </w:t>
      </w:r>
      <w:r w:rsidRPr="00521A9F">
        <w:rPr>
          <w:rFonts w:ascii="Verdana" w:hAnsi="Verdana"/>
          <w:color w:val="000000"/>
          <w:sz w:val="20"/>
          <w:lang w:val="de-DE"/>
        </w:rPr>
        <w:t>om hon inte trodde på kommunens varningar så måste hon ju ha haft alla sina egna och behövt få en vanlig gråsten i huvudet!</w:t>
      </w:r>
    </w:p>
    <w:p w14:paraId="54F2C9C1"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Jag gick till sjukhuset och de sa att man bara fick prata ett par minuter. Mycket såg man inte av Frida under alla bandage, jag höll hennes hand och väntade.</w:t>
      </w:r>
    </w:p>
    <w:p w14:paraId="28FA3125" w14:textId="77777777" w:rsidR="00521A9F" w:rsidRDefault="005B72E8" w:rsidP="00521A9F">
      <w:pPr>
        <w:suppressAutoHyphens/>
        <w:spacing w:after="0" w:line="240" w:lineRule="auto"/>
        <w:ind w:firstLine="283"/>
        <w:jc w:val="both"/>
        <w:rPr>
          <w:rFonts w:ascii="Verdana" w:hAnsi="Verdana"/>
          <w:color w:val="000000"/>
          <w:sz w:val="20"/>
          <w:lang w:val="fr-FR"/>
        </w:rPr>
      </w:pPr>
      <w:r w:rsidRPr="00521A9F">
        <w:rPr>
          <w:rFonts w:ascii="Verdana" w:hAnsi="Verdana"/>
          <w:color w:val="000000"/>
          <w:sz w:val="20"/>
          <w:lang w:val="de-DE"/>
        </w:rPr>
        <w:t xml:space="preserve">Till slut viskade hon: Vad var det jag sa? </w:t>
      </w:r>
      <w:r w:rsidRPr="00521A9F">
        <w:rPr>
          <w:rFonts w:ascii="Verdana" w:hAnsi="Verdana"/>
          <w:color w:val="000000"/>
          <w:sz w:val="20"/>
          <w:lang w:val="fr-FR"/>
        </w:rPr>
        <w:t>Nu tror du väl på mig?</w:t>
      </w:r>
    </w:p>
    <w:p w14:paraId="1832DB31" w14:textId="7C3ED4EC" w:rsidR="005B72E8" w:rsidRPr="00521A9F" w:rsidRDefault="00521A9F" w:rsidP="00521A9F">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5B72E8" w:rsidRPr="00521A9F">
        <w:rPr>
          <w:rFonts w:ascii="Verdana" w:hAnsi="Verdana"/>
          <w:color w:val="000000"/>
          <w:sz w:val="20"/>
          <w:lang w:val="fr-FR"/>
        </w:rPr>
        <w:t>Visst, Frida, sa jag. Det blir nog bra. Nu ska du bara vila och inte oroa dig.</w:t>
      </w:r>
    </w:p>
    <w:p w14:paraId="720F93AE" w14:textId="77777777" w:rsidR="005B72E8"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fr-FR"/>
        </w:rPr>
        <w:t xml:space="preserve">Då yttrade Frida med klar och tydlig röst: Precis. </w:t>
      </w:r>
      <w:r w:rsidRPr="00521A9F">
        <w:rPr>
          <w:rFonts w:ascii="Verdana" w:hAnsi="Verdana"/>
          <w:color w:val="000000"/>
          <w:sz w:val="20"/>
          <w:lang w:val="de-DE"/>
        </w:rPr>
        <w:t>Vet du vad, det här är första gången i mitt liv jag inte är orolig. Det känns underbart. Och nu ska jag sova lite. Hej så länge.</w:t>
      </w:r>
    </w:p>
    <w:p w14:paraId="7C85553F" w14:textId="5AA17E58" w:rsidR="009E264B" w:rsidRPr="00521A9F" w:rsidRDefault="005B72E8" w:rsidP="00521A9F">
      <w:pPr>
        <w:suppressAutoHyphens/>
        <w:spacing w:after="0" w:line="240" w:lineRule="auto"/>
        <w:ind w:firstLine="283"/>
        <w:jc w:val="both"/>
        <w:rPr>
          <w:rFonts w:ascii="Verdana" w:hAnsi="Verdana"/>
          <w:color w:val="000000"/>
          <w:sz w:val="20"/>
          <w:lang w:val="de-DE"/>
        </w:rPr>
      </w:pPr>
      <w:r w:rsidRPr="00521A9F">
        <w:rPr>
          <w:rFonts w:ascii="Verdana" w:hAnsi="Verdana"/>
          <w:color w:val="000000"/>
          <w:sz w:val="20"/>
          <w:lang w:val="de-DE"/>
        </w:rPr>
        <w:t>En hel massa barn bevistade Fridas begravning. De verkade förväntansfulla. Men ingenting märkligt hände utom att det blev åskväder senare på kvällen.</w:t>
      </w:r>
    </w:p>
    <w:sectPr w:rsidR="009E264B" w:rsidRPr="00521A9F" w:rsidSect="00521A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5E18" w14:textId="77777777" w:rsidR="00BA6CDF" w:rsidRDefault="00BA6CDF" w:rsidP="00521A9F">
      <w:pPr>
        <w:spacing w:after="0" w:line="240" w:lineRule="auto"/>
      </w:pPr>
      <w:r>
        <w:separator/>
      </w:r>
    </w:p>
  </w:endnote>
  <w:endnote w:type="continuationSeparator" w:id="0">
    <w:p w14:paraId="00F12CDA" w14:textId="77777777" w:rsidR="00BA6CDF" w:rsidRDefault="00BA6CDF" w:rsidP="00521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122" w14:textId="77777777" w:rsidR="00521A9F" w:rsidRDefault="00521A9F"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1255F6" w14:textId="77777777" w:rsidR="00521A9F" w:rsidRDefault="00521A9F" w:rsidP="00521A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10019" w14:textId="26206CEC" w:rsidR="00521A9F" w:rsidRPr="00521A9F" w:rsidRDefault="00521A9F" w:rsidP="00521A9F">
    <w:pPr>
      <w:pStyle w:val="Footer"/>
      <w:ind w:right="360"/>
      <w:rPr>
        <w:rFonts w:ascii="Arial" w:hAnsi="Arial" w:cs="Arial"/>
        <w:color w:val="999999"/>
        <w:sz w:val="20"/>
        <w:lang w:val="ru-RU"/>
      </w:rPr>
    </w:pPr>
    <w:r w:rsidRPr="00521A9F">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521A9F">
      <w:rPr>
        <w:rStyle w:val="PageNumber"/>
        <w:rFonts w:ascii="Arial" w:hAnsi="Arial" w:cs="Arial"/>
        <w:color w:val="999999"/>
        <w:sz w:val="20"/>
        <w:lang w:val="ru-RU"/>
      </w:rPr>
      <w:t xml:space="preserve"> </w:t>
    </w:r>
    <w:r w:rsidRPr="00521A9F">
      <w:rPr>
        <w:rStyle w:val="PageNumber"/>
        <w:rFonts w:ascii="Arial" w:hAnsi="Arial" w:cs="Arial"/>
        <w:color w:val="999999"/>
        <w:sz w:val="20"/>
      </w:rPr>
      <w:t>http</w:t>
    </w:r>
    <w:r w:rsidRPr="00521A9F">
      <w:rPr>
        <w:rStyle w:val="PageNumber"/>
        <w:rFonts w:ascii="Arial" w:hAnsi="Arial" w:cs="Arial"/>
        <w:color w:val="999999"/>
        <w:sz w:val="20"/>
        <w:lang w:val="ru-RU"/>
      </w:rPr>
      <w:t>://</w:t>
    </w:r>
    <w:r w:rsidRPr="00521A9F">
      <w:rPr>
        <w:rStyle w:val="PageNumber"/>
        <w:rFonts w:ascii="Arial" w:hAnsi="Arial" w:cs="Arial"/>
        <w:color w:val="999999"/>
        <w:sz w:val="20"/>
      </w:rPr>
      <w:t>artefact</w:t>
    </w:r>
    <w:r w:rsidRPr="00521A9F">
      <w:rPr>
        <w:rStyle w:val="PageNumber"/>
        <w:rFonts w:ascii="Arial" w:hAnsi="Arial" w:cs="Arial"/>
        <w:color w:val="999999"/>
        <w:sz w:val="20"/>
        <w:lang w:val="ru-RU"/>
      </w:rPr>
      <w:t>.</w:t>
    </w:r>
    <w:r w:rsidRPr="00521A9F">
      <w:rPr>
        <w:rStyle w:val="PageNumber"/>
        <w:rFonts w:ascii="Arial" w:hAnsi="Arial" w:cs="Arial"/>
        <w:color w:val="999999"/>
        <w:sz w:val="20"/>
      </w:rPr>
      <w:t>lib</w:t>
    </w:r>
    <w:r w:rsidRPr="00521A9F">
      <w:rPr>
        <w:rStyle w:val="PageNumber"/>
        <w:rFonts w:ascii="Arial" w:hAnsi="Arial" w:cs="Arial"/>
        <w:color w:val="999999"/>
        <w:sz w:val="20"/>
        <w:lang w:val="ru-RU"/>
      </w:rPr>
      <w:t>.</w:t>
    </w:r>
    <w:r w:rsidRPr="00521A9F">
      <w:rPr>
        <w:rStyle w:val="PageNumber"/>
        <w:rFonts w:ascii="Arial" w:hAnsi="Arial" w:cs="Arial"/>
        <w:color w:val="999999"/>
        <w:sz w:val="20"/>
      </w:rPr>
      <w:t>ru</w:t>
    </w:r>
    <w:r w:rsidRPr="00521A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F639" w14:textId="77777777" w:rsidR="00521A9F" w:rsidRDefault="00521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2E43B" w14:textId="77777777" w:rsidR="00BA6CDF" w:rsidRDefault="00BA6CDF" w:rsidP="00521A9F">
      <w:pPr>
        <w:spacing w:after="0" w:line="240" w:lineRule="auto"/>
      </w:pPr>
      <w:r>
        <w:separator/>
      </w:r>
    </w:p>
  </w:footnote>
  <w:footnote w:type="continuationSeparator" w:id="0">
    <w:p w14:paraId="64E702B0" w14:textId="77777777" w:rsidR="00BA6CDF" w:rsidRDefault="00BA6CDF" w:rsidP="00521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A6E1" w14:textId="77777777" w:rsidR="00521A9F" w:rsidRDefault="00521A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F0ED" w14:textId="459FA38D" w:rsidR="00521A9F" w:rsidRPr="00521A9F" w:rsidRDefault="00521A9F" w:rsidP="00521A9F">
    <w:pPr>
      <w:pStyle w:val="Header"/>
      <w:rPr>
        <w:rFonts w:ascii="Arial" w:hAnsi="Arial" w:cs="Arial"/>
        <w:color w:val="999999"/>
        <w:sz w:val="20"/>
        <w:lang w:val="ru-RU"/>
      </w:rPr>
    </w:pPr>
    <w:r w:rsidRPr="00521A9F">
      <w:rPr>
        <w:rFonts w:ascii="Arial" w:hAnsi="Arial" w:cs="Arial"/>
        <w:color w:val="999999"/>
        <w:sz w:val="20"/>
        <w:lang w:val="ru-RU"/>
      </w:rPr>
      <w:t xml:space="preserve">Библиотека «Артефакт» </w:t>
    </w:r>
    <w:r>
      <w:rPr>
        <w:rFonts w:ascii="Arial" w:hAnsi="Arial" w:cs="Arial"/>
        <w:color w:val="999999"/>
        <w:sz w:val="20"/>
        <w:lang w:val="ru-RU"/>
      </w:rPr>
      <w:t>–</w:t>
    </w:r>
    <w:r w:rsidRPr="00521A9F">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D444" w14:textId="77777777" w:rsidR="00521A9F" w:rsidRDefault="00521A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21A9F"/>
    <w:rsid w:val="005B72E8"/>
    <w:rsid w:val="009E264B"/>
    <w:rsid w:val="00AA1D8D"/>
    <w:rsid w:val="00B47730"/>
    <w:rsid w:val="00BA6CDF"/>
    <w:rsid w:val="00CB0664"/>
    <w:rsid w:val="00CC651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542FA"/>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5B72E8"/>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5B72E8"/>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521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676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3169</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 förvarningar</dc:title>
  <dc:subject/>
  <dc:creator>Tove Jansson</dc:creator>
  <cp:keywords/>
  <dc:description/>
  <cp:lastModifiedBy>Andrey Piskunov</cp:lastModifiedBy>
  <cp:revision>5</cp:revision>
  <dcterms:created xsi:type="dcterms:W3CDTF">2013-12-23T23:15:00Z</dcterms:created>
  <dcterms:modified xsi:type="dcterms:W3CDTF">2025-06-22T01:00:00Z</dcterms:modified>
  <cp:category/>
</cp:coreProperties>
</file>