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686A6" w14:textId="0C19DFD4" w:rsidR="002E7164" w:rsidRPr="000C05E4" w:rsidRDefault="002E7164" w:rsidP="000C05E4">
      <w:pPr>
        <w:pStyle w:val="Para02"/>
        <w:suppressAutoHyphens/>
        <w:spacing w:beforeLines="0" w:line="240" w:lineRule="auto"/>
        <w:jc w:val="both"/>
        <w:rPr>
          <w:rFonts w:ascii="Verdana" w:hAnsi="Verdana"/>
          <w:b/>
          <w:sz w:val="32"/>
        </w:rPr>
      </w:pPr>
      <w:r w:rsidRPr="000C05E4">
        <w:rPr>
          <w:rFonts w:ascii="Verdana" w:hAnsi="Verdana"/>
          <w:b/>
          <w:sz w:val="32"/>
        </w:rPr>
        <w:t>Om sommaren</w:t>
      </w:r>
    </w:p>
    <w:p w14:paraId="126114C1" w14:textId="77777777" w:rsidR="000C05E4" w:rsidRPr="000C05E4" w:rsidRDefault="00321CEF" w:rsidP="000C05E4">
      <w:pPr>
        <w:pStyle w:val="Para02"/>
        <w:suppressAutoHyphens/>
        <w:spacing w:beforeLines="0" w:line="240" w:lineRule="auto"/>
        <w:jc w:val="both"/>
        <w:rPr>
          <w:rFonts w:ascii="Verdana" w:hAnsi="Verdana"/>
          <w:sz w:val="24"/>
          <w:lang w:val="sv-SE"/>
        </w:rPr>
      </w:pPr>
      <w:r w:rsidRPr="000C05E4">
        <w:rPr>
          <w:rFonts w:ascii="Verdana" w:hAnsi="Verdana"/>
          <w:sz w:val="24"/>
          <w:lang w:val="sv-SE"/>
        </w:rPr>
        <w:t>Tove Jansson</w:t>
      </w:r>
    </w:p>
    <w:p w14:paraId="2EC84E4B" w14:textId="3165EDA1" w:rsidR="000C05E4" w:rsidRPr="000C05E4" w:rsidRDefault="000C05E4" w:rsidP="000C05E4">
      <w:pPr>
        <w:pStyle w:val="Para02"/>
        <w:suppressAutoHyphens/>
        <w:spacing w:beforeLines="0" w:line="240" w:lineRule="auto"/>
        <w:ind w:firstLine="283"/>
        <w:jc w:val="both"/>
        <w:rPr>
          <w:rFonts w:ascii="Verdana" w:hAnsi="Verdana"/>
          <w:sz w:val="20"/>
          <w:lang w:val="sv-SE"/>
        </w:rPr>
      </w:pPr>
    </w:p>
    <w:p w14:paraId="2EC84E4B" w14:textId="3165EDA1" w:rsidR="002E7164" w:rsidRPr="000C05E4" w:rsidRDefault="002E7164" w:rsidP="000C05E4">
      <w:pPr>
        <w:pStyle w:val="Para02"/>
        <w:suppressAutoHyphens/>
        <w:spacing w:beforeLines="0" w:line="240" w:lineRule="auto"/>
        <w:ind w:firstLine="283"/>
        <w:jc w:val="both"/>
        <w:rPr>
          <w:rFonts w:ascii="Verdana" w:hAnsi="Verdana"/>
          <w:sz w:val="20"/>
        </w:rPr>
      </w:pPr>
      <w:r w:rsidRPr="000C05E4">
        <w:rPr>
          <w:rFonts w:ascii="Verdana" w:hAnsi="Verdana"/>
          <w:sz w:val="20"/>
        </w:rPr>
        <w:t>1</w:t>
      </w:r>
    </w:p>
    <w:p w14:paraId="37E8113D" w14:textId="77777777" w:rsidR="000C05E4" w:rsidRDefault="000C05E4" w:rsidP="000C05E4">
      <w:pPr>
        <w:pStyle w:val="Para01"/>
        <w:suppressAutoHyphens/>
        <w:spacing w:beforeLines="0" w:line="240" w:lineRule="auto"/>
        <w:ind w:firstLine="283"/>
        <w:jc w:val="both"/>
        <w:rPr>
          <w:rFonts w:ascii="Verdana" w:hAnsi="Verdana"/>
          <w:sz w:val="20"/>
        </w:rPr>
      </w:pPr>
    </w:p>
    <w:p w14:paraId="557071BB" w14:textId="0CD3E440" w:rsidR="002E7164" w:rsidRPr="000C05E4" w:rsidRDefault="002E7164" w:rsidP="000C05E4">
      <w:pPr>
        <w:pStyle w:val="Para01"/>
        <w:suppressAutoHyphens/>
        <w:spacing w:beforeLines="0" w:line="240" w:lineRule="auto"/>
        <w:ind w:firstLine="283"/>
        <w:jc w:val="both"/>
        <w:rPr>
          <w:rFonts w:ascii="Verdana" w:hAnsi="Verdana"/>
          <w:sz w:val="20"/>
        </w:rPr>
      </w:pPr>
      <w:r w:rsidRPr="000C05E4">
        <w:rPr>
          <w:rFonts w:ascii="Verdana" w:hAnsi="Verdana"/>
          <w:sz w:val="20"/>
        </w:rPr>
        <w:t>Det var i solnedgången. Efter ovädret hade det stigit ända upp till båtlidret. Hela strandängen var översvämmad och det kändes lustigt att gå över gräslindan när högvattnet spolade ut och in kring ens ben. Jag hittade en trasig tunna och rullade ner den till båtstranden och ställde den på ända och klev in. Gräset under vattnet var mycket mjukt och rörde sig hela tiden. Jag tänkte att jag var inne i en undervattensbåt. Tunnan hade ett lagom hål så jag kunde se solen, hon var eldröd och gjorde tunnans väggar röda. Jag satte mig i det varma vattnet och ingen visste att jag var där. Sen hände ingenting mer den kvällen.</w:t>
      </w:r>
    </w:p>
    <w:p w14:paraId="1F078A99" w14:textId="77777777" w:rsidR="000C05E4" w:rsidRDefault="000C05E4" w:rsidP="000C05E4">
      <w:pPr>
        <w:pStyle w:val="Para02"/>
        <w:suppressAutoHyphens/>
        <w:spacing w:beforeLines="0" w:line="240" w:lineRule="auto"/>
        <w:ind w:firstLine="283"/>
        <w:jc w:val="both"/>
        <w:rPr>
          <w:rFonts w:ascii="Verdana" w:hAnsi="Verdana"/>
          <w:sz w:val="20"/>
        </w:rPr>
      </w:pPr>
    </w:p>
    <w:p w14:paraId="55C7EEA5" w14:textId="5CEA2E85" w:rsidR="002E7164" w:rsidRPr="000C05E4" w:rsidRDefault="002E7164" w:rsidP="000C05E4">
      <w:pPr>
        <w:pStyle w:val="Para02"/>
        <w:suppressAutoHyphens/>
        <w:spacing w:beforeLines="0" w:line="240" w:lineRule="auto"/>
        <w:ind w:firstLine="283"/>
        <w:jc w:val="both"/>
        <w:rPr>
          <w:rFonts w:ascii="Verdana" w:hAnsi="Verdana"/>
          <w:sz w:val="20"/>
        </w:rPr>
      </w:pPr>
      <w:r w:rsidRPr="000C05E4">
        <w:rPr>
          <w:rFonts w:ascii="Verdana" w:hAnsi="Verdana"/>
          <w:sz w:val="20"/>
        </w:rPr>
        <w:t>2</w:t>
      </w:r>
    </w:p>
    <w:p w14:paraId="245ACC22" w14:textId="77777777" w:rsidR="000C05E4" w:rsidRDefault="000C05E4" w:rsidP="000C05E4">
      <w:pPr>
        <w:pStyle w:val="Para01"/>
        <w:suppressAutoHyphens/>
        <w:spacing w:beforeLines="0" w:line="240" w:lineRule="auto"/>
        <w:ind w:firstLine="283"/>
        <w:jc w:val="both"/>
        <w:rPr>
          <w:rFonts w:ascii="Verdana" w:hAnsi="Verdana"/>
          <w:sz w:val="20"/>
        </w:rPr>
      </w:pPr>
    </w:p>
    <w:p w14:paraId="721B165E" w14:textId="7F5CC0BB" w:rsidR="002E7164" w:rsidRPr="000C05E4" w:rsidRDefault="002E7164" w:rsidP="000C05E4">
      <w:pPr>
        <w:pStyle w:val="Para01"/>
        <w:suppressAutoHyphens/>
        <w:spacing w:beforeLines="0" w:line="240" w:lineRule="auto"/>
        <w:ind w:firstLine="283"/>
        <w:jc w:val="both"/>
        <w:rPr>
          <w:rFonts w:ascii="Verdana" w:hAnsi="Verdana"/>
          <w:sz w:val="20"/>
        </w:rPr>
      </w:pPr>
      <w:r w:rsidRPr="000C05E4">
        <w:rPr>
          <w:rFonts w:ascii="Verdana" w:hAnsi="Verdana"/>
          <w:sz w:val="20"/>
        </w:rPr>
        <w:t>Jag beslöt göra en väg. Om träden var små och smala sågade jag ner dem. Vägen blev mycket slingrande för den måste göra en krok omkring varje stort träd. Jag höll på varenda morgon och kom längre och längre bort. Där min väg gick ner till havet på andra sidan hade jag tänkt bygga ett trädhus, så högt upp att de inte kunde veta var jag fanns men just lagom för mig att titta på alla som gick förbi därinunder. Men det blev inte så bra. Kanske vägen var för smal och gick i cirkel för jag kom hem igen nästan på samma ställe jag hade börjat. Sånt händer. Men varför ska man egentligen ha vägar, nog kommer man fram i alla fall!</w:t>
      </w:r>
    </w:p>
    <w:p w14:paraId="5E82EC7A" w14:textId="77777777" w:rsidR="000C05E4" w:rsidRDefault="000C05E4" w:rsidP="000C05E4">
      <w:pPr>
        <w:pStyle w:val="Para02"/>
        <w:suppressAutoHyphens/>
        <w:spacing w:beforeLines="0" w:line="240" w:lineRule="auto"/>
        <w:ind w:firstLine="283"/>
        <w:jc w:val="both"/>
        <w:rPr>
          <w:rFonts w:ascii="Verdana" w:hAnsi="Verdana"/>
          <w:sz w:val="20"/>
        </w:rPr>
      </w:pPr>
    </w:p>
    <w:p w14:paraId="1435F99B" w14:textId="4A55F41E" w:rsidR="002E7164" w:rsidRPr="000C05E4" w:rsidRDefault="002E7164" w:rsidP="000C05E4">
      <w:pPr>
        <w:pStyle w:val="Para02"/>
        <w:suppressAutoHyphens/>
        <w:spacing w:beforeLines="0" w:line="240" w:lineRule="auto"/>
        <w:ind w:firstLine="283"/>
        <w:jc w:val="both"/>
        <w:rPr>
          <w:rFonts w:ascii="Verdana" w:hAnsi="Verdana"/>
          <w:sz w:val="20"/>
        </w:rPr>
      </w:pPr>
      <w:r w:rsidRPr="000C05E4">
        <w:rPr>
          <w:rFonts w:ascii="Verdana" w:hAnsi="Verdana"/>
          <w:sz w:val="20"/>
        </w:rPr>
        <w:t>3</w:t>
      </w:r>
    </w:p>
    <w:p w14:paraId="0797C400" w14:textId="77777777" w:rsidR="000C05E4" w:rsidRDefault="000C05E4" w:rsidP="000C05E4">
      <w:pPr>
        <w:pStyle w:val="Para01"/>
        <w:suppressAutoHyphens/>
        <w:spacing w:beforeLines="0" w:line="240" w:lineRule="auto"/>
        <w:ind w:firstLine="283"/>
        <w:jc w:val="both"/>
        <w:rPr>
          <w:rFonts w:ascii="Verdana" w:hAnsi="Verdana"/>
          <w:sz w:val="20"/>
        </w:rPr>
      </w:pPr>
    </w:p>
    <w:p w14:paraId="75B560AF" w14:textId="5FB6EC65" w:rsidR="002E7164" w:rsidRPr="000C05E4" w:rsidRDefault="002E7164" w:rsidP="000C05E4">
      <w:pPr>
        <w:pStyle w:val="Para01"/>
        <w:suppressAutoHyphens/>
        <w:spacing w:beforeLines="0" w:line="240" w:lineRule="auto"/>
        <w:ind w:firstLine="283"/>
        <w:jc w:val="both"/>
        <w:rPr>
          <w:rFonts w:ascii="Verdana" w:hAnsi="Verdana"/>
          <w:sz w:val="20"/>
        </w:rPr>
      </w:pPr>
      <w:r w:rsidRPr="000C05E4">
        <w:rPr>
          <w:rFonts w:ascii="Verdana" w:hAnsi="Verdana"/>
          <w:sz w:val="20"/>
        </w:rPr>
        <w:t>Jag gjorde ett hemligt rum åt mig på vinden och spikade bara när jag visste att stugan var tom. När rummet var färdigt tog jag dit petroleumlampan från köket och väntade med att tända tills det blev mörkt. Lampan speglade sig i fönstret. De kom uppför vindstrappan och sa att så där får man inte göra, hela huset kan brinna opp! Lek att du har en lampa, det gör alla barn när de bygger hus. Då fick det räcka för mig. Jag är inte alla barn, jag är jag som har byggt ett hus. Med lampa. Så jag flyttade ut.</w:t>
      </w:r>
    </w:p>
    <w:p w14:paraId="0CBE20EE" w14:textId="77777777" w:rsidR="000C05E4" w:rsidRDefault="000C05E4" w:rsidP="000C05E4">
      <w:pPr>
        <w:pStyle w:val="Para02"/>
        <w:suppressAutoHyphens/>
        <w:spacing w:beforeLines="0" w:line="240" w:lineRule="auto"/>
        <w:ind w:firstLine="283"/>
        <w:jc w:val="both"/>
        <w:rPr>
          <w:rFonts w:ascii="Verdana" w:hAnsi="Verdana"/>
          <w:sz w:val="20"/>
        </w:rPr>
      </w:pPr>
    </w:p>
    <w:p w14:paraId="4A4B0E50" w14:textId="6446D74A" w:rsidR="002E7164" w:rsidRPr="000C05E4" w:rsidRDefault="002E7164" w:rsidP="000C05E4">
      <w:pPr>
        <w:pStyle w:val="Para02"/>
        <w:suppressAutoHyphens/>
        <w:spacing w:beforeLines="0" w:line="240" w:lineRule="auto"/>
        <w:ind w:firstLine="283"/>
        <w:jc w:val="both"/>
        <w:rPr>
          <w:rFonts w:ascii="Verdana" w:hAnsi="Verdana"/>
          <w:sz w:val="20"/>
        </w:rPr>
      </w:pPr>
      <w:r w:rsidRPr="000C05E4">
        <w:rPr>
          <w:rFonts w:ascii="Verdana" w:hAnsi="Verdana"/>
          <w:sz w:val="20"/>
        </w:rPr>
        <w:t>4</w:t>
      </w:r>
    </w:p>
    <w:p w14:paraId="6991652F" w14:textId="77777777" w:rsidR="000C05E4" w:rsidRDefault="000C05E4" w:rsidP="000C05E4">
      <w:pPr>
        <w:pStyle w:val="Para01"/>
        <w:suppressAutoHyphens/>
        <w:spacing w:beforeLines="0" w:line="240" w:lineRule="auto"/>
        <w:ind w:firstLine="283"/>
        <w:jc w:val="both"/>
        <w:rPr>
          <w:rFonts w:ascii="Verdana" w:hAnsi="Verdana"/>
          <w:sz w:val="20"/>
        </w:rPr>
      </w:pPr>
    </w:p>
    <w:p w14:paraId="3C70ECE7" w14:textId="75020547" w:rsidR="002E7164" w:rsidRPr="000C05E4" w:rsidRDefault="002E7164" w:rsidP="000C05E4">
      <w:pPr>
        <w:pStyle w:val="Para01"/>
        <w:suppressAutoHyphens/>
        <w:spacing w:beforeLines="0" w:line="240" w:lineRule="auto"/>
        <w:ind w:firstLine="283"/>
        <w:jc w:val="both"/>
        <w:rPr>
          <w:rFonts w:ascii="Verdana" w:hAnsi="Verdana"/>
          <w:sz w:val="20"/>
        </w:rPr>
      </w:pPr>
      <w:r w:rsidRPr="000C05E4">
        <w:rPr>
          <w:rFonts w:ascii="Verdana" w:hAnsi="Verdana"/>
          <w:sz w:val="20"/>
        </w:rPr>
        <w:t>Jag har första gången simmat på djupt vatten och jag gjorde det ensam när ingen såg på. Det var fyra simtag, från Badberget till klacken utanför. Jag hade tänkt färdigt på det Bottenlösa och därför gick jag bara i. Vattnet var svart under mig men det visste jag redan. Det gick mycket kvickt att komma över men jag började frysa. Det låg en näverrulle i stranden och den tog jag med mig tillbaka som bevis på att jag hade varit där. Det var sex simtag på hemvägen. Egentligen borde föräldrarna inte låta sina barn simma på djupt vatten utan att till exempel gömma sig bakom en sten för att se till att de kommer ordentligt tillbaka. Det ska jag komma ihåg när jag får barn.</w:t>
      </w:r>
    </w:p>
    <w:p w14:paraId="7DA16528" w14:textId="77777777" w:rsidR="000C05E4" w:rsidRDefault="000C05E4" w:rsidP="000C05E4">
      <w:pPr>
        <w:pStyle w:val="Para02"/>
        <w:suppressAutoHyphens/>
        <w:spacing w:beforeLines="0" w:line="240" w:lineRule="auto"/>
        <w:ind w:firstLine="283"/>
        <w:jc w:val="both"/>
        <w:rPr>
          <w:rFonts w:ascii="Verdana" w:hAnsi="Verdana"/>
          <w:sz w:val="20"/>
        </w:rPr>
      </w:pPr>
    </w:p>
    <w:p w14:paraId="533D2B97" w14:textId="09E3A79A" w:rsidR="002E7164" w:rsidRPr="000C05E4" w:rsidRDefault="002E7164" w:rsidP="000C05E4">
      <w:pPr>
        <w:pStyle w:val="Para02"/>
        <w:suppressAutoHyphens/>
        <w:spacing w:beforeLines="0" w:line="240" w:lineRule="auto"/>
        <w:ind w:firstLine="283"/>
        <w:jc w:val="both"/>
        <w:rPr>
          <w:rFonts w:ascii="Verdana" w:hAnsi="Verdana"/>
          <w:sz w:val="20"/>
        </w:rPr>
      </w:pPr>
      <w:r w:rsidRPr="000C05E4">
        <w:rPr>
          <w:rFonts w:ascii="Verdana" w:hAnsi="Verdana"/>
          <w:sz w:val="20"/>
        </w:rPr>
        <w:t>5</w:t>
      </w:r>
    </w:p>
    <w:p w14:paraId="66F5E919" w14:textId="77777777" w:rsidR="000C05E4" w:rsidRDefault="000C05E4" w:rsidP="000C05E4">
      <w:pPr>
        <w:pStyle w:val="Para01"/>
        <w:suppressAutoHyphens/>
        <w:spacing w:beforeLines="0" w:line="240" w:lineRule="auto"/>
        <w:ind w:firstLine="283"/>
        <w:jc w:val="both"/>
        <w:rPr>
          <w:rFonts w:ascii="Verdana" w:hAnsi="Verdana"/>
          <w:sz w:val="20"/>
        </w:rPr>
      </w:pPr>
    </w:p>
    <w:p w14:paraId="6CBE193E" w14:textId="33B2A1CC" w:rsidR="002E7164" w:rsidRPr="000C05E4" w:rsidRDefault="002E7164" w:rsidP="000C05E4">
      <w:pPr>
        <w:pStyle w:val="Para01"/>
        <w:suppressAutoHyphens/>
        <w:spacing w:beforeLines="0" w:line="240" w:lineRule="auto"/>
        <w:ind w:firstLine="283"/>
        <w:jc w:val="both"/>
        <w:rPr>
          <w:rFonts w:ascii="Verdana" w:hAnsi="Verdana"/>
          <w:sz w:val="20"/>
        </w:rPr>
      </w:pPr>
      <w:r w:rsidRPr="000C05E4">
        <w:rPr>
          <w:rFonts w:ascii="Verdana" w:hAnsi="Verdana"/>
          <w:sz w:val="20"/>
        </w:rPr>
        <w:t xml:space="preserve">Jag lärde mig ro. Varje morgon steg jag upp före de andra för jag ville inte att de skulle se på när jag lärde mig. Man måste vara mycket klok och envis. I början ville det bara gå runt. Båten är en jolle och har inte mer än en toft, det betyder sittbräda, för flera skulle inte få rum. Den är inte av plast, det får man vara glad över, och den har inget namn utan är bara Båten. När Båten och jag skjuter ut från land har solen knappast kommit opp och det är kallt. Jag stakar ut i viken och vi sätter igång. Eftersom jag ror och inte hopar är kölvattnet viktigt, det borde bli rakt men det blir det inte. Jag har märkt att man tar för mycket med högeråran, det är antagligen Typiskt. Man kan ta landmärke, det är en bra sak att komma ihåg, och hela tiden passa på kölvattnet. Vi kommer längre och längre bort och det blir varmare. Om jag fortsätter mer och mer rakt kunde vi bli en liten prick som ingen kan upptäcka. De tittar efter men tänker att det där är nog bara en eller annan ejder och sen tittar de åt annat håll. Man kunde lära sig att </w:t>
      </w:r>
      <w:r w:rsidRPr="000C05E4">
        <w:rPr>
          <w:rFonts w:ascii="Verdana" w:hAnsi="Verdana"/>
          <w:sz w:val="20"/>
        </w:rPr>
        <w:lastRenderedPageBreak/>
        <w:t>försvinna. Man bara ror vidare, det finns ingen ände på hur långt man kan ro om man lär sig. Men en sak som jag ville säga är att när man kommer tillbaka ska Båten förtöjas ordentligt med halvslag och klykorna tas in. Årorna lägger man under toften. Lita inte på vädret. Nån gång ska vi ro ut när det blåser, helst medvind. Jag vet hur man gör, man håller Båten rakt med årorna och låter det bara gå för vågorna kommer efter en, akterifrån, men det blir lite senare.</w:t>
      </w:r>
    </w:p>
    <w:p w14:paraId="22BDAE73" w14:textId="77777777" w:rsidR="000C05E4" w:rsidRDefault="000C05E4" w:rsidP="000C05E4">
      <w:pPr>
        <w:pStyle w:val="Para02"/>
        <w:suppressAutoHyphens/>
        <w:spacing w:beforeLines="0" w:line="240" w:lineRule="auto"/>
        <w:ind w:firstLine="283"/>
        <w:jc w:val="both"/>
        <w:rPr>
          <w:rFonts w:ascii="Verdana" w:hAnsi="Verdana"/>
          <w:sz w:val="20"/>
        </w:rPr>
      </w:pPr>
    </w:p>
    <w:p w14:paraId="53DB541C" w14:textId="02FC43B2" w:rsidR="002E7164" w:rsidRPr="000C05E4" w:rsidRDefault="002E7164" w:rsidP="000C05E4">
      <w:pPr>
        <w:pStyle w:val="Para02"/>
        <w:suppressAutoHyphens/>
        <w:spacing w:beforeLines="0" w:line="240" w:lineRule="auto"/>
        <w:ind w:firstLine="283"/>
        <w:jc w:val="both"/>
        <w:rPr>
          <w:rFonts w:ascii="Verdana" w:hAnsi="Verdana"/>
          <w:sz w:val="20"/>
        </w:rPr>
      </w:pPr>
      <w:r w:rsidRPr="000C05E4">
        <w:rPr>
          <w:rFonts w:ascii="Verdana" w:hAnsi="Verdana"/>
          <w:sz w:val="20"/>
        </w:rPr>
        <w:t>6</w:t>
      </w:r>
    </w:p>
    <w:p w14:paraId="0CF307D4" w14:textId="77777777" w:rsidR="000C05E4" w:rsidRDefault="000C05E4" w:rsidP="000C05E4">
      <w:pPr>
        <w:pStyle w:val="Para01"/>
        <w:suppressAutoHyphens/>
        <w:spacing w:beforeLines="0" w:line="240" w:lineRule="auto"/>
        <w:ind w:firstLine="283"/>
        <w:jc w:val="both"/>
        <w:rPr>
          <w:rFonts w:ascii="Verdana" w:hAnsi="Verdana"/>
          <w:sz w:val="20"/>
        </w:rPr>
      </w:pPr>
    </w:p>
    <w:p w14:paraId="2036A84A" w14:textId="61DA40C1" w:rsidR="002E7164" w:rsidRPr="000C05E4" w:rsidRDefault="002E7164" w:rsidP="000C05E4">
      <w:pPr>
        <w:pStyle w:val="Para01"/>
        <w:suppressAutoHyphens/>
        <w:spacing w:beforeLines="0" w:line="240" w:lineRule="auto"/>
        <w:ind w:firstLine="283"/>
        <w:jc w:val="both"/>
        <w:rPr>
          <w:rFonts w:ascii="Verdana" w:hAnsi="Verdana"/>
          <w:sz w:val="20"/>
        </w:rPr>
      </w:pPr>
      <w:r w:rsidRPr="000C05E4">
        <w:rPr>
          <w:rFonts w:ascii="Verdana" w:hAnsi="Verdana"/>
          <w:sz w:val="20"/>
        </w:rPr>
        <w:t>På måndagen var de andra i stan och det blev storm på natten. Hilma sov i köket och när hon sover hör hon ingenting. Jag låg under täcket och tänkte på Alla som är ute på havet en natt som denna, för det ska man göra, men till slut tänkte jag bara på mig. Hela stugan skakade. Stormen gick runt stugan och försökte komma in. Den tjöt. Jag letade efter ord för stormen. Mest tjuter den. Men den kan gnälla också, det har kanske med kakelugnsventilen att göra. Jag stack opp huvudet för att höra bättre och hittade på att stormen ylar, det är ett bra ord. Den klagar, det låter bra. Den skriker? Nej inte alls. Jag blev intresserad. Jag gick ut i farstun och öppnade dörren på glänt men den slog opp på vid gavel. Nu var stormen långt borta och lät på ett alldeles annat sätt. Jag gav den nya ord: Du brusar. Du dånar. Du fräser som en katt! Och ibland är du tyst och bara väntar, och sen dundrar du! Jag gjorde egna ord för stormen men nu har jag glömt dem. I alla fall, jag kan göra nya nästa gång. För nu vet jag!</w:t>
      </w:r>
    </w:p>
    <w:p w14:paraId="65F5B4B7" w14:textId="77777777" w:rsidR="000C05E4" w:rsidRDefault="000C05E4" w:rsidP="000C05E4">
      <w:pPr>
        <w:pStyle w:val="Para02"/>
        <w:suppressAutoHyphens/>
        <w:spacing w:beforeLines="0" w:line="240" w:lineRule="auto"/>
        <w:ind w:firstLine="283"/>
        <w:jc w:val="both"/>
        <w:rPr>
          <w:rFonts w:ascii="Verdana" w:hAnsi="Verdana"/>
          <w:sz w:val="20"/>
        </w:rPr>
      </w:pPr>
    </w:p>
    <w:p w14:paraId="7B58DACD" w14:textId="62801014" w:rsidR="002E7164" w:rsidRPr="000C05E4" w:rsidRDefault="002E7164" w:rsidP="000C05E4">
      <w:pPr>
        <w:pStyle w:val="Para02"/>
        <w:suppressAutoHyphens/>
        <w:spacing w:beforeLines="0" w:line="240" w:lineRule="auto"/>
        <w:ind w:firstLine="283"/>
        <w:jc w:val="both"/>
        <w:rPr>
          <w:rFonts w:ascii="Verdana" w:hAnsi="Verdana"/>
          <w:sz w:val="20"/>
        </w:rPr>
      </w:pPr>
      <w:r w:rsidRPr="000C05E4">
        <w:rPr>
          <w:rFonts w:ascii="Verdana" w:hAnsi="Verdana"/>
          <w:sz w:val="20"/>
        </w:rPr>
        <w:t>7</w:t>
      </w:r>
    </w:p>
    <w:p w14:paraId="38565F20" w14:textId="77777777" w:rsidR="000C05E4" w:rsidRDefault="000C05E4" w:rsidP="000C05E4">
      <w:pPr>
        <w:pStyle w:val="Para01"/>
        <w:suppressAutoHyphens/>
        <w:spacing w:beforeLines="0" w:line="240" w:lineRule="auto"/>
        <w:ind w:firstLine="283"/>
        <w:jc w:val="both"/>
        <w:rPr>
          <w:rFonts w:ascii="Verdana" w:hAnsi="Verdana"/>
          <w:sz w:val="20"/>
        </w:rPr>
      </w:pPr>
    </w:p>
    <w:p w14:paraId="1ACEE56F" w14:textId="1E22CE70" w:rsidR="002E7164" w:rsidRPr="000C05E4" w:rsidRDefault="002E7164" w:rsidP="000C05E4">
      <w:pPr>
        <w:pStyle w:val="Para01"/>
        <w:suppressAutoHyphens/>
        <w:spacing w:beforeLines="0" w:line="240" w:lineRule="auto"/>
        <w:ind w:firstLine="283"/>
        <w:jc w:val="both"/>
        <w:rPr>
          <w:rFonts w:ascii="Verdana" w:hAnsi="Verdana"/>
          <w:sz w:val="20"/>
        </w:rPr>
      </w:pPr>
      <w:r w:rsidRPr="000C05E4">
        <w:rPr>
          <w:rFonts w:ascii="Verdana" w:hAnsi="Verdana"/>
          <w:sz w:val="20"/>
        </w:rPr>
        <w:t>Jag har tänkt att när jag får en dotter ska jag lära henne vissla. Det kan vara praktiskt om vi visslar till varandra ifall vi till exempel tappar bort oss i skogen. Om hon inte svarar vet jag att hon vill vara ifred. När hon far ut med Båten ska jag inte ro efter och ta hem henne ifall det börjar blåsa. Hon behöver inte plocka blåbär men hon kan få plocka svamp för det är roligt. Min dotter får ha hur gamla byxor som helst och hon får säga emot mig men inte för mycket. Hon ska se ut som jag men vackrare. Eftersom det blir höst skriver jag inte mera idag.</w:t>
      </w:r>
    </w:p>
    <w:p w14:paraId="712FA0EF" w14:textId="77777777" w:rsidR="000C05E4" w:rsidRDefault="000C05E4" w:rsidP="000C05E4">
      <w:pPr>
        <w:pStyle w:val="Para02"/>
        <w:suppressAutoHyphens/>
        <w:spacing w:beforeLines="0" w:line="240" w:lineRule="auto"/>
        <w:ind w:firstLine="283"/>
        <w:jc w:val="both"/>
        <w:rPr>
          <w:rFonts w:ascii="Verdana" w:hAnsi="Verdana"/>
          <w:sz w:val="20"/>
        </w:rPr>
      </w:pPr>
    </w:p>
    <w:p w14:paraId="0E4489A7" w14:textId="648C308E" w:rsidR="002E7164" w:rsidRPr="000C05E4" w:rsidRDefault="002E7164" w:rsidP="000C05E4">
      <w:pPr>
        <w:pStyle w:val="Para02"/>
        <w:suppressAutoHyphens/>
        <w:spacing w:beforeLines="0" w:line="240" w:lineRule="auto"/>
        <w:ind w:firstLine="283"/>
        <w:jc w:val="both"/>
        <w:rPr>
          <w:rFonts w:ascii="Verdana" w:hAnsi="Verdana"/>
          <w:sz w:val="20"/>
        </w:rPr>
      </w:pPr>
      <w:r w:rsidRPr="000C05E4">
        <w:rPr>
          <w:rFonts w:ascii="Verdana" w:hAnsi="Verdana"/>
          <w:sz w:val="20"/>
        </w:rPr>
        <w:t>8</w:t>
      </w:r>
    </w:p>
    <w:p w14:paraId="1ECDD3E7" w14:textId="77777777" w:rsidR="000C05E4" w:rsidRDefault="000C05E4" w:rsidP="000C05E4">
      <w:pPr>
        <w:pStyle w:val="Para01"/>
        <w:suppressAutoHyphens/>
        <w:spacing w:beforeLines="0" w:line="240" w:lineRule="auto"/>
        <w:ind w:firstLine="283"/>
        <w:jc w:val="both"/>
        <w:rPr>
          <w:rFonts w:ascii="Verdana" w:hAnsi="Verdana"/>
          <w:sz w:val="20"/>
        </w:rPr>
      </w:pPr>
    </w:p>
    <w:p w14:paraId="7661733A" w14:textId="4B3DD980" w:rsidR="002E7164" w:rsidRPr="000C05E4" w:rsidRDefault="002E7164" w:rsidP="000C05E4">
      <w:pPr>
        <w:pStyle w:val="Para01"/>
        <w:suppressAutoHyphens/>
        <w:spacing w:beforeLines="0" w:line="240" w:lineRule="auto"/>
        <w:ind w:firstLine="283"/>
        <w:jc w:val="both"/>
        <w:rPr>
          <w:rFonts w:ascii="Verdana" w:hAnsi="Verdana"/>
          <w:sz w:val="20"/>
        </w:rPr>
      </w:pPr>
      <w:r w:rsidRPr="000C05E4">
        <w:rPr>
          <w:rFonts w:ascii="Verdana" w:hAnsi="Verdana"/>
          <w:sz w:val="20"/>
        </w:rPr>
        <w:t>Jag har upptäckt hur man rimmar, det går väldigt lätt. Hör på det här:</w:t>
      </w:r>
    </w:p>
    <w:p w14:paraId="138E74AE" w14:textId="77777777" w:rsidR="002E7164" w:rsidRPr="000C05E4" w:rsidRDefault="002E7164" w:rsidP="000C05E4">
      <w:pPr>
        <w:suppressAutoHyphens/>
        <w:spacing w:after="0" w:line="240" w:lineRule="auto"/>
        <w:ind w:firstLine="283"/>
        <w:jc w:val="both"/>
        <w:rPr>
          <w:rFonts w:ascii="Verdana" w:hAnsi="Verdana"/>
          <w:color w:val="000000"/>
          <w:sz w:val="20"/>
          <w:lang w:val="de-DE"/>
        </w:rPr>
      </w:pPr>
      <w:r w:rsidRPr="000C05E4">
        <w:rPr>
          <w:rFonts w:ascii="Verdana" w:hAnsi="Verdana"/>
          <w:color w:val="000000"/>
          <w:sz w:val="20"/>
          <w:lang w:val="de-DE"/>
        </w:rPr>
        <w:t>Den tanten är en gammal skit,</w:t>
      </w:r>
    </w:p>
    <w:p w14:paraId="5B1EED62" w14:textId="77777777" w:rsidR="002E7164" w:rsidRPr="000C05E4" w:rsidRDefault="002E7164" w:rsidP="000C05E4">
      <w:pPr>
        <w:suppressAutoHyphens/>
        <w:spacing w:after="0" w:line="240" w:lineRule="auto"/>
        <w:ind w:firstLine="283"/>
        <w:jc w:val="both"/>
        <w:rPr>
          <w:rFonts w:ascii="Verdana" w:hAnsi="Verdana"/>
          <w:color w:val="000000"/>
          <w:sz w:val="20"/>
          <w:lang w:val="de-DE"/>
        </w:rPr>
      </w:pPr>
      <w:r w:rsidRPr="000C05E4">
        <w:rPr>
          <w:rFonts w:ascii="Verdana" w:hAnsi="Verdana"/>
          <w:color w:val="000000"/>
          <w:sz w:val="20"/>
          <w:lang w:val="de-DE"/>
        </w:rPr>
        <w:t>hon ska inte komma hit.</w:t>
      </w:r>
    </w:p>
    <w:p w14:paraId="4C85AEF4" w14:textId="77777777" w:rsidR="002E7164" w:rsidRPr="000C05E4" w:rsidRDefault="002E7164" w:rsidP="000C05E4">
      <w:pPr>
        <w:suppressAutoHyphens/>
        <w:spacing w:after="0" w:line="240" w:lineRule="auto"/>
        <w:ind w:firstLine="283"/>
        <w:jc w:val="both"/>
        <w:rPr>
          <w:rFonts w:ascii="Verdana" w:hAnsi="Verdana"/>
          <w:color w:val="000000"/>
          <w:sz w:val="20"/>
          <w:lang w:val="de-DE"/>
        </w:rPr>
      </w:pPr>
      <w:r w:rsidRPr="000C05E4">
        <w:rPr>
          <w:rFonts w:ascii="Verdana" w:hAnsi="Verdana"/>
          <w:color w:val="000000"/>
          <w:sz w:val="20"/>
          <w:lang w:val="de-DE"/>
        </w:rPr>
        <w:t>Jag säger inte vem jag menar. Och sen: Det finns så stora svarta vatten</w:t>
      </w:r>
    </w:p>
    <w:p w14:paraId="3F95A520" w14:textId="77777777" w:rsidR="002E7164" w:rsidRPr="000C05E4" w:rsidRDefault="002E7164" w:rsidP="000C05E4">
      <w:pPr>
        <w:suppressAutoHyphens/>
        <w:spacing w:after="0" w:line="240" w:lineRule="auto"/>
        <w:ind w:firstLine="283"/>
        <w:jc w:val="both"/>
        <w:rPr>
          <w:rFonts w:ascii="Verdana" w:hAnsi="Verdana"/>
          <w:color w:val="000000"/>
          <w:sz w:val="20"/>
          <w:lang w:val="de-DE"/>
        </w:rPr>
      </w:pPr>
      <w:r w:rsidRPr="000C05E4">
        <w:rPr>
          <w:rFonts w:ascii="Verdana" w:hAnsi="Verdana"/>
          <w:color w:val="000000"/>
          <w:sz w:val="20"/>
          <w:lang w:val="de-DE"/>
        </w:rPr>
        <w:t>Och ännu större just på natten.</w:t>
      </w:r>
    </w:p>
    <w:p w14:paraId="6AEC9856" w14:textId="77777777" w:rsidR="002E7164" w:rsidRPr="000C05E4" w:rsidRDefault="002E7164" w:rsidP="000C05E4">
      <w:pPr>
        <w:suppressAutoHyphens/>
        <w:spacing w:after="0" w:line="240" w:lineRule="auto"/>
        <w:ind w:firstLine="283"/>
        <w:jc w:val="both"/>
        <w:rPr>
          <w:rFonts w:ascii="Verdana" w:hAnsi="Verdana"/>
          <w:color w:val="000000"/>
          <w:sz w:val="20"/>
          <w:lang w:val="de-DE"/>
        </w:rPr>
      </w:pPr>
      <w:r w:rsidRPr="000C05E4">
        <w:rPr>
          <w:rFonts w:ascii="Verdana" w:hAnsi="Verdana"/>
          <w:color w:val="000000"/>
          <w:sz w:val="20"/>
          <w:lang w:val="de-DE"/>
        </w:rPr>
        <w:t>Den tycker jag är bra. Sen kan man göra det längre, till exempel så här: En vacker dag så tror jag nog att jag ska säga till, om vad jag hade tänkt mig och om vad det är jag vill. Det är bara att nynna; ta di da di da di da, och sen vet man. Jag kom underfund med det idag.</w:t>
      </w:r>
    </w:p>
    <w:p w14:paraId="122172F6" w14:textId="77777777" w:rsidR="000C05E4" w:rsidRDefault="000C05E4" w:rsidP="000C05E4">
      <w:pPr>
        <w:pStyle w:val="Para02"/>
        <w:suppressAutoHyphens/>
        <w:spacing w:beforeLines="0" w:line="240" w:lineRule="auto"/>
        <w:ind w:firstLine="283"/>
        <w:jc w:val="both"/>
        <w:rPr>
          <w:rFonts w:ascii="Verdana" w:hAnsi="Verdana"/>
          <w:sz w:val="20"/>
        </w:rPr>
      </w:pPr>
    </w:p>
    <w:p w14:paraId="119D01AC" w14:textId="5946F492" w:rsidR="002E7164" w:rsidRPr="000C05E4" w:rsidRDefault="002E7164" w:rsidP="000C05E4">
      <w:pPr>
        <w:pStyle w:val="Para02"/>
        <w:suppressAutoHyphens/>
        <w:spacing w:beforeLines="0" w:line="240" w:lineRule="auto"/>
        <w:ind w:firstLine="283"/>
        <w:jc w:val="both"/>
        <w:rPr>
          <w:rFonts w:ascii="Verdana" w:hAnsi="Verdana"/>
          <w:sz w:val="20"/>
        </w:rPr>
      </w:pPr>
      <w:r w:rsidRPr="000C05E4">
        <w:rPr>
          <w:rFonts w:ascii="Verdana" w:hAnsi="Verdana"/>
          <w:sz w:val="20"/>
        </w:rPr>
        <w:t>9</w:t>
      </w:r>
    </w:p>
    <w:p w14:paraId="55AA033B" w14:textId="77777777" w:rsidR="000C05E4" w:rsidRDefault="000C05E4" w:rsidP="000C05E4">
      <w:pPr>
        <w:suppressAutoHyphens/>
        <w:spacing w:after="0" w:line="240" w:lineRule="auto"/>
        <w:ind w:firstLine="283"/>
        <w:jc w:val="both"/>
        <w:rPr>
          <w:rFonts w:ascii="Verdana" w:hAnsi="Verdana"/>
          <w:color w:val="000000"/>
          <w:sz w:val="20"/>
          <w:lang w:val="de-DE"/>
        </w:rPr>
      </w:pPr>
    </w:p>
    <w:p w14:paraId="5674095B" w14:textId="28440CC1" w:rsidR="000D62A8" w:rsidRPr="000C05E4" w:rsidRDefault="002E7164" w:rsidP="000C05E4">
      <w:pPr>
        <w:suppressAutoHyphens/>
        <w:spacing w:after="0" w:line="240" w:lineRule="auto"/>
        <w:ind w:firstLine="283"/>
        <w:jc w:val="both"/>
        <w:rPr>
          <w:rFonts w:ascii="Verdana" w:hAnsi="Verdana"/>
          <w:color w:val="000000"/>
          <w:sz w:val="20"/>
          <w:lang w:val="de-DE"/>
        </w:rPr>
      </w:pPr>
      <w:r w:rsidRPr="000C05E4">
        <w:rPr>
          <w:rFonts w:ascii="Verdana" w:hAnsi="Verdana"/>
          <w:color w:val="000000"/>
          <w:sz w:val="20"/>
          <w:lang w:val="de-DE"/>
        </w:rPr>
        <w:t xml:space="preserve">Jag har gjort väggmålningar i vedboden. Där var lugnt för de hade redan klabbat all ved för vintern. Vedboden har bra väggar att måla på, det är gammalt trä som drar i sig mönja och nätfärger och tjära. Penslarna hittade jag i båthuset. Det är mycket viktigt att ställa penslarna i en burk med terpentin över natten. </w:t>
      </w:r>
      <w:r w:rsidRPr="000C05E4">
        <w:rPr>
          <w:rFonts w:ascii="Verdana" w:hAnsi="Verdana"/>
          <w:color w:val="000000"/>
          <w:sz w:val="20"/>
          <w:lang w:val="es-ES"/>
        </w:rPr>
        <w:t xml:space="preserve">Somliga glömmer det och sen får de se hur det går. </w:t>
      </w:r>
      <w:r w:rsidRPr="000C05E4">
        <w:rPr>
          <w:rFonts w:ascii="Verdana" w:hAnsi="Verdana"/>
          <w:color w:val="000000"/>
          <w:sz w:val="20"/>
          <w:lang w:val="de-DE"/>
        </w:rPr>
        <w:t xml:space="preserve">Jag började uppifrån för jag märkte att när färgen rinner kan den göra nya idéer nertill. Jag hade roligt och ingen kom dit. Jag målade så hemskt jag kunde och det blev ganska bra. Genast man kommer in ser man Loch Ness-vidundret som dyker opp ur havet, han är den största av dem. Röd mönja rinner ur munnen på honom för han har just ätit opp några sommargäster. </w:t>
      </w:r>
      <w:r w:rsidRPr="000C05E4">
        <w:rPr>
          <w:rFonts w:ascii="Verdana" w:hAnsi="Verdana"/>
          <w:color w:val="000000"/>
          <w:sz w:val="20"/>
        </w:rPr>
        <w:t xml:space="preserve">Över honom nära taket flyger svarta stridsplan i Formation som flyttfåglar. </w:t>
      </w:r>
      <w:r w:rsidRPr="000C05E4">
        <w:rPr>
          <w:rFonts w:ascii="Verdana" w:hAnsi="Verdana"/>
          <w:color w:val="000000"/>
          <w:sz w:val="20"/>
          <w:lang w:val="de-DE"/>
        </w:rPr>
        <w:t xml:space="preserve">Det gör Effekt. I norra hörnet hade jag spöken men de blev inte bra. Kanske jag målar över dem. Små Monster satte jag in här och där när färgen började torka men de blev ganska Skissartade. Nuförtiden kommer solnedgången rakt in genom fönstret och då börjar mina målningar lysa. Det är lite synd att jag inte kan visa </w:t>
      </w:r>
      <w:r w:rsidRPr="000C05E4">
        <w:rPr>
          <w:rFonts w:ascii="Verdana" w:hAnsi="Verdana"/>
          <w:color w:val="000000"/>
          <w:sz w:val="20"/>
          <w:lang w:val="de-DE"/>
        </w:rPr>
        <w:lastRenderedPageBreak/>
        <w:t>dem för nån. Men jag vet nog; antingen grälar de eller också får jag beröm. Och sen hade ingenting längre varit detsamma. Eftersom sommaren slutar i morgon har jag spikat fast klinkan på vedbodsdörren. Ibland kan det vara bra att kunna bestämma sig. Men jag ska visa väggmålningarna för min dotter.</w:t>
      </w:r>
    </w:p>
    <w:sectPr w:rsidR="000D62A8" w:rsidRPr="000C05E4" w:rsidSect="000C05E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8043D" w14:textId="77777777" w:rsidR="00233CDA" w:rsidRDefault="00233CDA" w:rsidP="000C05E4">
      <w:pPr>
        <w:spacing w:after="0" w:line="240" w:lineRule="auto"/>
      </w:pPr>
      <w:r>
        <w:separator/>
      </w:r>
    </w:p>
  </w:endnote>
  <w:endnote w:type="continuationSeparator" w:id="0">
    <w:p w14:paraId="07501565" w14:textId="77777777" w:rsidR="00233CDA" w:rsidRDefault="00233CDA" w:rsidP="000C0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DEF79" w14:textId="77777777" w:rsidR="000C05E4" w:rsidRDefault="000C05E4" w:rsidP="00B35F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6FAC5F" w14:textId="77777777" w:rsidR="000C05E4" w:rsidRDefault="000C05E4" w:rsidP="000C05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B7370" w14:textId="543EEB40" w:rsidR="000C05E4" w:rsidRPr="000C05E4" w:rsidRDefault="000C05E4" w:rsidP="000C05E4">
    <w:pPr>
      <w:pStyle w:val="Footer"/>
      <w:ind w:right="360"/>
      <w:rPr>
        <w:rFonts w:ascii="Arial" w:hAnsi="Arial" w:cs="Arial"/>
        <w:color w:val="999999"/>
        <w:sz w:val="20"/>
        <w:lang w:val="ru-RU"/>
      </w:rPr>
    </w:pPr>
    <w:r w:rsidRPr="000C05E4">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0C05E4">
      <w:rPr>
        <w:rStyle w:val="PageNumber"/>
        <w:rFonts w:ascii="Arial" w:hAnsi="Arial" w:cs="Arial"/>
        <w:color w:val="999999"/>
        <w:sz w:val="20"/>
        <w:lang w:val="ru-RU"/>
      </w:rPr>
      <w:t xml:space="preserve"> </w:t>
    </w:r>
    <w:r w:rsidRPr="000C05E4">
      <w:rPr>
        <w:rStyle w:val="PageNumber"/>
        <w:rFonts w:ascii="Arial" w:hAnsi="Arial" w:cs="Arial"/>
        <w:color w:val="999999"/>
        <w:sz w:val="20"/>
      </w:rPr>
      <w:t>http</w:t>
    </w:r>
    <w:r w:rsidRPr="000C05E4">
      <w:rPr>
        <w:rStyle w:val="PageNumber"/>
        <w:rFonts w:ascii="Arial" w:hAnsi="Arial" w:cs="Arial"/>
        <w:color w:val="999999"/>
        <w:sz w:val="20"/>
        <w:lang w:val="ru-RU"/>
      </w:rPr>
      <w:t>://</w:t>
    </w:r>
    <w:r w:rsidRPr="000C05E4">
      <w:rPr>
        <w:rStyle w:val="PageNumber"/>
        <w:rFonts w:ascii="Arial" w:hAnsi="Arial" w:cs="Arial"/>
        <w:color w:val="999999"/>
        <w:sz w:val="20"/>
      </w:rPr>
      <w:t>artefact</w:t>
    </w:r>
    <w:r w:rsidRPr="000C05E4">
      <w:rPr>
        <w:rStyle w:val="PageNumber"/>
        <w:rFonts w:ascii="Arial" w:hAnsi="Arial" w:cs="Arial"/>
        <w:color w:val="999999"/>
        <w:sz w:val="20"/>
        <w:lang w:val="ru-RU"/>
      </w:rPr>
      <w:t>.</w:t>
    </w:r>
    <w:r w:rsidRPr="000C05E4">
      <w:rPr>
        <w:rStyle w:val="PageNumber"/>
        <w:rFonts w:ascii="Arial" w:hAnsi="Arial" w:cs="Arial"/>
        <w:color w:val="999999"/>
        <w:sz w:val="20"/>
      </w:rPr>
      <w:t>lib</w:t>
    </w:r>
    <w:r w:rsidRPr="000C05E4">
      <w:rPr>
        <w:rStyle w:val="PageNumber"/>
        <w:rFonts w:ascii="Arial" w:hAnsi="Arial" w:cs="Arial"/>
        <w:color w:val="999999"/>
        <w:sz w:val="20"/>
        <w:lang w:val="ru-RU"/>
      </w:rPr>
      <w:t>.</w:t>
    </w:r>
    <w:r w:rsidRPr="000C05E4">
      <w:rPr>
        <w:rStyle w:val="PageNumber"/>
        <w:rFonts w:ascii="Arial" w:hAnsi="Arial" w:cs="Arial"/>
        <w:color w:val="999999"/>
        <w:sz w:val="20"/>
      </w:rPr>
      <w:t>ru</w:t>
    </w:r>
    <w:r w:rsidRPr="000C05E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6D775" w14:textId="77777777" w:rsidR="000C05E4" w:rsidRDefault="000C05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80730" w14:textId="77777777" w:rsidR="00233CDA" w:rsidRDefault="00233CDA" w:rsidP="000C05E4">
      <w:pPr>
        <w:spacing w:after="0" w:line="240" w:lineRule="auto"/>
      </w:pPr>
      <w:r>
        <w:separator/>
      </w:r>
    </w:p>
  </w:footnote>
  <w:footnote w:type="continuationSeparator" w:id="0">
    <w:p w14:paraId="57315E41" w14:textId="77777777" w:rsidR="00233CDA" w:rsidRDefault="00233CDA" w:rsidP="000C05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000C8" w14:textId="77777777" w:rsidR="000C05E4" w:rsidRDefault="000C05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D24C9" w14:textId="69E96733" w:rsidR="000C05E4" w:rsidRPr="000C05E4" w:rsidRDefault="000C05E4" w:rsidP="000C05E4">
    <w:pPr>
      <w:pStyle w:val="Header"/>
      <w:rPr>
        <w:rFonts w:ascii="Arial" w:hAnsi="Arial" w:cs="Arial"/>
        <w:color w:val="999999"/>
        <w:sz w:val="20"/>
        <w:lang w:val="ru-RU"/>
      </w:rPr>
    </w:pPr>
    <w:r w:rsidRPr="000C05E4">
      <w:rPr>
        <w:rFonts w:ascii="Arial" w:hAnsi="Arial" w:cs="Arial"/>
        <w:color w:val="999999"/>
        <w:sz w:val="20"/>
        <w:lang w:val="ru-RU"/>
      </w:rPr>
      <w:t xml:space="preserve">Библиотека «Артефакт» </w:t>
    </w:r>
    <w:r>
      <w:rPr>
        <w:rFonts w:ascii="Arial" w:hAnsi="Arial" w:cs="Arial"/>
        <w:color w:val="999999"/>
        <w:sz w:val="20"/>
        <w:lang w:val="ru-RU"/>
      </w:rPr>
      <w:t>–</w:t>
    </w:r>
    <w:r w:rsidRPr="000C05E4">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B636F" w14:textId="77777777" w:rsidR="000C05E4" w:rsidRDefault="000C05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05E4"/>
    <w:rsid w:val="000D62A8"/>
    <w:rsid w:val="0015074B"/>
    <w:rsid w:val="00233CDA"/>
    <w:rsid w:val="0029639D"/>
    <w:rsid w:val="002E7164"/>
    <w:rsid w:val="00321CEF"/>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4CA259"/>
  <w14:defaultImageDpi w14:val="300"/>
  <w15:docId w15:val="{2E50AF79-8039-4350-8092-36F79A3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2E7164"/>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2">
    <w:name w:val="Para 02"/>
    <w:basedOn w:val="Normal"/>
    <w:qFormat/>
    <w:rsid w:val="002E7164"/>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7">
    <w:name w:val="Para 07"/>
    <w:basedOn w:val="Normal"/>
    <w:qFormat/>
    <w:rsid w:val="002E7164"/>
    <w:pPr>
      <w:spacing w:after="0" w:line="288" w:lineRule="atLeast"/>
      <w:jc w:val="center"/>
    </w:pPr>
    <w:rPr>
      <w:rFonts w:ascii="Cambria" w:eastAsia="Cambria" w:hAnsi="Cambria" w:cs="Cambria"/>
      <w:color w:val="000000"/>
      <w:sz w:val="24"/>
      <w:szCs w:val="24"/>
      <w:lang w:val="sv" w:eastAsia="sv"/>
    </w:rPr>
  </w:style>
  <w:style w:type="character" w:customStyle="1" w:styleId="1Text">
    <w:name w:val="1 Text"/>
    <w:rsid w:val="002E7164"/>
    <w:rPr>
      <w:b/>
      <w:bCs/>
    </w:rPr>
  </w:style>
  <w:style w:type="character" w:styleId="PageNumber">
    <w:name w:val="page number"/>
    <w:basedOn w:val="DefaultParagraphFont"/>
    <w:uiPriority w:val="99"/>
    <w:semiHidden/>
    <w:unhideWhenUsed/>
    <w:rsid w:val="000C0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876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1450</Words>
  <Characters>6061</Characters>
  <Application>Microsoft Office Word</Application>
  <DocSecurity>0</DocSecurity>
  <Lines>106</Lines>
  <Paragraphs>31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 sommaren</dc:title>
  <dc:subject/>
  <dc:creator>Tove Jansson</dc:creator>
  <cp:keywords/>
  <dc:description/>
  <cp:lastModifiedBy>Andrey Piskunov</cp:lastModifiedBy>
  <cp:revision>5</cp:revision>
  <dcterms:created xsi:type="dcterms:W3CDTF">2013-12-23T23:15:00Z</dcterms:created>
  <dcterms:modified xsi:type="dcterms:W3CDTF">2025-06-22T01:01:00Z</dcterms:modified>
  <cp:category/>
</cp:coreProperties>
</file>