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5FCBC" w14:textId="5C3725EB" w:rsidR="00E17792" w:rsidRPr="00022027" w:rsidRDefault="00E17792" w:rsidP="00022027">
      <w:pPr>
        <w:pStyle w:val="Para02"/>
        <w:suppressAutoHyphens/>
        <w:spacing w:beforeLines="0" w:line="240" w:lineRule="auto"/>
        <w:jc w:val="both"/>
        <w:rPr>
          <w:rFonts w:ascii="Verdana" w:hAnsi="Verdana"/>
          <w:b/>
          <w:sz w:val="32"/>
        </w:rPr>
      </w:pPr>
      <w:r w:rsidRPr="00022027">
        <w:rPr>
          <w:rFonts w:ascii="Verdana" w:hAnsi="Verdana"/>
          <w:b/>
          <w:sz w:val="32"/>
        </w:rPr>
        <w:t>Sjörövarrom</w:t>
      </w:r>
    </w:p>
    <w:p w14:paraId="7CBE3B5B" w14:textId="77777777" w:rsidR="00022027" w:rsidRPr="00022027" w:rsidRDefault="007C47C3" w:rsidP="00022027">
      <w:pPr>
        <w:pStyle w:val="Para02"/>
        <w:suppressAutoHyphens/>
        <w:spacing w:beforeLines="0" w:line="240" w:lineRule="auto"/>
        <w:jc w:val="both"/>
        <w:rPr>
          <w:rFonts w:ascii="Verdana" w:hAnsi="Verdana"/>
          <w:sz w:val="24"/>
          <w:lang w:val="sv-SE"/>
        </w:rPr>
      </w:pPr>
      <w:r w:rsidRPr="00022027">
        <w:rPr>
          <w:rFonts w:ascii="Verdana" w:hAnsi="Verdana"/>
          <w:sz w:val="24"/>
          <w:lang w:val="sv-SE"/>
        </w:rPr>
        <w:t>Tove Jansson</w:t>
      </w:r>
    </w:p>
    <w:p w14:paraId="0DED8301" w14:textId="28F80287" w:rsidR="00022027" w:rsidRPr="00022027" w:rsidRDefault="00022027" w:rsidP="00022027">
      <w:pPr>
        <w:pStyle w:val="Para02"/>
        <w:suppressAutoHyphens/>
        <w:spacing w:beforeLines="0" w:line="240" w:lineRule="auto"/>
        <w:ind w:firstLine="283"/>
        <w:jc w:val="both"/>
        <w:rPr>
          <w:rFonts w:ascii="Verdana" w:hAnsi="Verdana"/>
          <w:sz w:val="20"/>
          <w:lang w:val="sv-SE"/>
        </w:rPr>
      </w:pPr>
    </w:p>
    <w:p w14:paraId="0DED8301" w14:textId="28F80287" w:rsidR="00E17792" w:rsidRPr="00022027" w:rsidRDefault="00E17792" w:rsidP="00022027">
      <w:pPr>
        <w:pStyle w:val="Para05"/>
        <w:suppressAutoHyphens/>
        <w:spacing w:beforeLines="0" w:line="240" w:lineRule="auto"/>
        <w:ind w:firstLine="283"/>
        <w:jc w:val="both"/>
        <w:rPr>
          <w:rFonts w:ascii="Verdana" w:hAnsi="Verdana"/>
          <w:sz w:val="20"/>
        </w:rPr>
      </w:pPr>
      <w:r w:rsidRPr="00022027">
        <w:rPr>
          <w:rFonts w:ascii="Verdana" w:hAnsi="Verdana"/>
          <w:sz w:val="20"/>
        </w:rPr>
        <w:t>Den sommaren stannade Jonna och Mari på sin ö ända in i september. Varje gång de var klara att flytta till stan blev det en period av hårt väder och de fick packa upp igen, och när vädret lugnade sig och blev vackert tyckte de att varför inte stanna lite till. Och sen började det naturligtvis blåsa från något annat håll.</w:t>
      </w:r>
    </w:p>
    <w:p w14:paraId="6BC77482" w14:textId="77777777" w:rsidR="00E17792" w:rsidRPr="00022027" w:rsidRDefault="00E17792" w:rsidP="00022027">
      <w:pPr>
        <w:suppressAutoHyphens/>
        <w:spacing w:after="0" w:line="240" w:lineRule="auto"/>
        <w:ind w:firstLine="283"/>
        <w:jc w:val="both"/>
        <w:rPr>
          <w:rFonts w:ascii="Verdana" w:hAnsi="Verdana"/>
          <w:color w:val="000000"/>
          <w:sz w:val="20"/>
          <w:lang w:val="sv"/>
        </w:rPr>
      </w:pPr>
      <w:r w:rsidRPr="00022027">
        <w:rPr>
          <w:rFonts w:ascii="Verdana" w:hAnsi="Verdana"/>
          <w:color w:val="000000"/>
          <w:sz w:val="20"/>
          <w:lang w:val="sv"/>
        </w:rPr>
        <w:t>Varje höst oroade man sig för de gamla fröknarna och sa att det här är nog sista gången de kommer ut.</w:t>
      </w:r>
    </w:p>
    <w:p w14:paraId="5DCD9370" w14:textId="77777777" w:rsidR="00E17792" w:rsidRPr="00022027" w:rsidRDefault="00E17792" w:rsidP="00022027">
      <w:pPr>
        <w:suppressAutoHyphens/>
        <w:spacing w:after="0" w:line="240" w:lineRule="auto"/>
        <w:ind w:firstLine="283"/>
        <w:jc w:val="both"/>
        <w:rPr>
          <w:rFonts w:ascii="Verdana" w:hAnsi="Verdana"/>
          <w:color w:val="000000"/>
          <w:sz w:val="20"/>
          <w:lang w:val="de-DE"/>
        </w:rPr>
      </w:pPr>
      <w:r w:rsidRPr="00022027">
        <w:rPr>
          <w:rFonts w:ascii="Verdana" w:hAnsi="Verdana"/>
          <w:color w:val="000000"/>
          <w:sz w:val="20"/>
          <w:lang w:val="sv"/>
        </w:rPr>
        <w:t xml:space="preserve">En kväll blåste det upp från öster och ostlig vind var alltid den värsta eftersom båten var för tung att dra upp och måste ligga på svaj. Skäret var format som en atoll med ett glo i mitten och när sjön kom rakt österifrån vräkte den över randbergen i starka vattenfall och fortsatte genom gloet, från andra hållet spolade motsjön in och i ett smalt vacuum av brottsjö fick båten Victoria kämpa bäst hon kunde mellan sina fyra linor. Varje år kollade Jonna linorna och skaffade nya schackel. Om vindstyrkan gick över det normala sattes reservlinorna in. </w:t>
      </w:r>
      <w:r w:rsidRPr="00022027">
        <w:rPr>
          <w:rFonts w:ascii="Verdana" w:hAnsi="Verdana"/>
          <w:color w:val="000000"/>
          <w:sz w:val="20"/>
          <w:lang w:val="de-DE"/>
        </w:rPr>
        <w:t>Man stod en stund och såg på den dansande båten utan att prata och gick tillbaka till stugan igen.</w:t>
      </w:r>
    </w:p>
    <w:p w14:paraId="53A91FE0" w14:textId="77777777" w:rsidR="00022027" w:rsidRDefault="00E17792" w:rsidP="00022027">
      <w:pPr>
        <w:suppressAutoHyphens/>
        <w:spacing w:after="0" w:line="240" w:lineRule="auto"/>
        <w:ind w:firstLine="283"/>
        <w:jc w:val="both"/>
        <w:rPr>
          <w:rFonts w:ascii="Verdana" w:hAnsi="Verdana"/>
          <w:color w:val="000000"/>
          <w:sz w:val="20"/>
          <w:lang w:val="de-DE"/>
        </w:rPr>
      </w:pPr>
      <w:r w:rsidRPr="00022027">
        <w:rPr>
          <w:rFonts w:ascii="Verdana" w:hAnsi="Verdana"/>
          <w:color w:val="000000"/>
          <w:sz w:val="20"/>
          <w:lang w:val="de-DE"/>
        </w:rPr>
        <w:t>Sent den kvällen hände något ovanligt, de fick en besökare. Han kom rätt in och sa ingenting. Han var mycket ung och mager och såg arg ut.</w:t>
      </w:r>
    </w:p>
    <w:p w14:paraId="780DA19A" w14:textId="0A5AD2FC" w:rsidR="00E17792" w:rsidRPr="00022027" w:rsidRDefault="00022027" w:rsidP="00022027">
      <w:pPr>
        <w:suppressAutoHyphens/>
        <w:spacing w:after="0" w:line="240" w:lineRule="auto"/>
        <w:ind w:firstLine="283"/>
        <w:jc w:val="both"/>
        <w:rPr>
          <w:rFonts w:ascii="Verdana" w:hAnsi="Verdana"/>
          <w:color w:val="000000"/>
          <w:sz w:val="20"/>
          <w:lang w:val="fr-FR"/>
        </w:rPr>
      </w:pPr>
      <w:r>
        <w:rPr>
          <w:rFonts w:ascii="Verdana" w:hAnsi="Verdana"/>
          <w:color w:val="000000"/>
          <w:sz w:val="20"/>
          <w:lang w:val="de-DE"/>
        </w:rPr>
        <w:t>– </w:t>
      </w:r>
      <w:r w:rsidR="00E17792" w:rsidRPr="00022027">
        <w:rPr>
          <w:rFonts w:ascii="Verdana" w:hAnsi="Verdana"/>
          <w:color w:val="000000"/>
          <w:sz w:val="20"/>
          <w:lang w:val="fr-FR"/>
        </w:rPr>
        <w:t>Stäng dörren, sa Jonna. Var har du båten?</w:t>
      </w:r>
    </w:p>
    <w:p w14:paraId="6C52176B" w14:textId="77777777" w:rsidR="00022027" w:rsidRDefault="00E17792" w:rsidP="00022027">
      <w:pPr>
        <w:suppressAutoHyphens/>
        <w:spacing w:after="0" w:line="240" w:lineRule="auto"/>
        <w:ind w:firstLine="283"/>
        <w:jc w:val="both"/>
        <w:rPr>
          <w:rFonts w:ascii="Verdana" w:hAnsi="Verdana"/>
          <w:color w:val="000000"/>
          <w:sz w:val="20"/>
          <w:lang w:val="de-DE"/>
        </w:rPr>
      </w:pPr>
      <w:r w:rsidRPr="00022027">
        <w:rPr>
          <w:rFonts w:ascii="Verdana" w:hAnsi="Verdana"/>
          <w:color w:val="000000"/>
          <w:sz w:val="20"/>
          <w:lang w:val="de-DE"/>
        </w:rPr>
        <w:t>Han gjorde en obestämd gest och satte sig på golvet med händerna om huvudet.</w:t>
      </w:r>
    </w:p>
    <w:p w14:paraId="43DE6EBE" w14:textId="577F882D" w:rsidR="00E17792" w:rsidRPr="00022027" w:rsidRDefault="00022027" w:rsidP="0002202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17792" w:rsidRPr="00022027">
        <w:rPr>
          <w:rFonts w:ascii="Verdana" w:hAnsi="Verdana"/>
          <w:color w:val="000000"/>
          <w:sz w:val="20"/>
          <w:lang w:val="de-DE"/>
        </w:rPr>
        <w:t>Har du dragit upp den ordentligt?</w:t>
      </w:r>
    </w:p>
    <w:p w14:paraId="474B3C0D" w14:textId="77777777" w:rsidR="00E17792" w:rsidRPr="00022027" w:rsidRDefault="00E17792" w:rsidP="00022027">
      <w:pPr>
        <w:suppressAutoHyphens/>
        <w:spacing w:after="0" w:line="240" w:lineRule="auto"/>
        <w:ind w:firstLine="283"/>
        <w:jc w:val="both"/>
        <w:rPr>
          <w:rFonts w:ascii="Verdana" w:hAnsi="Verdana"/>
          <w:color w:val="000000"/>
          <w:sz w:val="20"/>
          <w:lang w:val="de-DE"/>
        </w:rPr>
      </w:pPr>
      <w:r w:rsidRPr="00022027">
        <w:rPr>
          <w:rFonts w:ascii="Verdana" w:hAnsi="Verdana"/>
          <w:color w:val="000000"/>
          <w:sz w:val="20"/>
          <w:lang w:val="de-DE"/>
        </w:rPr>
        <w:t>Han svarade inte. Jonna och Mari tog ficklampan med sig och gick ner för att titta. Det var en kanot och den låg och högg i strandstenarna. De fick den högre upp.</w:t>
      </w:r>
    </w:p>
    <w:p w14:paraId="1549E16B" w14:textId="77777777" w:rsidR="00022027" w:rsidRDefault="00E17792" w:rsidP="00022027">
      <w:pPr>
        <w:suppressAutoHyphens/>
        <w:spacing w:after="0" w:line="240" w:lineRule="auto"/>
        <w:ind w:firstLine="283"/>
        <w:jc w:val="both"/>
        <w:rPr>
          <w:rFonts w:ascii="Verdana" w:hAnsi="Verdana"/>
          <w:color w:val="000000"/>
          <w:sz w:val="20"/>
          <w:lang w:val="de-DE"/>
        </w:rPr>
      </w:pPr>
      <w:r w:rsidRPr="00022027">
        <w:rPr>
          <w:rFonts w:ascii="Verdana" w:hAnsi="Verdana"/>
          <w:color w:val="000000"/>
          <w:sz w:val="20"/>
          <w:lang w:val="de-DE"/>
        </w:rPr>
        <w:t>När de kom tillbaka hade deras gäst slängt sina våta kläder på golvet och stod framför spisluckan insvept i en filt.</w:t>
      </w:r>
    </w:p>
    <w:p w14:paraId="1B52F17A" w14:textId="2EF26497" w:rsidR="00022027" w:rsidRDefault="00022027" w:rsidP="0002202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17792" w:rsidRPr="00022027">
        <w:rPr>
          <w:rFonts w:ascii="Verdana" w:hAnsi="Verdana"/>
          <w:color w:val="000000"/>
          <w:sz w:val="20"/>
          <w:lang w:val="de-DE"/>
        </w:rPr>
        <w:t>Jaha, sa Jonna, lite till och botten hade gått. Har du ingen respekt för din båt?</w:t>
      </w:r>
    </w:p>
    <w:p w14:paraId="2AC87F98" w14:textId="2534AC64" w:rsidR="00022027" w:rsidRDefault="00022027" w:rsidP="00022027">
      <w:pPr>
        <w:suppressAutoHyphens/>
        <w:spacing w:after="0" w:line="240" w:lineRule="auto"/>
        <w:ind w:firstLine="283"/>
        <w:jc w:val="both"/>
        <w:rPr>
          <w:rFonts w:ascii="Verdana" w:hAnsi="Verdana"/>
          <w:color w:val="000000"/>
          <w:sz w:val="20"/>
          <w:lang w:val="fr-FR"/>
        </w:rPr>
      </w:pPr>
      <w:r>
        <w:rPr>
          <w:rFonts w:ascii="Verdana" w:hAnsi="Verdana"/>
          <w:color w:val="000000"/>
          <w:sz w:val="20"/>
          <w:lang w:val="de-DE"/>
        </w:rPr>
        <w:t>– </w:t>
      </w:r>
      <w:r w:rsidR="00E17792" w:rsidRPr="00022027">
        <w:rPr>
          <w:rFonts w:ascii="Verdana" w:hAnsi="Verdana"/>
          <w:color w:val="000000"/>
          <w:sz w:val="20"/>
          <w:lang w:val="de-DE"/>
        </w:rPr>
        <w:t xml:space="preserve">Ursäkta, sa han, jag kommer kanske lite sent… </w:t>
      </w:r>
      <w:r w:rsidR="00E17792" w:rsidRPr="00022027">
        <w:rPr>
          <w:rFonts w:ascii="Verdana" w:hAnsi="Verdana"/>
          <w:color w:val="000000"/>
          <w:sz w:val="20"/>
          <w:lang w:val="fr-FR"/>
        </w:rPr>
        <w:t>Lennart Ågren. Från Lovisa.</w:t>
      </w:r>
    </w:p>
    <w:p w14:paraId="73CBDA06" w14:textId="031D0F5E" w:rsidR="00E17792" w:rsidRPr="00022027" w:rsidRDefault="00022027" w:rsidP="00022027">
      <w:pPr>
        <w:suppressAutoHyphens/>
        <w:spacing w:after="0" w:line="240" w:lineRule="auto"/>
        <w:ind w:firstLine="283"/>
        <w:jc w:val="both"/>
        <w:rPr>
          <w:rFonts w:ascii="Verdana" w:hAnsi="Verdana"/>
          <w:color w:val="000000"/>
          <w:sz w:val="20"/>
          <w:lang w:val="de-DE"/>
        </w:rPr>
      </w:pPr>
      <w:r>
        <w:rPr>
          <w:rFonts w:ascii="Verdana" w:hAnsi="Verdana"/>
          <w:color w:val="000000"/>
          <w:sz w:val="20"/>
          <w:lang w:val="fr-FR"/>
        </w:rPr>
        <w:t>– </w:t>
      </w:r>
      <w:r w:rsidR="00E17792" w:rsidRPr="00022027">
        <w:rPr>
          <w:rFonts w:ascii="Verdana" w:hAnsi="Verdana"/>
          <w:color w:val="000000"/>
          <w:sz w:val="20"/>
          <w:lang w:val="fr-FR"/>
        </w:rPr>
        <w:t xml:space="preserve">Mari från Helsingfors, sa Mari. </w:t>
      </w:r>
      <w:r w:rsidR="00E17792" w:rsidRPr="00022027">
        <w:rPr>
          <w:rFonts w:ascii="Verdana" w:hAnsi="Verdana"/>
          <w:color w:val="000000"/>
          <w:sz w:val="20"/>
          <w:lang w:val="de-DE"/>
        </w:rPr>
        <w:t>Hörde du inte på väderleken? Hon lade fram strumpor, tröja och byxor. Lennart, sa hon, du kan byta i farstun.</w:t>
      </w:r>
    </w:p>
    <w:p w14:paraId="6E780499" w14:textId="77777777" w:rsidR="00E17792" w:rsidRPr="00022027" w:rsidRDefault="00E17792" w:rsidP="00022027">
      <w:pPr>
        <w:suppressAutoHyphens/>
        <w:spacing w:after="0" w:line="240" w:lineRule="auto"/>
        <w:ind w:firstLine="283"/>
        <w:jc w:val="both"/>
        <w:rPr>
          <w:rFonts w:ascii="Verdana" w:hAnsi="Verdana"/>
          <w:color w:val="000000"/>
          <w:sz w:val="20"/>
          <w:lang w:val="de-DE"/>
        </w:rPr>
      </w:pPr>
      <w:r w:rsidRPr="00022027">
        <w:rPr>
          <w:rFonts w:ascii="Verdana" w:hAnsi="Verdana"/>
          <w:color w:val="000000"/>
          <w:sz w:val="20"/>
          <w:lang w:val="de-DE"/>
        </w:rPr>
        <w:t>När han hade stängt dörren sa Jonna att nu ska du inte börja dadda igen, och Mari genmälde: Vad tror du! Jag vill inte ha en lunginflammation mitt i packningen, det är allt!</w:t>
      </w:r>
    </w:p>
    <w:p w14:paraId="0D555B7E" w14:textId="77777777" w:rsidR="00E17792" w:rsidRPr="00022027" w:rsidRDefault="00E17792" w:rsidP="00022027">
      <w:pPr>
        <w:suppressAutoHyphens/>
        <w:spacing w:after="0" w:line="240" w:lineRule="auto"/>
        <w:ind w:firstLine="283"/>
        <w:jc w:val="both"/>
        <w:rPr>
          <w:rFonts w:ascii="Verdana" w:hAnsi="Verdana"/>
          <w:color w:val="000000"/>
          <w:sz w:val="20"/>
          <w:lang w:val="de-DE"/>
        </w:rPr>
      </w:pPr>
      <w:r w:rsidRPr="00022027">
        <w:rPr>
          <w:rFonts w:ascii="Verdana" w:hAnsi="Verdana"/>
          <w:color w:val="000000"/>
          <w:sz w:val="20"/>
          <w:lang w:val="de-DE"/>
        </w:rPr>
        <w:t>Lennart kom in igen och satte sig på sängen, för första gången betraktade han sitt värdfolk, en lång sammanfattande blick. Slutligen förklarade han vänligt att de antagligen inte kunde sätta sig in i nånting sånt som en desperat handling, men att man måste förstå dem.</w:t>
      </w:r>
    </w:p>
    <w:p w14:paraId="04871B56" w14:textId="77777777" w:rsidR="00022027" w:rsidRDefault="00E17792" w:rsidP="00022027">
      <w:pPr>
        <w:suppressAutoHyphens/>
        <w:spacing w:after="0" w:line="240" w:lineRule="auto"/>
        <w:ind w:firstLine="283"/>
        <w:jc w:val="both"/>
        <w:rPr>
          <w:rFonts w:ascii="Verdana" w:hAnsi="Verdana"/>
          <w:color w:val="000000"/>
          <w:sz w:val="20"/>
          <w:lang w:val="de-DE"/>
        </w:rPr>
      </w:pPr>
      <w:r w:rsidRPr="00022027">
        <w:rPr>
          <w:rFonts w:ascii="Verdana" w:hAnsi="Verdana"/>
          <w:color w:val="000000"/>
          <w:sz w:val="20"/>
          <w:lang w:val="de-DE"/>
        </w:rPr>
        <w:t>Mari hängde hans våta kläder över spisen, den röda skjortan bar texten I couldn’t care less.</w:t>
      </w:r>
    </w:p>
    <w:p w14:paraId="09EED9C0" w14:textId="02F02AF2" w:rsidR="00E17792" w:rsidRPr="00022027" w:rsidRDefault="00022027" w:rsidP="0002202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17792" w:rsidRPr="00022027">
        <w:rPr>
          <w:rFonts w:ascii="Verdana" w:hAnsi="Verdana"/>
          <w:color w:val="000000"/>
          <w:sz w:val="20"/>
          <w:lang w:val="de-DE"/>
        </w:rPr>
        <w:t>Desperat och desperat, sa Jonna. Vad ville du egentligen med att ge dig av sådär?</w:t>
      </w:r>
    </w:p>
    <w:p w14:paraId="16AE6FBC" w14:textId="77777777" w:rsidR="00022027" w:rsidRDefault="00E17792" w:rsidP="00022027">
      <w:pPr>
        <w:suppressAutoHyphens/>
        <w:spacing w:after="0" w:line="240" w:lineRule="auto"/>
        <w:ind w:firstLine="283"/>
        <w:jc w:val="both"/>
        <w:rPr>
          <w:rFonts w:ascii="Verdana" w:hAnsi="Verdana"/>
          <w:color w:val="000000"/>
          <w:sz w:val="20"/>
          <w:lang w:val="fr-FR"/>
        </w:rPr>
      </w:pPr>
      <w:r w:rsidRPr="00022027">
        <w:rPr>
          <w:rFonts w:ascii="Verdana" w:hAnsi="Verdana"/>
          <w:color w:val="000000"/>
          <w:sz w:val="20"/>
          <w:lang w:val="fr-FR"/>
        </w:rPr>
        <w:t>Lennart svarade: Jag ville dö. Han steg upp och började häftigt gå fram och tillbaka genom rummet, om en stund yttrade han: Kvinnor!</w:t>
      </w:r>
    </w:p>
    <w:p w14:paraId="618B263F" w14:textId="312E2908" w:rsidR="00022027" w:rsidRDefault="00022027" w:rsidP="00022027">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E17792" w:rsidRPr="00022027">
        <w:rPr>
          <w:rFonts w:ascii="Verdana" w:hAnsi="Verdana"/>
          <w:color w:val="000000"/>
          <w:sz w:val="20"/>
          <w:lang w:val="fr-FR"/>
        </w:rPr>
        <w:t>Vad sa du, sa Jonna.</w:t>
      </w:r>
    </w:p>
    <w:p w14:paraId="2DE7FB51" w14:textId="4D6F5F7B" w:rsidR="00E17792" w:rsidRPr="00022027" w:rsidRDefault="00022027" w:rsidP="00022027">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E17792" w:rsidRPr="00022027">
        <w:rPr>
          <w:rFonts w:ascii="Verdana" w:hAnsi="Verdana"/>
          <w:color w:val="000000"/>
          <w:sz w:val="20"/>
          <w:lang w:val="fr-FR"/>
        </w:rPr>
        <w:t>Kvinnor. Vad menar de, egentligen?</w:t>
      </w:r>
    </w:p>
    <w:p w14:paraId="104C934E" w14:textId="77777777" w:rsidR="00022027" w:rsidRDefault="00E17792" w:rsidP="00022027">
      <w:pPr>
        <w:suppressAutoHyphens/>
        <w:spacing w:after="0" w:line="240" w:lineRule="auto"/>
        <w:ind w:firstLine="283"/>
        <w:jc w:val="both"/>
        <w:rPr>
          <w:rFonts w:ascii="Verdana" w:hAnsi="Verdana"/>
          <w:color w:val="000000"/>
          <w:sz w:val="20"/>
          <w:lang w:val="fr-FR"/>
        </w:rPr>
      </w:pPr>
      <w:r w:rsidRPr="00022027">
        <w:rPr>
          <w:rFonts w:ascii="Verdana" w:hAnsi="Verdana"/>
          <w:color w:val="000000"/>
          <w:sz w:val="20"/>
          <w:lang w:val="fr-FR"/>
        </w:rPr>
        <w:t>Vattnet hade kokat upp och Mari hällde i hans glas och sa att nu ska du dricka så länge det är varmt.</w:t>
      </w:r>
    </w:p>
    <w:p w14:paraId="5F72C2E8" w14:textId="01BCBA1B" w:rsidR="00022027" w:rsidRDefault="00022027" w:rsidP="00022027">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E17792" w:rsidRPr="00022027">
        <w:rPr>
          <w:rFonts w:ascii="Verdana" w:hAnsi="Verdana"/>
          <w:color w:val="000000"/>
          <w:sz w:val="20"/>
          <w:lang w:val="fr-FR"/>
        </w:rPr>
        <w:t>Just precis, sa Lennart, så där säger mamma också. Vad är det, det luktar konstigt.</w:t>
      </w:r>
    </w:p>
    <w:p w14:paraId="2D834EC3" w14:textId="62F926DC" w:rsidR="00022027" w:rsidRDefault="00022027" w:rsidP="0002202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022027">
        <w:rPr>
          <w:rFonts w:ascii="Verdana" w:hAnsi="Verdana"/>
          <w:color w:val="000000"/>
          <w:sz w:val="20"/>
          <w:lang w:val="de-DE"/>
        </w:rPr>
        <w:t> </w:t>
      </w:r>
      <w:r w:rsidR="00E17792" w:rsidRPr="00022027">
        <w:rPr>
          <w:rFonts w:ascii="Verdana" w:hAnsi="Verdana"/>
          <w:color w:val="000000"/>
          <w:sz w:val="20"/>
          <w:lang w:val="de-DE"/>
        </w:rPr>
        <w:t>Det är rom och vatten, socker, ingefära och smör. Det kallas sjörövarrom. Men låt inte smöret stelna för då är det inte trevligt längre. Mari lade in mer ved i spisen och satte på potatis.</w:t>
      </w:r>
    </w:p>
    <w:p w14:paraId="4877BF2C" w14:textId="49EBFD37" w:rsidR="00022027" w:rsidRDefault="00022027" w:rsidP="0002202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17792" w:rsidRPr="00022027">
        <w:rPr>
          <w:rFonts w:ascii="Verdana" w:hAnsi="Verdana"/>
          <w:color w:val="000000"/>
          <w:sz w:val="20"/>
          <w:lang w:val="de-DE"/>
        </w:rPr>
        <w:t>Mat, sa han, ingen mat för mig. Minst av allt nån mat.</w:t>
      </w:r>
    </w:p>
    <w:p w14:paraId="08969AEF" w14:textId="1CED2BF6" w:rsidR="00022027" w:rsidRDefault="00022027" w:rsidP="00022027">
      <w:pPr>
        <w:suppressAutoHyphens/>
        <w:spacing w:after="0" w:line="240" w:lineRule="auto"/>
        <w:ind w:firstLine="283"/>
        <w:jc w:val="both"/>
        <w:rPr>
          <w:rFonts w:ascii="Verdana" w:hAnsi="Verdana"/>
          <w:color w:val="000000"/>
          <w:sz w:val="20"/>
          <w:lang w:val="es-ES"/>
        </w:rPr>
      </w:pPr>
      <w:r>
        <w:rPr>
          <w:rFonts w:ascii="Verdana" w:hAnsi="Verdana"/>
          <w:color w:val="000000"/>
          <w:sz w:val="20"/>
          <w:lang w:val="es-ES"/>
        </w:rPr>
        <w:t>–</w:t>
      </w:r>
      <w:r w:rsidRPr="00022027">
        <w:rPr>
          <w:rFonts w:ascii="Verdana" w:hAnsi="Verdana"/>
          <w:color w:val="000000"/>
          <w:sz w:val="20"/>
          <w:lang w:val="es-ES"/>
        </w:rPr>
        <w:t> </w:t>
      </w:r>
      <w:r w:rsidR="00E17792" w:rsidRPr="00022027">
        <w:rPr>
          <w:rFonts w:ascii="Verdana" w:hAnsi="Verdana"/>
          <w:color w:val="000000"/>
          <w:sz w:val="20"/>
          <w:lang w:val="es-ES"/>
        </w:rPr>
        <w:t>Bra, sa Jonna, vi har redan ätit.</w:t>
      </w:r>
    </w:p>
    <w:p w14:paraId="7BDCD63E" w14:textId="3BEBBE7C" w:rsidR="00022027" w:rsidRDefault="00022027" w:rsidP="0002202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022027">
        <w:rPr>
          <w:rFonts w:ascii="Verdana" w:hAnsi="Verdana"/>
          <w:color w:val="000000"/>
          <w:sz w:val="20"/>
          <w:lang w:val="de-DE"/>
        </w:rPr>
        <w:t> </w:t>
      </w:r>
      <w:r w:rsidR="00E17792" w:rsidRPr="00022027">
        <w:rPr>
          <w:rFonts w:ascii="Verdana" w:hAnsi="Verdana"/>
          <w:color w:val="000000"/>
          <w:sz w:val="20"/>
          <w:lang w:val="de-DE"/>
        </w:rPr>
        <w:t>Och jag har ont i ryggen. Antagligen nånting psykosomatiskt.</w:t>
      </w:r>
    </w:p>
    <w:p w14:paraId="7A509121" w14:textId="79FE321E" w:rsidR="00022027" w:rsidRDefault="00022027" w:rsidP="0002202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17792" w:rsidRPr="00022027">
        <w:rPr>
          <w:rFonts w:ascii="Verdana" w:hAnsi="Verdana"/>
          <w:color w:val="000000"/>
          <w:sz w:val="20"/>
          <w:lang w:val="de-DE"/>
        </w:rPr>
        <w:t>Du har paddlat för länge. Vi tog upp paddeln så den inte blåser bort. Om du nu kunde sätta dig nånstans; rummet blir liksom så litet när nån marscherar fram och tillbaka hela tiden.</w:t>
      </w:r>
    </w:p>
    <w:p w14:paraId="624C3066" w14:textId="46E848AE" w:rsidR="00E17792" w:rsidRPr="00022027" w:rsidRDefault="00022027" w:rsidP="0002202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17792" w:rsidRPr="00022027">
        <w:rPr>
          <w:rFonts w:ascii="Verdana" w:hAnsi="Verdana"/>
          <w:color w:val="000000"/>
          <w:sz w:val="20"/>
          <w:lang w:val="de-DE"/>
        </w:rPr>
        <w:t>Ursäkta, sa Lennart och satte sig på sängen igen. Han förklarade allvarligt: Det här med kvinnor, ni kan kanske inte förstå vad jag menar, ni har levat för länge och för skyddat, det är inte ert fel.</w:t>
      </w:r>
    </w:p>
    <w:p w14:paraId="4A7F04B2" w14:textId="77777777" w:rsidR="00022027" w:rsidRDefault="00E17792" w:rsidP="00022027">
      <w:pPr>
        <w:suppressAutoHyphens/>
        <w:spacing w:after="0" w:line="240" w:lineRule="auto"/>
        <w:ind w:firstLine="283"/>
        <w:jc w:val="both"/>
        <w:rPr>
          <w:rFonts w:ascii="Verdana" w:hAnsi="Verdana"/>
          <w:color w:val="000000"/>
          <w:sz w:val="20"/>
          <w:lang w:val="fr-FR"/>
        </w:rPr>
      </w:pPr>
      <w:r w:rsidRPr="00022027">
        <w:rPr>
          <w:rFonts w:ascii="Verdana" w:hAnsi="Verdana"/>
          <w:color w:val="000000"/>
          <w:sz w:val="20"/>
          <w:lang w:val="fr-FR"/>
        </w:rPr>
        <w:t>Mari frågade: Vill du ha en till?</w:t>
      </w:r>
    </w:p>
    <w:p w14:paraId="61E2A843" w14:textId="219E7D40" w:rsidR="00E17792" w:rsidRPr="00022027" w:rsidRDefault="00022027" w:rsidP="00022027">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lastRenderedPageBreak/>
        <w:t>– </w:t>
      </w:r>
      <w:r w:rsidR="00E17792" w:rsidRPr="00022027">
        <w:rPr>
          <w:rFonts w:ascii="Verdana" w:hAnsi="Verdana"/>
          <w:color w:val="000000"/>
          <w:sz w:val="20"/>
          <w:lang w:val="fr-FR"/>
        </w:rPr>
        <w:t>Kanske, men helst utan smör. Alltså de försöker äga en, ordna för en så in i helvete så man aldrig är fri! Jag förstår att ni försöker ert bästa, i synnerhet när ni är gamla, men i alla fall; ni kan inte se saker i stort!</w:t>
      </w:r>
    </w:p>
    <w:p w14:paraId="1D63FEFD" w14:textId="77777777" w:rsidR="00022027" w:rsidRDefault="00E17792" w:rsidP="00022027">
      <w:pPr>
        <w:suppressAutoHyphens/>
        <w:spacing w:after="0" w:line="240" w:lineRule="auto"/>
        <w:ind w:firstLine="283"/>
        <w:jc w:val="both"/>
        <w:rPr>
          <w:rFonts w:ascii="Verdana" w:hAnsi="Verdana"/>
          <w:color w:val="000000"/>
          <w:sz w:val="20"/>
          <w:lang w:val="de-DE"/>
        </w:rPr>
      </w:pPr>
      <w:r w:rsidRPr="00022027">
        <w:rPr>
          <w:rFonts w:ascii="Verdana" w:hAnsi="Verdana"/>
          <w:color w:val="000000"/>
          <w:sz w:val="20"/>
          <w:lang w:val="de-DE"/>
        </w:rPr>
        <w:t>Jonna sa: Det enda jag kan se är att du ger dig av i fjorton sekundmeter med kanot. Vad hade du tänkt dig?</w:t>
      </w:r>
    </w:p>
    <w:p w14:paraId="649BAB74" w14:textId="6D3B89A0" w:rsidR="00E17792" w:rsidRPr="00022027" w:rsidRDefault="00022027" w:rsidP="00022027">
      <w:pPr>
        <w:suppressAutoHyphens/>
        <w:spacing w:after="0" w:line="240" w:lineRule="auto"/>
        <w:ind w:firstLine="283"/>
        <w:jc w:val="both"/>
        <w:rPr>
          <w:rFonts w:ascii="Verdana" w:hAnsi="Verdana"/>
          <w:color w:val="000000"/>
          <w:sz w:val="20"/>
          <w:lang w:val="de-DE"/>
        </w:rPr>
      </w:pPr>
      <w:r>
        <w:rPr>
          <w:rFonts w:ascii="Verdana" w:hAnsi="Verdana"/>
          <w:color w:val="000000"/>
          <w:sz w:val="20"/>
          <w:lang w:val="fr-FR"/>
        </w:rPr>
        <w:t>–</w:t>
      </w:r>
      <w:r w:rsidRPr="00022027">
        <w:rPr>
          <w:rFonts w:ascii="Verdana" w:hAnsi="Verdana"/>
          <w:color w:val="000000"/>
          <w:sz w:val="20"/>
          <w:lang w:val="fr-FR"/>
        </w:rPr>
        <w:t> </w:t>
      </w:r>
      <w:r w:rsidR="00E17792" w:rsidRPr="00022027">
        <w:rPr>
          <w:rFonts w:ascii="Verdana" w:hAnsi="Verdana"/>
          <w:color w:val="000000"/>
          <w:sz w:val="20"/>
          <w:lang w:val="fr-FR"/>
        </w:rPr>
        <w:t xml:space="preserve">Att dö! sa Lennart argt. </w:t>
      </w:r>
      <w:r w:rsidR="00E17792" w:rsidRPr="00022027">
        <w:rPr>
          <w:rFonts w:ascii="Verdana" w:hAnsi="Verdana"/>
          <w:color w:val="000000"/>
          <w:sz w:val="20"/>
          <w:lang w:val="de-DE"/>
        </w:rPr>
        <w:t>Det sa jag ju åt er!</w:t>
      </w:r>
    </w:p>
    <w:p w14:paraId="430D7415" w14:textId="77777777" w:rsidR="00E17792" w:rsidRPr="00022027" w:rsidRDefault="00E17792" w:rsidP="00022027">
      <w:pPr>
        <w:suppressAutoHyphens/>
        <w:spacing w:after="0" w:line="240" w:lineRule="auto"/>
        <w:ind w:firstLine="283"/>
        <w:jc w:val="both"/>
        <w:rPr>
          <w:rFonts w:ascii="Verdana" w:hAnsi="Verdana"/>
          <w:color w:val="000000"/>
          <w:sz w:val="20"/>
          <w:lang w:val="de-DE"/>
        </w:rPr>
      </w:pPr>
      <w:r w:rsidRPr="00022027">
        <w:rPr>
          <w:rFonts w:ascii="Verdana" w:hAnsi="Verdana"/>
          <w:color w:val="000000"/>
          <w:sz w:val="20"/>
          <w:lang w:val="de-DE"/>
        </w:rPr>
        <w:t>Mari frågade: Men varför?</w:t>
      </w:r>
    </w:p>
    <w:p w14:paraId="5C1474B4" w14:textId="77777777" w:rsidR="00022027" w:rsidRDefault="00E17792" w:rsidP="00022027">
      <w:pPr>
        <w:suppressAutoHyphens/>
        <w:spacing w:after="0" w:line="240" w:lineRule="auto"/>
        <w:ind w:firstLine="283"/>
        <w:jc w:val="both"/>
        <w:rPr>
          <w:rFonts w:ascii="Verdana" w:hAnsi="Verdana"/>
          <w:color w:val="000000"/>
          <w:sz w:val="20"/>
          <w:lang w:val="de-DE"/>
        </w:rPr>
      </w:pPr>
      <w:r w:rsidRPr="00022027">
        <w:rPr>
          <w:rFonts w:ascii="Verdana" w:hAnsi="Verdana"/>
          <w:color w:val="000000"/>
          <w:sz w:val="20"/>
          <w:lang w:val="de-DE"/>
        </w:rPr>
        <w:t>Jonna anmärkte att Lennart kunde ju ta och dö i morgon istället eftersom det bara tycktes öka.</w:t>
      </w:r>
    </w:p>
    <w:p w14:paraId="5EEDBCA1" w14:textId="62AA754B" w:rsidR="00022027" w:rsidRDefault="00022027" w:rsidP="00022027">
      <w:pPr>
        <w:suppressAutoHyphens/>
        <w:spacing w:after="0" w:line="240" w:lineRule="auto"/>
        <w:ind w:firstLine="283"/>
        <w:jc w:val="both"/>
        <w:rPr>
          <w:rFonts w:ascii="Verdana" w:hAnsi="Verdana"/>
          <w:color w:val="000000"/>
          <w:sz w:val="20"/>
          <w:lang w:val="fr-FR"/>
        </w:rPr>
      </w:pPr>
      <w:r>
        <w:rPr>
          <w:rFonts w:ascii="Verdana" w:hAnsi="Verdana"/>
          <w:color w:val="000000"/>
          <w:sz w:val="20"/>
          <w:lang w:val="de-DE"/>
        </w:rPr>
        <w:t>– </w:t>
      </w:r>
      <w:r w:rsidR="00E17792" w:rsidRPr="00022027">
        <w:rPr>
          <w:rFonts w:ascii="Verdana" w:hAnsi="Verdana"/>
          <w:color w:val="000000"/>
          <w:sz w:val="20"/>
          <w:lang w:val="fr-FR"/>
        </w:rPr>
        <w:t>Du är brutal, sa han.</w:t>
      </w:r>
    </w:p>
    <w:p w14:paraId="26420E6E" w14:textId="25064C69" w:rsidR="00E17792" w:rsidRPr="00022027" w:rsidRDefault="00022027" w:rsidP="00022027">
      <w:pPr>
        <w:suppressAutoHyphens/>
        <w:spacing w:after="0" w:line="240" w:lineRule="auto"/>
        <w:ind w:firstLine="283"/>
        <w:jc w:val="both"/>
        <w:rPr>
          <w:rFonts w:ascii="Verdana" w:hAnsi="Verdana"/>
          <w:color w:val="000000"/>
          <w:sz w:val="20"/>
          <w:lang w:val="de-DE"/>
        </w:rPr>
      </w:pPr>
      <w:r>
        <w:rPr>
          <w:rFonts w:ascii="Verdana" w:hAnsi="Verdana"/>
          <w:color w:val="000000"/>
          <w:sz w:val="20"/>
          <w:lang w:val="fr-FR"/>
        </w:rPr>
        <w:t>– </w:t>
      </w:r>
      <w:r w:rsidR="00E17792" w:rsidRPr="00022027">
        <w:rPr>
          <w:rFonts w:ascii="Verdana" w:hAnsi="Verdana"/>
          <w:color w:val="000000"/>
          <w:sz w:val="20"/>
          <w:lang w:val="fr-FR"/>
        </w:rPr>
        <w:t xml:space="preserve">Visst. Du hittar en strand. </w:t>
      </w:r>
      <w:r w:rsidR="00E17792" w:rsidRPr="00022027">
        <w:rPr>
          <w:rFonts w:ascii="Verdana" w:hAnsi="Verdana"/>
          <w:color w:val="000000"/>
          <w:sz w:val="20"/>
          <w:lang w:val="de-DE"/>
        </w:rPr>
        <w:t>Det lyser i ett fönster, du hankar dig dit. Folk tar hand om dig och är brutala, och än sen?</w:t>
      </w:r>
    </w:p>
    <w:p w14:paraId="4F30674E" w14:textId="77777777" w:rsidR="00E17792" w:rsidRPr="00022027" w:rsidRDefault="00E17792" w:rsidP="00022027">
      <w:pPr>
        <w:suppressAutoHyphens/>
        <w:spacing w:after="0" w:line="240" w:lineRule="auto"/>
        <w:ind w:firstLine="283"/>
        <w:jc w:val="both"/>
        <w:rPr>
          <w:rFonts w:ascii="Verdana" w:hAnsi="Verdana"/>
          <w:color w:val="000000"/>
          <w:sz w:val="20"/>
          <w:lang w:val="de-DE"/>
        </w:rPr>
      </w:pPr>
      <w:r w:rsidRPr="00022027">
        <w:rPr>
          <w:rFonts w:ascii="Verdana" w:hAnsi="Verdana"/>
          <w:color w:val="000000"/>
          <w:sz w:val="20"/>
          <w:lang w:val="de-DE"/>
        </w:rPr>
        <w:t>Till deras förskräckelse började Lennart gråta, hackigt och mödosamt.</w:t>
      </w:r>
    </w:p>
    <w:p w14:paraId="0EF7F0E8" w14:textId="77777777" w:rsidR="00E17792" w:rsidRPr="00022027" w:rsidRDefault="00E17792" w:rsidP="00022027">
      <w:pPr>
        <w:suppressAutoHyphens/>
        <w:spacing w:after="0" w:line="240" w:lineRule="auto"/>
        <w:ind w:firstLine="283"/>
        <w:jc w:val="both"/>
        <w:rPr>
          <w:rFonts w:ascii="Verdana" w:hAnsi="Verdana"/>
          <w:color w:val="000000"/>
          <w:sz w:val="20"/>
          <w:lang w:val="de-DE"/>
        </w:rPr>
      </w:pPr>
      <w:r w:rsidRPr="00022027">
        <w:rPr>
          <w:rFonts w:ascii="Verdana" w:hAnsi="Verdana"/>
          <w:color w:val="000000"/>
          <w:sz w:val="20"/>
          <w:lang w:val="de-DE"/>
        </w:rPr>
        <w:t>Jonna viskade till Mari: Sköt om det här. Jag har varit dum.</w:t>
      </w:r>
    </w:p>
    <w:p w14:paraId="66C4ACE4" w14:textId="77777777" w:rsidR="00022027" w:rsidRDefault="00E17792" w:rsidP="00022027">
      <w:pPr>
        <w:suppressAutoHyphens/>
        <w:spacing w:after="0" w:line="240" w:lineRule="auto"/>
        <w:ind w:firstLine="283"/>
        <w:jc w:val="both"/>
        <w:rPr>
          <w:rFonts w:ascii="Verdana" w:hAnsi="Verdana"/>
          <w:color w:val="000000"/>
          <w:sz w:val="20"/>
          <w:lang w:val="fr-FR"/>
        </w:rPr>
      </w:pPr>
      <w:r w:rsidRPr="00022027">
        <w:rPr>
          <w:rFonts w:ascii="Verdana" w:hAnsi="Verdana"/>
          <w:color w:val="000000"/>
          <w:sz w:val="20"/>
          <w:lang w:val="de-DE"/>
        </w:rPr>
        <w:t xml:space="preserve">Mari satte sig bredvid honom på sängen och väntade. </w:t>
      </w:r>
      <w:r w:rsidRPr="00022027">
        <w:rPr>
          <w:rFonts w:ascii="Verdana" w:hAnsi="Verdana"/>
          <w:color w:val="000000"/>
          <w:sz w:val="20"/>
          <w:lang w:val="fr-FR"/>
        </w:rPr>
        <w:t>Till slut sa han: De vill äga en. Älska en ihjäl.</w:t>
      </w:r>
    </w:p>
    <w:p w14:paraId="67DE2966" w14:textId="1D2554B7" w:rsidR="00022027" w:rsidRDefault="00022027" w:rsidP="00022027">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E17792" w:rsidRPr="00022027">
        <w:rPr>
          <w:rFonts w:ascii="Verdana" w:hAnsi="Verdana"/>
          <w:color w:val="000000"/>
          <w:sz w:val="20"/>
          <w:lang w:val="fr-FR"/>
        </w:rPr>
        <w:t>Javisst, jag förstår, sa Mari.</w:t>
      </w:r>
    </w:p>
    <w:p w14:paraId="697C2FF9" w14:textId="0CB72867" w:rsidR="00022027" w:rsidRDefault="00022027" w:rsidP="00022027">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E17792" w:rsidRPr="00022027">
        <w:rPr>
          <w:rFonts w:ascii="Verdana" w:hAnsi="Verdana"/>
          <w:color w:val="000000"/>
          <w:sz w:val="20"/>
          <w:lang w:val="fr-FR"/>
        </w:rPr>
        <w:t>Du förstår ingenting! Varför kan de inte vara trevliga, jag menar hålla sig lite på avstånd så man hinner få lust att träffas?</w:t>
      </w:r>
    </w:p>
    <w:p w14:paraId="403A68EA" w14:textId="2BCA3BE3" w:rsidR="00022027" w:rsidRDefault="00022027" w:rsidP="00022027">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E17792" w:rsidRPr="00022027">
        <w:rPr>
          <w:rFonts w:ascii="Verdana" w:hAnsi="Verdana"/>
          <w:color w:val="000000"/>
          <w:sz w:val="20"/>
          <w:lang w:val="fr-FR"/>
        </w:rPr>
        <w:t>Ska vi ta lite kaffe? frågade Jonna.</w:t>
      </w:r>
    </w:p>
    <w:p w14:paraId="43C815FF" w14:textId="1F4BB5FC" w:rsidR="00E17792" w:rsidRPr="00022027" w:rsidRDefault="00022027" w:rsidP="00022027">
      <w:pPr>
        <w:suppressAutoHyphens/>
        <w:spacing w:after="0" w:line="240" w:lineRule="auto"/>
        <w:ind w:firstLine="283"/>
        <w:jc w:val="both"/>
        <w:rPr>
          <w:rFonts w:ascii="Verdana" w:hAnsi="Verdana"/>
          <w:color w:val="000000"/>
          <w:sz w:val="20"/>
          <w:lang w:val="de-DE"/>
        </w:rPr>
      </w:pPr>
      <w:r>
        <w:rPr>
          <w:rFonts w:ascii="Verdana" w:hAnsi="Verdana"/>
          <w:color w:val="000000"/>
          <w:sz w:val="20"/>
          <w:lang w:val="fr-FR"/>
        </w:rPr>
        <w:t>– </w:t>
      </w:r>
      <w:r w:rsidR="00E17792" w:rsidRPr="00022027">
        <w:rPr>
          <w:rFonts w:ascii="Verdana" w:hAnsi="Verdana"/>
          <w:color w:val="000000"/>
          <w:sz w:val="20"/>
          <w:lang w:val="fr-FR"/>
        </w:rPr>
        <w:t xml:space="preserve">Tyst Jonna, vi pratar. </w:t>
      </w:r>
      <w:r w:rsidR="00E17792" w:rsidRPr="00022027">
        <w:rPr>
          <w:rFonts w:ascii="Verdana" w:hAnsi="Verdana"/>
          <w:color w:val="000000"/>
          <w:sz w:val="20"/>
          <w:lang w:val="de-DE"/>
        </w:rPr>
        <w:t>Dadda inte. Mari vände sig till Lennart och sa: Du har rätt. Det var din mamma. Var det inte?</w:t>
      </w:r>
    </w:p>
    <w:p w14:paraId="19F8164C" w14:textId="77777777" w:rsidR="00022027" w:rsidRDefault="00E17792" w:rsidP="00022027">
      <w:pPr>
        <w:suppressAutoHyphens/>
        <w:spacing w:after="0" w:line="240" w:lineRule="auto"/>
        <w:ind w:firstLine="283"/>
        <w:jc w:val="both"/>
        <w:rPr>
          <w:rFonts w:ascii="Verdana" w:hAnsi="Verdana"/>
          <w:color w:val="000000"/>
          <w:sz w:val="20"/>
          <w:lang w:val="de-DE"/>
        </w:rPr>
      </w:pPr>
      <w:r w:rsidRPr="00022027">
        <w:rPr>
          <w:rFonts w:ascii="Verdana" w:hAnsi="Verdana"/>
          <w:color w:val="000000"/>
          <w:sz w:val="20"/>
          <w:lang w:val="de-DE"/>
        </w:rPr>
        <w:t>Han for upp och ropade: Dra inte in min mamma i det här!</w:t>
      </w:r>
    </w:p>
    <w:p w14:paraId="6D3E87A7" w14:textId="7BF6D1A9" w:rsidR="00022027" w:rsidRDefault="00022027" w:rsidP="00022027">
      <w:pPr>
        <w:suppressAutoHyphens/>
        <w:spacing w:after="0" w:line="240" w:lineRule="auto"/>
        <w:ind w:firstLine="283"/>
        <w:jc w:val="both"/>
        <w:rPr>
          <w:rFonts w:ascii="Verdana" w:hAnsi="Verdana"/>
          <w:color w:val="000000"/>
          <w:sz w:val="20"/>
          <w:lang w:val="de-DE"/>
        </w:rPr>
      </w:pPr>
      <w:r>
        <w:rPr>
          <w:rFonts w:ascii="Verdana" w:hAnsi="Verdana"/>
          <w:color w:val="000000"/>
          <w:sz w:val="20"/>
          <w:lang w:val="es-ES"/>
        </w:rPr>
        <w:t>–</w:t>
      </w:r>
      <w:r w:rsidRPr="00022027">
        <w:rPr>
          <w:rFonts w:ascii="Verdana" w:hAnsi="Verdana"/>
          <w:color w:val="000000"/>
          <w:sz w:val="20"/>
          <w:lang w:val="es-ES"/>
        </w:rPr>
        <w:t> </w:t>
      </w:r>
      <w:r w:rsidR="00E17792" w:rsidRPr="00022027">
        <w:rPr>
          <w:rFonts w:ascii="Verdana" w:hAnsi="Verdana"/>
          <w:color w:val="000000"/>
          <w:sz w:val="20"/>
          <w:lang w:val="es-ES"/>
        </w:rPr>
        <w:t xml:space="preserve">För all del, sa Mari, bra bra. </w:t>
      </w:r>
      <w:r w:rsidR="00E17792" w:rsidRPr="00022027">
        <w:rPr>
          <w:rFonts w:ascii="Verdana" w:hAnsi="Verdana"/>
          <w:color w:val="000000"/>
          <w:sz w:val="20"/>
          <w:lang w:val="de-DE"/>
        </w:rPr>
        <w:t>Jag tänker gå och lägga mig.</w:t>
      </w:r>
    </w:p>
    <w:p w14:paraId="21DEBD2A" w14:textId="19B3FBC3" w:rsidR="00022027" w:rsidRDefault="00022027" w:rsidP="0002202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17792" w:rsidRPr="00022027">
        <w:rPr>
          <w:rFonts w:ascii="Verdana" w:hAnsi="Verdana"/>
          <w:color w:val="000000"/>
          <w:sz w:val="20"/>
          <w:lang w:val="de-DE"/>
        </w:rPr>
        <w:t>Sova, sa Lennart, har du tänkt på att folk sover bort en tredjedel av sitt liv i ren slentrian, de blir helt enkelt vana vid att gå och lägga sig, har jag inte rätt? Ingenting av nyfikenhet, ingen fantasi. Han lade handen på Maris axel, vänta lite, sa han, jag ska förklara en sak</w:t>
      </w:r>
      <w:r>
        <w:rPr>
          <w:rFonts w:ascii="Verdana" w:hAnsi="Verdana"/>
          <w:color w:val="000000"/>
          <w:sz w:val="20"/>
          <w:lang w:val="de-DE"/>
        </w:rPr>
        <w:t xml:space="preserve"> – </w:t>
      </w:r>
      <w:r w:rsidR="00E17792" w:rsidRPr="00022027">
        <w:rPr>
          <w:rFonts w:ascii="Verdana" w:hAnsi="Verdana"/>
          <w:color w:val="000000"/>
          <w:sz w:val="20"/>
          <w:lang w:val="de-DE"/>
        </w:rPr>
        <w:t>man är som en båt, man ger sig av nånstans dit man har längtat mycket länge. Kanske en ö. Vi kommer äntligen fram. Och just då fortsätter vi bara utåt, vidare, begriper du, vi far förbi! Till det okända.</w:t>
      </w:r>
    </w:p>
    <w:p w14:paraId="2A851C6C" w14:textId="08E90259" w:rsidR="00E17792" w:rsidRPr="00022027" w:rsidRDefault="00022027" w:rsidP="00022027">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Pr="00022027">
        <w:rPr>
          <w:rFonts w:ascii="Verdana" w:hAnsi="Verdana"/>
          <w:color w:val="000000"/>
          <w:sz w:val="20"/>
          <w:lang w:val="fr-FR"/>
        </w:rPr>
        <w:t> </w:t>
      </w:r>
      <w:r w:rsidR="00E17792" w:rsidRPr="00022027">
        <w:rPr>
          <w:rFonts w:ascii="Verdana" w:hAnsi="Verdana"/>
          <w:color w:val="000000"/>
          <w:sz w:val="20"/>
          <w:lang w:val="fr-FR"/>
        </w:rPr>
        <w:t>Nåja, sa Jonna, det var ju bra att du inte for förbi, du kunde ha hamnat i Estland.</w:t>
      </w:r>
    </w:p>
    <w:p w14:paraId="4FA029D5" w14:textId="77777777" w:rsidR="00E17792" w:rsidRPr="00022027" w:rsidRDefault="00E17792" w:rsidP="00022027">
      <w:pPr>
        <w:suppressAutoHyphens/>
        <w:spacing w:after="0" w:line="240" w:lineRule="auto"/>
        <w:ind w:firstLine="283"/>
        <w:jc w:val="both"/>
        <w:rPr>
          <w:rFonts w:ascii="Verdana" w:hAnsi="Verdana"/>
          <w:color w:val="000000"/>
          <w:sz w:val="20"/>
          <w:lang w:val="de-DE"/>
        </w:rPr>
      </w:pPr>
      <w:r w:rsidRPr="00022027">
        <w:rPr>
          <w:rFonts w:ascii="Verdana" w:hAnsi="Verdana"/>
          <w:color w:val="000000"/>
          <w:sz w:val="20"/>
          <w:lang w:val="de-DE"/>
        </w:rPr>
        <w:t>Det hade tagit i, nånting blåste omkull därutanför och klattrade nerför berget, det var nog paddeln.</w:t>
      </w:r>
    </w:p>
    <w:p w14:paraId="729B5156" w14:textId="77777777" w:rsidR="00022027" w:rsidRDefault="00E17792" w:rsidP="00022027">
      <w:pPr>
        <w:suppressAutoHyphens/>
        <w:spacing w:after="0" w:line="240" w:lineRule="auto"/>
        <w:ind w:firstLine="283"/>
        <w:jc w:val="both"/>
        <w:rPr>
          <w:rFonts w:ascii="Verdana" w:hAnsi="Verdana"/>
          <w:color w:val="000000"/>
          <w:sz w:val="20"/>
          <w:lang w:val="de-DE"/>
        </w:rPr>
      </w:pPr>
      <w:r w:rsidRPr="00022027">
        <w:rPr>
          <w:rFonts w:ascii="Verdana" w:hAnsi="Verdana"/>
          <w:color w:val="000000"/>
          <w:sz w:val="20"/>
          <w:lang w:val="de-DE"/>
        </w:rPr>
        <w:t>De gick ut och tittade på vädret. Med ficklampan kunde man se att Victoria låg ganska lågt.</w:t>
      </w:r>
    </w:p>
    <w:p w14:paraId="587AE729" w14:textId="541BD11A" w:rsidR="00022027" w:rsidRDefault="00022027" w:rsidP="0002202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17792" w:rsidRPr="00022027">
        <w:rPr>
          <w:rFonts w:ascii="Verdana" w:hAnsi="Verdana"/>
          <w:color w:val="000000"/>
          <w:sz w:val="20"/>
          <w:lang w:val="de-DE"/>
        </w:rPr>
        <w:t>Hon klarar sig, sa Jonna.</w:t>
      </w:r>
    </w:p>
    <w:p w14:paraId="4299FBB5" w14:textId="728DD171" w:rsidR="00022027" w:rsidRDefault="00022027" w:rsidP="00022027">
      <w:pPr>
        <w:suppressAutoHyphens/>
        <w:spacing w:after="0" w:line="240" w:lineRule="auto"/>
        <w:ind w:firstLine="283"/>
        <w:jc w:val="both"/>
        <w:rPr>
          <w:rFonts w:ascii="Verdana" w:hAnsi="Verdana"/>
          <w:color w:val="000000"/>
          <w:sz w:val="20"/>
          <w:lang w:val="fr-FR"/>
        </w:rPr>
      </w:pPr>
      <w:r>
        <w:rPr>
          <w:rFonts w:ascii="Verdana" w:hAnsi="Verdana"/>
          <w:color w:val="000000"/>
          <w:sz w:val="20"/>
          <w:lang w:val="de-DE"/>
        </w:rPr>
        <w:t>– </w:t>
      </w:r>
      <w:r w:rsidR="00E17792" w:rsidRPr="00022027">
        <w:rPr>
          <w:rFonts w:ascii="Verdana" w:hAnsi="Verdana"/>
          <w:color w:val="000000"/>
          <w:sz w:val="20"/>
          <w:lang w:val="fr-FR"/>
        </w:rPr>
        <w:t>Nej, sa Lennart. Östra linan är för spänd.</w:t>
      </w:r>
    </w:p>
    <w:p w14:paraId="65D15643" w14:textId="790E0741" w:rsidR="00022027" w:rsidRDefault="00022027" w:rsidP="0002202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022027">
        <w:rPr>
          <w:rFonts w:ascii="Verdana" w:hAnsi="Verdana"/>
          <w:color w:val="000000"/>
          <w:sz w:val="20"/>
          <w:lang w:val="de-DE"/>
        </w:rPr>
        <w:t> </w:t>
      </w:r>
      <w:r w:rsidR="00E17792" w:rsidRPr="00022027">
        <w:rPr>
          <w:rFonts w:ascii="Verdana" w:hAnsi="Verdana"/>
          <w:color w:val="000000"/>
          <w:sz w:val="20"/>
          <w:lang w:val="de-DE"/>
        </w:rPr>
        <w:t>Det är den inte.</w:t>
      </w:r>
    </w:p>
    <w:p w14:paraId="272B7E30" w14:textId="72F8E841" w:rsidR="00022027" w:rsidRDefault="00022027" w:rsidP="0002202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17792" w:rsidRPr="00022027">
        <w:rPr>
          <w:rFonts w:ascii="Verdana" w:hAnsi="Verdana"/>
          <w:color w:val="000000"/>
          <w:sz w:val="20"/>
          <w:lang w:val="de-DE"/>
        </w:rPr>
        <w:t>Den borde släppas efter minst tjugu centimeter så att sjön inte slår in. Får jag göra det?</w:t>
      </w:r>
    </w:p>
    <w:p w14:paraId="63DBCDCB" w14:textId="700B3916" w:rsidR="00022027" w:rsidRDefault="00022027" w:rsidP="0002202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17792" w:rsidRPr="00022027">
        <w:rPr>
          <w:rFonts w:ascii="Verdana" w:hAnsi="Verdana"/>
          <w:color w:val="000000"/>
          <w:sz w:val="20"/>
          <w:lang w:val="de-DE"/>
        </w:rPr>
        <w:t>Nej. Det går inte att släppa efter, och tro nu på mig för jag vet. Men om du vill kan du gå ner och kolla vattenlinjen. Om det gröna inte syns så ligger ackumulatorn för djupt. Ta en regnrock i farstun.</w:t>
      </w:r>
    </w:p>
    <w:p w14:paraId="3388BEDE" w14:textId="21836BA3" w:rsidR="00022027" w:rsidRDefault="00022027" w:rsidP="0002202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17792" w:rsidRPr="00022027">
        <w:rPr>
          <w:rFonts w:ascii="Verdana" w:hAnsi="Verdana"/>
          <w:color w:val="000000"/>
          <w:sz w:val="20"/>
          <w:lang w:val="de-DE"/>
        </w:rPr>
        <w:t>Det där känner jag igen! utbrast Lennart; ta på dig en regnrock, ta varma byxor, har du nu tillräckligt på dig och kom inte hem för sent!</w:t>
      </w:r>
    </w:p>
    <w:p w14:paraId="36023670" w14:textId="2A3DC52D" w:rsidR="00E17792" w:rsidRPr="00022027" w:rsidRDefault="00022027" w:rsidP="00022027">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Pr="00022027">
        <w:rPr>
          <w:rFonts w:ascii="Verdana" w:hAnsi="Verdana"/>
          <w:color w:val="000000"/>
          <w:sz w:val="20"/>
          <w:lang w:val="fr-FR"/>
        </w:rPr>
        <w:t> </w:t>
      </w:r>
      <w:r w:rsidR="00E17792" w:rsidRPr="00022027">
        <w:rPr>
          <w:rFonts w:ascii="Verdana" w:hAnsi="Verdana"/>
          <w:color w:val="000000"/>
          <w:sz w:val="20"/>
          <w:lang w:val="fr-FR"/>
        </w:rPr>
        <w:t>Jo min vän, sa Jonna. Jag minns nog.</w:t>
      </w:r>
    </w:p>
    <w:p w14:paraId="0DEF3D88" w14:textId="77777777" w:rsidR="00E17792" w:rsidRPr="00022027" w:rsidRDefault="00E17792" w:rsidP="00022027">
      <w:pPr>
        <w:suppressAutoHyphens/>
        <w:spacing w:after="0" w:line="240" w:lineRule="auto"/>
        <w:ind w:firstLine="283"/>
        <w:jc w:val="both"/>
        <w:rPr>
          <w:rFonts w:ascii="Verdana" w:hAnsi="Verdana"/>
          <w:color w:val="000000"/>
          <w:sz w:val="20"/>
          <w:lang w:val="fr-FR"/>
        </w:rPr>
      </w:pPr>
      <w:r w:rsidRPr="00022027">
        <w:rPr>
          <w:rFonts w:ascii="Verdana" w:hAnsi="Verdana"/>
          <w:color w:val="000000"/>
          <w:sz w:val="20"/>
          <w:lang w:val="fr-FR"/>
        </w:rPr>
        <w:t>Nu var natten kolsvart, de såg ficklampans ljuspunkt röra sig nedför berget och stanna, orörlig.</w:t>
      </w:r>
    </w:p>
    <w:p w14:paraId="1997DB25" w14:textId="77777777" w:rsidR="00022027" w:rsidRDefault="00E17792" w:rsidP="00022027">
      <w:pPr>
        <w:suppressAutoHyphens/>
        <w:spacing w:after="0" w:line="240" w:lineRule="auto"/>
        <w:ind w:firstLine="283"/>
        <w:jc w:val="both"/>
        <w:rPr>
          <w:rFonts w:ascii="Verdana" w:hAnsi="Verdana"/>
          <w:color w:val="000000"/>
          <w:sz w:val="20"/>
          <w:lang w:val="fr-FR"/>
        </w:rPr>
      </w:pPr>
      <w:r w:rsidRPr="00022027">
        <w:rPr>
          <w:rFonts w:ascii="Verdana" w:hAnsi="Verdana"/>
          <w:color w:val="000000"/>
          <w:sz w:val="20"/>
          <w:lang w:val="fr-FR"/>
        </w:rPr>
        <w:t>Mari sa: Vad ska vi göra med honom? Vad är det han vill?</w:t>
      </w:r>
    </w:p>
    <w:p w14:paraId="760A563E" w14:textId="15ADD669" w:rsidR="00E17792" w:rsidRPr="00022027" w:rsidRDefault="00022027" w:rsidP="00022027">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E17792" w:rsidRPr="00022027">
        <w:rPr>
          <w:rFonts w:ascii="Verdana" w:hAnsi="Verdana"/>
          <w:color w:val="000000"/>
          <w:sz w:val="20"/>
          <w:lang w:val="fr-FR"/>
        </w:rPr>
        <w:t>Han vet inte. Han är bara lite förtvivlad.</w:t>
      </w:r>
    </w:p>
    <w:p w14:paraId="4D1DBE1C" w14:textId="77777777" w:rsidR="00022027" w:rsidRDefault="00E17792" w:rsidP="00022027">
      <w:pPr>
        <w:suppressAutoHyphens/>
        <w:spacing w:after="0" w:line="240" w:lineRule="auto"/>
        <w:ind w:firstLine="283"/>
        <w:jc w:val="both"/>
        <w:rPr>
          <w:rFonts w:ascii="Verdana" w:hAnsi="Verdana"/>
          <w:color w:val="000000"/>
          <w:sz w:val="20"/>
          <w:lang w:val="de-DE"/>
        </w:rPr>
      </w:pPr>
      <w:r w:rsidRPr="00022027">
        <w:rPr>
          <w:rFonts w:ascii="Verdana" w:hAnsi="Verdana"/>
          <w:color w:val="000000"/>
          <w:sz w:val="20"/>
          <w:lang w:val="de-DE"/>
        </w:rPr>
        <w:t>När Lennart kom tillbaka hade Mari gått och lagt sig. Han sa åt Jonna: Jag har aldrig sett en så vacker och modig båt men den är utsatt för mer än en mänska kan tåla.</w:t>
      </w:r>
    </w:p>
    <w:p w14:paraId="12F879A9" w14:textId="35FD60F3" w:rsidR="00022027" w:rsidRDefault="00022027" w:rsidP="00022027">
      <w:pPr>
        <w:suppressAutoHyphens/>
        <w:spacing w:after="0" w:line="240" w:lineRule="auto"/>
        <w:ind w:firstLine="283"/>
        <w:jc w:val="both"/>
        <w:rPr>
          <w:rFonts w:ascii="Verdana" w:hAnsi="Verdana"/>
          <w:color w:val="000000"/>
          <w:sz w:val="20"/>
        </w:rPr>
      </w:pPr>
      <w:r>
        <w:rPr>
          <w:rFonts w:ascii="Verdana" w:hAnsi="Verdana"/>
          <w:color w:val="000000"/>
          <w:sz w:val="20"/>
          <w:lang w:val="fr-FR"/>
        </w:rPr>
        <w:t>–</w:t>
      </w:r>
      <w:r w:rsidRPr="00022027">
        <w:rPr>
          <w:rFonts w:ascii="Verdana" w:hAnsi="Verdana"/>
          <w:color w:val="000000"/>
          <w:sz w:val="20"/>
          <w:lang w:val="fr-FR"/>
        </w:rPr>
        <w:t> </w:t>
      </w:r>
      <w:r w:rsidR="00E17792" w:rsidRPr="00022027">
        <w:rPr>
          <w:rFonts w:ascii="Verdana" w:hAnsi="Verdana"/>
          <w:color w:val="000000"/>
          <w:sz w:val="20"/>
          <w:lang w:val="fr-FR"/>
        </w:rPr>
        <w:t xml:space="preserve">Du har rätt, sa Jonna. </w:t>
      </w:r>
      <w:r w:rsidR="00E17792" w:rsidRPr="00022027">
        <w:rPr>
          <w:rFonts w:ascii="Verdana" w:hAnsi="Verdana"/>
          <w:color w:val="000000"/>
          <w:sz w:val="20"/>
          <w:lang w:val="de-DE"/>
        </w:rPr>
        <w:t xml:space="preserve">Men den är av trä, inte plast. </w:t>
      </w:r>
      <w:r w:rsidR="00E17792" w:rsidRPr="00022027">
        <w:rPr>
          <w:rFonts w:ascii="Verdana" w:hAnsi="Verdana"/>
          <w:color w:val="000000"/>
          <w:sz w:val="20"/>
        </w:rPr>
        <w:t>Victoria byggdes för tretti år sen och hon håller sjön utan minsta skavank.</w:t>
      </w:r>
    </w:p>
    <w:p w14:paraId="4C37E406" w14:textId="5CF9C5EF" w:rsidR="00022027" w:rsidRDefault="00022027" w:rsidP="0002202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022027">
        <w:rPr>
          <w:rFonts w:ascii="Verdana" w:hAnsi="Verdana"/>
          <w:color w:val="000000"/>
          <w:sz w:val="20"/>
          <w:lang w:val="de-DE"/>
        </w:rPr>
        <w:t> </w:t>
      </w:r>
      <w:r w:rsidR="00E17792" w:rsidRPr="00022027">
        <w:rPr>
          <w:rFonts w:ascii="Verdana" w:hAnsi="Verdana"/>
          <w:color w:val="000000"/>
          <w:sz w:val="20"/>
          <w:lang w:val="de-DE"/>
        </w:rPr>
        <w:t>Ja. En sån båt skulle man ha.</w:t>
      </w:r>
    </w:p>
    <w:p w14:paraId="4C01DB10" w14:textId="1AA78BE0" w:rsidR="00022027" w:rsidRDefault="00022027" w:rsidP="0002202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17792" w:rsidRPr="00022027">
        <w:rPr>
          <w:rFonts w:ascii="Verdana" w:hAnsi="Verdana"/>
          <w:color w:val="000000"/>
          <w:sz w:val="20"/>
          <w:lang w:val="de-DE"/>
        </w:rPr>
        <w:t>Varför det? De sista riktiga båtbyggarna finns i den här trakten. Ja kan ge dig en adress.</w:t>
      </w:r>
    </w:p>
    <w:p w14:paraId="7B871C8D" w14:textId="2F16BEA9" w:rsidR="00E17792" w:rsidRPr="00022027" w:rsidRDefault="00022027" w:rsidP="0002202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17792" w:rsidRPr="00022027">
        <w:rPr>
          <w:rFonts w:ascii="Verdana" w:hAnsi="Verdana"/>
          <w:color w:val="000000"/>
          <w:sz w:val="20"/>
          <w:lang w:val="de-DE"/>
        </w:rPr>
        <w:t>Inte adresser, sa Lennart. Då är det nån man borde skriva till.</w:t>
      </w:r>
    </w:p>
    <w:p w14:paraId="095F596B" w14:textId="77777777" w:rsidR="00E17792" w:rsidRPr="00022027" w:rsidRDefault="00E17792" w:rsidP="00022027">
      <w:pPr>
        <w:suppressAutoHyphens/>
        <w:spacing w:after="0" w:line="240" w:lineRule="auto"/>
        <w:ind w:firstLine="283"/>
        <w:jc w:val="both"/>
        <w:rPr>
          <w:rFonts w:ascii="Verdana" w:hAnsi="Verdana"/>
          <w:color w:val="000000"/>
          <w:sz w:val="20"/>
          <w:lang w:val="de-DE"/>
        </w:rPr>
      </w:pPr>
      <w:r w:rsidRPr="00022027">
        <w:rPr>
          <w:rFonts w:ascii="Verdana" w:hAnsi="Verdana"/>
          <w:color w:val="000000"/>
          <w:sz w:val="20"/>
          <w:lang w:val="de-DE"/>
        </w:rPr>
        <w:lastRenderedPageBreak/>
        <w:t>Mari somnade medan hon halvt om halvt lyssnade till Jonnas och Lennarts stillsamma samtal om båtar, deras prat var mycket sakligt.</w:t>
      </w:r>
    </w:p>
    <w:p w14:paraId="29F60BA7" w14:textId="77777777" w:rsidR="00E17792" w:rsidRPr="00022027" w:rsidRDefault="00E17792" w:rsidP="00022027">
      <w:pPr>
        <w:suppressAutoHyphens/>
        <w:spacing w:after="0" w:line="240" w:lineRule="auto"/>
        <w:ind w:firstLine="283"/>
        <w:jc w:val="both"/>
        <w:rPr>
          <w:rFonts w:ascii="Verdana" w:hAnsi="Verdana"/>
          <w:color w:val="000000"/>
          <w:sz w:val="20"/>
          <w:lang w:val="de-DE"/>
        </w:rPr>
      </w:pPr>
      <w:r w:rsidRPr="00022027">
        <w:rPr>
          <w:rFonts w:ascii="Verdana" w:hAnsi="Verdana"/>
          <w:color w:val="000000"/>
          <w:sz w:val="20"/>
          <w:lang w:val="de-DE"/>
        </w:rPr>
        <w:t>På morgonen hade det lugnat.</w:t>
      </w:r>
    </w:p>
    <w:p w14:paraId="6B6502B3" w14:textId="5F29DED5" w:rsidR="00135008" w:rsidRPr="00022027" w:rsidRDefault="00E17792" w:rsidP="00022027">
      <w:pPr>
        <w:suppressAutoHyphens/>
        <w:spacing w:after="0" w:line="240" w:lineRule="auto"/>
        <w:ind w:firstLine="283"/>
        <w:jc w:val="both"/>
        <w:rPr>
          <w:rFonts w:ascii="Verdana" w:hAnsi="Verdana"/>
          <w:color w:val="000000"/>
          <w:sz w:val="20"/>
          <w:lang w:val="de-DE"/>
        </w:rPr>
      </w:pPr>
      <w:r w:rsidRPr="00022027">
        <w:rPr>
          <w:rFonts w:ascii="Verdana" w:hAnsi="Verdana"/>
          <w:color w:val="000000"/>
          <w:sz w:val="20"/>
          <w:lang w:val="de-DE"/>
        </w:rPr>
        <w:t>Hans jeans hade torkat, nån dag skulle han hitta båtbyggarens adress i bakfickan.</w:t>
      </w:r>
    </w:p>
    <w:sectPr w:rsidR="00135008" w:rsidRPr="00022027" w:rsidSect="0002202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FA318" w14:textId="77777777" w:rsidR="00717808" w:rsidRDefault="00717808" w:rsidP="00022027">
      <w:pPr>
        <w:spacing w:after="0" w:line="240" w:lineRule="auto"/>
      </w:pPr>
      <w:r>
        <w:separator/>
      </w:r>
    </w:p>
  </w:endnote>
  <w:endnote w:type="continuationSeparator" w:id="0">
    <w:p w14:paraId="2D8B2E74" w14:textId="77777777" w:rsidR="00717808" w:rsidRDefault="00717808" w:rsidP="00022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70D0F" w14:textId="77777777" w:rsidR="00022027" w:rsidRDefault="00022027" w:rsidP="00B35F6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74E4AF0" w14:textId="77777777" w:rsidR="00022027" w:rsidRDefault="00022027" w:rsidP="000220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25952" w14:textId="7BBD3A7A" w:rsidR="00022027" w:rsidRPr="00022027" w:rsidRDefault="00022027" w:rsidP="00022027">
    <w:pPr>
      <w:pStyle w:val="Footer"/>
      <w:ind w:right="360"/>
      <w:rPr>
        <w:rFonts w:ascii="Arial" w:hAnsi="Arial" w:cs="Arial"/>
        <w:color w:val="999999"/>
        <w:sz w:val="20"/>
        <w:lang w:val="ru-RU"/>
      </w:rPr>
    </w:pPr>
    <w:r w:rsidRPr="00022027">
      <w:rPr>
        <w:rStyle w:val="PageNumber"/>
        <w:rFonts w:ascii="Arial" w:hAnsi="Arial" w:cs="Arial"/>
        <w:color w:val="999999"/>
        <w:sz w:val="20"/>
        <w:lang w:val="ru-RU"/>
      </w:rPr>
      <w:t xml:space="preserve">Библиотека «Артефакт» </w:t>
    </w:r>
    <w:r>
      <w:rPr>
        <w:rStyle w:val="PageNumber"/>
        <w:rFonts w:ascii="Arial" w:hAnsi="Arial" w:cs="Arial"/>
        <w:color w:val="999999"/>
        <w:sz w:val="20"/>
        <w:lang w:val="ru-RU"/>
      </w:rPr>
      <w:t>–</w:t>
    </w:r>
    <w:r w:rsidRPr="00022027">
      <w:rPr>
        <w:rStyle w:val="PageNumber"/>
        <w:rFonts w:ascii="Arial" w:hAnsi="Arial" w:cs="Arial"/>
        <w:color w:val="999999"/>
        <w:sz w:val="20"/>
        <w:lang w:val="ru-RU"/>
      </w:rPr>
      <w:t xml:space="preserve"> </w:t>
    </w:r>
    <w:r w:rsidRPr="00022027">
      <w:rPr>
        <w:rStyle w:val="PageNumber"/>
        <w:rFonts w:ascii="Arial" w:hAnsi="Arial" w:cs="Arial"/>
        <w:color w:val="999999"/>
        <w:sz w:val="20"/>
      </w:rPr>
      <w:t>http</w:t>
    </w:r>
    <w:r w:rsidRPr="00022027">
      <w:rPr>
        <w:rStyle w:val="PageNumber"/>
        <w:rFonts w:ascii="Arial" w:hAnsi="Arial" w:cs="Arial"/>
        <w:color w:val="999999"/>
        <w:sz w:val="20"/>
        <w:lang w:val="ru-RU"/>
      </w:rPr>
      <w:t>://</w:t>
    </w:r>
    <w:r w:rsidRPr="00022027">
      <w:rPr>
        <w:rStyle w:val="PageNumber"/>
        <w:rFonts w:ascii="Arial" w:hAnsi="Arial" w:cs="Arial"/>
        <w:color w:val="999999"/>
        <w:sz w:val="20"/>
      </w:rPr>
      <w:t>artefact</w:t>
    </w:r>
    <w:r w:rsidRPr="00022027">
      <w:rPr>
        <w:rStyle w:val="PageNumber"/>
        <w:rFonts w:ascii="Arial" w:hAnsi="Arial" w:cs="Arial"/>
        <w:color w:val="999999"/>
        <w:sz w:val="20"/>
        <w:lang w:val="ru-RU"/>
      </w:rPr>
      <w:t>.</w:t>
    </w:r>
    <w:r w:rsidRPr="00022027">
      <w:rPr>
        <w:rStyle w:val="PageNumber"/>
        <w:rFonts w:ascii="Arial" w:hAnsi="Arial" w:cs="Arial"/>
        <w:color w:val="999999"/>
        <w:sz w:val="20"/>
      </w:rPr>
      <w:t>lib</w:t>
    </w:r>
    <w:r w:rsidRPr="00022027">
      <w:rPr>
        <w:rStyle w:val="PageNumber"/>
        <w:rFonts w:ascii="Arial" w:hAnsi="Arial" w:cs="Arial"/>
        <w:color w:val="999999"/>
        <w:sz w:val="20"/>
        <w:lang w:val="ru-RU"/>
      </w:rPr>
      <w:t>.</w:t>
    </w:r>
    <w:r w:rsidRPr="00022027">
      <w:rPr>
        <w:rStyle w:val="PageNumber"/>
        <w:rFonts w:ascii="Arial" w:hAnsi="Arial" w:cs="Arial"/>
        <w:color w:val="999999"/>
        <w:sz w:val="20"/>
      </w:rPr>
      <w:t>ru</w:t>
    </w:r>
    <w:r w:rsidRPr="0002202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5E1E1" w14:textId="77777777" w:rsidR="00022027" w:rsidRDefault="000220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5511E" w14:textId="77777777" w:rsidR="00717808" w:rsidRDefault="00717808" w:rsidP="00022027">
      <w:pPr>
        <w:spacing w:after="0" w:line="240" w:lineRule="auto"/>
      </w:pPr>
      <w:r>
        <w:separator/>
      </w:r>
    </w:p>
  </w:footnote>
  <w:footnote w:type="continuationSeparator" w:id="0">
    <w:p w14:paraId="3B91C7F5" w14:textId="77777777" w:rsidR="00717808" w:rsidRDefault="00717808" w:rsidP="000220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BE01B" w14:textId="77777777" w:rsidR="00022027" w:rsidRDefault="000220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F12A5" w14:textId="2425C01D" w:rsidR="00022027" w:rsidRPr="00022027" w:rsidRDefault="00022027" w:rsidP="00022027">
    <w:pPr>
      <w:pStyle w:val="Header"/>
      <w:rPr>
        <w:rFonts w:ascii="Arial" w:hAnsi="Arial" w:cs="Arial"/>
        <w:color w:val="999999"/>
        <w:sz w:val="20"/>
        <w:lang w:val="ru-RU"/>
      </w:rPr>
    </w:pPr>
    <w:r w:rsidRPr="00022027">
      <w:rPr>
        <w:rFonts w:ascii="Arial" w:hAnsi="Arial" w:cs="Arial"/>
        <w:color w:val="999999"/>
        <w:sz w:val="20"/>
        <w:lang w:val="ru-RU"/>
      </w:rPr>
      <w:t xml:space="preserve">Библиотека «Артефакт» </w:t>
    </w:r>
    <w:r>
      <w:rPr>
        <w:rFonts w:ascii="Arial" w:hAnsi="Arial" w:cs="Arial"/>
        <w:color w:val="999999"/>
        <w:sz w:val="20"/>
        <w:lang w:val="ru-RU"/>
      </w:rPr>
      <w:t>–</w:t>
    </w:r>
    <w:r w:rsidRPr="00022027">
      <w:rPr>
        <w:rFonts w:ascii="Arial" w:hAnsi="Arial" w:cs="Arial"/>
        <w:color w:val="999999"/>
        <w:sz w:val="20"/>
        <w:lang w:val="ru-RU"/>
      </w:rPr>
      <w:t xml:space="preserve">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10564" w14:textId="77777777" w:rsidR="00022027" w:rsidRDefault="000220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22027"/>
    <w:rsid w:val="00034616"/>
    <w:rsid w:val="0006063C"/>
    <w:rsid w:val="00135008"/>
    <w:rsid w:val="0015074B"/>
    <w:rsid w:val="0029639D"/>
    <w:rsid w:val="00326F90"/>
    <w:rsid w:val="00717808"/>
    <w:rsid w:val="007C47C3"/>
    <w:rsid w:val="00AA1D8D"/>
    <w:rsid w:val="00B47730"/>
    <w:rsid w:val="00CB0664"/>
    <w:rsid w:val="00E1779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5A712F"/>
  <w14:defaultImageDpi w14:val="300"/>
  <w15:docId w15:val="{2E50AF79-8039-4350-8092-36F79A308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E17792"/>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5">
    <w:name w:val="Para 05"/>
    <w:basedOn w:val="Normal"/>
    <w:qFormat/>
    <w:rsid w:val="00E17792"/>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0220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6236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1371</Words>
  <Characters>5968</Characters>
  <Application>Microsoft Office Word</Application>
  <DocSecurity>0</DocSecurity>
  <Lines>121</Lines>
  <Paragraphs>83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7256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Sjörövarrom</dc:title>
  <dc:subject/>
  <dc:creator>Tove Jansson</dc:creator>
  <cp:keywords/>
  <dc:description/>
  <cp:lastModifiedBy>Andrey Piskunov</cp:lastModifiedBy>
  <cp:revision>5</cp:revision>
  <dcterms:created xsi:type="dcterms:W3CDTF">2013-12-23T23:15:00Z</dcterms:created>
  <dcterms:modified xsi:type="dcterms:W3CDTF">2025-06-22T01:03:00Z</dcterms:modified>
  <cp:category/>
</cp:coreProperties>
</file>