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6BCBE" w14:textId="5E7CEE79" w:rsidR="00A9139D" w:rsidRPr="00314858" w:rsidRDefault="00A9139D" w:rsidP="00314858">
      <w:pPr>
        <w:pStyle w:val="Para02"/>
        <w:suppressAutoHyphens/>
        <w:spacing w:beforeLines="0" w:line="240" w:lineRule="auto"/>
        <w:jc w:val="both"/>
        <w:rPr>
          <w:rFonts w:ascii="Verdana" w:hAnsi="Verdana"/>
          <w:b/>
          <w:sz w:val="32"/>
        </w:rPr>
      </w:pPr>
      <w:r w:rsidRPr="00314858">
        <w:rPr>
          <w:rFonts w:ascii="Verdana" w:hAnsi="Verdana"/>
          <w:b/>
          <w:sz w:val="32"/>
        </w:rPr>
        <w:t>Sällskapslek</w:t>
      </w:r>
    </w:p>
    <w:p w14:paraId="4CFE30DB" w14:textId="77777777" w:rsidR="00314858" w:rsidRPr="00314858" w:rsidRDefault="00F63CD6" w:rsidP="00314858">
      <w:pPr>
        <w:pStyle w:val="Para02"/>
        <w:suppressAutoHyphens/>
        <w:spacing w:beforeLines="0" w:line="240" w:lineRule="auto"/>
        <w:jc w:val="both"/>
        <w:rPr>
          <w:rFonts w:ascii="Verdana" w:hAnsi="Verdana"/>
          <w:sz w:val="24"/>
          <w:lang w:val="sv-SE"/>
        </w:rPr>
      </w:pPr>
      <w:r w:rsidRPr="00314858">
        <w:rPr>
          <w:rFonts w:ascii="Verdana" w:hAnsi="Verdana"/>
          <w:sz w:val="24"/>
          <w:lang w:val="sv-SE"/>
        </w:rPr>
        <w:t>Tove Jansson</w:t>
      </w:r>
    </w:p>
    <w:p w14:paraId="57B39053" w14:textId="4EA52969" w:rsidR="00314858" w:rsidRPr="00314858" w:rsidRDefault="00314858" w:rsidP="00314858">
      <w:pPr>
        <w:pStyle w:val="Para02"/>
        <w:suppressAutoHyphens/>
        <w:spacing w:beforeLines="0" w:line="240" w:lineRule="auto"/>
        <w:ind w:firstLine="283"/>
        <w:jc w:val="both"/>
        <w:rPr>
          <w:rFonts w:ascii="Verdana" w:hAnsi="Verdana"/>
          <w:sz w:val="20"/>
          <w:lang w:val="sv-SE"/>
        </w:rPr>
      </w:pPr>
    </w:p>
    <w:p w14:paraId="57B39053" w14:textId="4EA52969" w:rsidR="00A9139D" w:rsidRPr="00314858" w:rsidRDefault="00A9139D" w:rsidP="00314858">
      <w:pPr>
        <w:pStyle w:val="Para05"/>
        <w:suppressAutoHyphens/>
        <w:spacing w:beforeLines="0" w:line="240" w:lineRule="auto"/>
        <w:ind w:firstLine="283"/>
        <w:jc w:val="both"/>
        <w:rPr>
          <w:rFonts w:ascii="Verdana" w:hAnsi="Verdana"/>
          <w:sz w:val="20"/>
        </w:rPr>
      </w:pPr>
      <w:r w:rsidRPr="00314858">
        <w:rPr>
          <w:rFonts w:ascii="Verdana" w:hAnsi="Verdana"/>
          <w:sz w:val="20"/>
        </w:rPr>
        <w:t>En morgon i januari läste Nora i sin tidning att Södra Svenska Flickskolan var nedlagd och i ett ögonblick av nostalgi fick hon för sig att man borde ha ett klassmöte. Det blev inte lätt att få tag på de gamla flickorna, de flesta hade ju gift sig och bytt namn ett par gånger om och några hade helt enkelt försvunnit eller dött. Men Nora fortsatte envist, hon tog det ungefär som ett av de intrikata korsord hon nuförtiden roade sig med, och småningom hade hon fått ihop en handfull motvilliga damer som lovade träffas. Nora bestämde att klassmötet skulle ske hos Eva. Eva tyckte att idén var ganska förhastad men sa inte emot för hon mindes mycket bra att det inte lönade sig ifall Nora satte igång med att bossa.</w:t>
      </w:r>
    </w:p>
    <w:p w14:paraId="1EB4AF0C" w14:textId="77777777" w:rsidR="00A9139D" w:rsidRPr="00314858" w:rsidRDefault="00A9139D" w:rsidP="00314858">
      <w:pPr>
        <w:suppressAutoHyphens/>
        <w:spacing w:after="0" w:line="240" w:lineRule="auto"/>
        <w:ind w:firstLine="283"/>
        <w:jc w:val="both"/>
        <w:rPr>
          <w:rFonts w:ascii="Verdana" w:hAnsi="Verdana"/>
          <w:color w:val="000000"/>
          <w:sz w:val="20"/>
          <w:lang w:val="sv"/>
        </w:rPr>
      </w:pPr>
      <w:r w:rsidRPr="00314858">
        <w:rPr>
          <w:rFonts w:ascii="Verdana" w:hAnsi="Verdana"/>
          <w:color w:val="000000"/>
          <w:sz w:val="20"/>
          <w:lang w:val="sv"/>
        </w:rPr>
        <w:t>Just innan de kom ställde Eva fram en bricka Bloody Mary för att få det hela igång, och hon mildrade belysningen.</w:t>
      </w:r>
    </w:p>
    <w:p w14:paraId="6A125B84"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sv"/>
        </w:rPr>
        <w:t xml:space="preserve">De var inte många, utom Nora, Pamela, Edith, Kitty, Vera och Ann-Marie, men de kom på en gång och det uppstod förvirring i tamburen medan de försökte få av sig vinterkappor och stövlar och samtidigt omfamna varandra, några hade blompaket som måste packas upp. </w:t>
      </w:r>
      <w:r w:rsidRPr="00314858">
        <w:rPr>
          <w:rFonts w:ascii="Verdana" w:hAnsi="Verdana"/>
          <w:color w:val="000000"/>
          <w:sz w:val="20"/>
          <w:lang w:val="de-DE"/>
        </w:rPr>
        <w:t>Och deras ansikten kom inte genast på plats. Nora var sig lik, hon hade bara blivit mycket större.</w:t>
      </w:r>
    </w:p>
    <w:p w14:paraId="57269021" w14:textId="6D714941" w:rsidR="00314858" w:rsidRDefault="00314858" w:rsidP="00314858">
      <w:pPr>
        <w:suppressAutoHyphens/>
        <w:spacing w:after="0" w:line="240" w:lineRule="auto"/>
        <w:ind w:firstLine="283"/>
        <w:jc w:val="both"/>
        <w:rPr>
          <w:rFonts w:ascii="Verdana" w:hAnsi="Verdana"/>
          <w:color w:val="000000"/>
          <w:sz w:val="20"/>
        </w:rPr>
      </w:pPr>
      <w:r>
        <w:rPr>
          <w:rFonts w:ascii="Verdana" w:hAnsi="Verdana"/>
          <w:color w:val="000000"/>
          <w:sz w:val="20"/>
          <w:lang w:val="de-DE"/>
        </w:rPr>
        <w:t>– </w:t>
      </w:r>
      <w:r w:rsidR="00A9139D" w:rsidRPr="00314858">
        <w:rPr>
          <w:rFonts w:ascii="Verdana" w:hAnsi="Verdana"/>
          <w:color w:val="000000"/>
          <w:sz w:val="20"/>
        </w:rPr>
        <w:t>Aha, sa hon, Bloody Mary. Eva Special, very explosive! Alla skrattade och väntade på ett av de små tal Nora hade älskat att hålla på klassfesterna men Nora bara höjde sitt glas och tittade på Eva.</w:t>
      </w:r>
    </w:p>
    <w:p w14:paraId="3220E5BE" w14:textId="561B4E4C" w:rsidR="00314858" w:rsidRDefault="00314858" w:rsidP="00314858">
      <w:pPr>
        <w:suppressAutoHyphens/>
        <w:spacing w:after="0" w:line="240" w:lineRule="auto"/>
        <w:ind w:firstLine="283"/>
        <w:jc w:val="both"/>
        <w:rPr>
          <w:rFonts w:ascii="Verdana" w:hAnsi="Verdana"/>
          <w:color w:val="000000"/>
          <w:sz w:val="20"/>
        </w:rPr>
      </w:pPr>
      <w:r>
        <w:rPr>
          <w:rFonts w:ascii="Verdana" w:hAnsi="Verdana"/>
          <w:color w:val="000000"/>
          <w:sz w:val="20"/>
        </w:rPr>
        <w:t>– </w:t>
      </w:r>
      <w:r w:rsidR="00A9139D" w:rsidRPr="00314858">
        <w:rPr>
          <w:rFonts w:ascii="Verdana" w:hAnsi="Verdana"/>
          <w:color w:val="000000"/>
          <w:sz w:val="20"/>
        </w:rPr>
        <w:t>Välkomna, sa Eva valhänt, det var länge sen sist… och hon tänkte förargat att ska man vara ovanpå och bestämma så kan man också hjälpa till om det kostar så lite, och i ett ögonblick av stor förvåning upptäckte Eva att hon måste ha tyckt ganska illa om Nora.</w:t>
      </w:r>
    </w:p>
    <w:p w14:paraId="31079FC1" w14:textId="05396F56" w:rsidR="00A9139D" w:rsidRP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314858">
        <w:rPr>
          <w:rFonts w:ascii="Verdana" w:hAnsi="Verdana"/>
          <w:color w:val="000000"/>
          <w:sz w:val="20"/>
          <w:lang w:val="fr-FR"/>
        </w:rPr>
        <w:t> </w:t>
      </w:r>
      <w:r w:rsidR="00A9139D" w:rsidRPr="00314858">
        <w:rPr>
          <w:rFonts w:ascii="Verdana" w:hAnsi="Verdana"/>
          <w:color w:val="000000"/>
          <w:sz w:val="20"/>
          <w:lang w:val="fr-FR"/>
        </w:rPr>
        <w:t>Så trevligt du bor, sa Vera.</w:t>
      </w:r>
    </w:p>
    <w:p w14:paraId="7F784321" w14:textId="77777777" w:rsid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Ann-Marie sa: Kan du ge mig receptet på Bloody Mary? Med peppar, inte sant?</w:t>
      </w:r>
    </w:p>
    <w:p w14:paraId="6B515D73" w14:textId="12AEBEEA" w:rsidR="00A9139D" w:rsidRPr="00314858" w:rsidRDefault="00314858" w:rsidP="00314858">
      <w:pPr>
        <w:suppressAutoHyphens/>
        <w:spacing w:after="0" w:line="240" w:lineRule="auto"/>
        <w:ind w:firstLine="283"/>
        <w:jc w:val="both"/>
        <w:rPr>
          <w:rFonts w:ascii="Verdana" w:hAnsi="Verdana"/>
          <w:color w:val="000000"/>
          <w:sz w:val="20"/>
          <w:lang w:val="pl-PL"/>
        </w:rPr>
      </w:pPr>
      <w:r>
        <w:rPr>
          <w:rFonts w:ascii="Verdana" w:hAnsi="Verdana"/>
          <w:color w:val="000000"/>
          <w:sz w:val="20"/>
          <w:lang w:val="pl-PL"/>
        </w:rPr>
        <w:t>–</w:t>
      </w:r>
      <w:r w:rsidRPr="00314858">
        <w:rPr>
          <w:rFonts w:ascii="Verdana" w:hAnsi="Verdana"/>
          <w:color w:val="000000"/>
          <w:sz w:val="20"/>
          <w:lang w:val="pl-PL"/>
        </w:rPr>
        <w:t> </w:t>
      </w:r>
      <w:r w:rsidR="00A9139D" w:rsidRPr="00314858">
        <w:rPr>
          <w:rFonts w:ascii="Verdana" w:hAnsi="Verdana"/>
          <w:color w:val="000000"/>
          <w:sz w:val="20"/>
          <w:lang w:val="pl-PL"/>
        </w:rPr>
        <w:t>Jovisst, tabasco och vodka och lite peppar.</w:t>
      </w:r>
    </w:p>
    <w:p w14:paraId="2B7B00A3" w14:textId="77777777" w:rsidR="00A9139D" w:rsidRP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Ann-Marie nickade allvarligt, peppar, sa hon, naturligtvis.</w:t>
      </w:r>
    </w:p>
    <w:p w14:paraId="28D42A6F" w14:textId="77777777" w:rsidR="00A9139D" w:rsidRP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Det blev tyst.</w:t>
      </w:r>
    </w:p>
    <w:p w14:paraId="5CBC8409" w14:textId="77777777" w:rsid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Nåja, yttrade Pamela, här sitter vi nu. Hon vände sig till Vera och frågade: Och vad har du haft för dig på sista tiden?</w:t>
      </w:r>
    </w:p>
    <w:p w14:paraId="6E6E621F" w14:textId="03133CD3" w:rsid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A9139D" w:rsidRPr="00314858">
        <w:rPr>
          <w:rFonts w:ascii="Verdana" w:hAnsi="Verdana"/>
          <w:color w:val="000000"/>
          <w:sz w:val="20"/>
          <w:lang w:val="fr-FR"/>
        </w:rPr>
        <w:t>Inget särskilt, sa Vera och började gräva i sin väska.</w:t>
      </w:r>
    </w:p>
    <w:p w14:paraId="1D834481" w14:textId="7058E2AD" w:rsid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A9139D" w:rsidRPr="00314858">
        <w:rPr>
          <w:rFonts w:ascii="Verdana" w:hAnsi="Verdana"/>
          <w:color w:val="000000"/>
          <w:sz w:val="20"/>
          <w:lang w:val="fr-FR"/>
        </w:rPr>
        <w:t>Här finns nog cigaretter, sa Eva, om du röker?</w:t>
      </w:r>
    </w:p>
    <w:p w14:paraId="09680C2B" w14:textId="30CAFDA4" w:rsid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A9139D" w:rsidRPr="00314858">
        <w:rPr>
          <w:rFonts w:ascii="Verdana" w:hAnsi="Verdana"/>
          <w:color w:val="000000"/>
          <w:sz w:val="20"/>
          <w:lang w:val="fr-FR"/>
        </w:rPr>
        <w:t>Tack ska du ha men det har jag aldrig försökt.</w:t>
      </w:r>
    </w:p>
    <w:p w14:paraId="218ADD62" w14:textId="75663488"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314858">
        <w:rPr>
          <w:rFonts w:ascii="Verdana" w:hAnsi="Verdana"/>
          <w:color w:val="000000"/>
          <w:sz w:val="20"/>
          <w:lang w:val="de-DE"/>
        </w:rPr>
        <w:t> </w:t>
      </w:r>
      <w:r w:rsidR="00A9139D" w:rsidRPr="00314858">
        <w:rPr>
          <w:rFonts w:ascii="Verdana" w:hAnsi="Verdana"/>
          <w:color w:val="000000"/>
          <w:sz w:val="20"/>
          <w:lang w:val="de-DE"/>
        </w:rPr>
        <w:t>Lustigt, alltihop, sa Kitty ut i luften.</w:t>
      </w:r>
    </w:p>
    <w:p w14:paraId="0EE4EDD1" w14:textId="565919EC"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Jag tänkte nog att man borde pröva på men det blev liksom inte av…</w:t>
      </w:r>
    </w:p>
    <w:p w14:paraId="7F84224B" w14:textId="77777777"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Tystnaden kom tillbaka.</w:t>
      </w:r>
    </w:p>
    <w:p w14:paraId="0B24A05E" w14:textId="77777777"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Eva tog sats, minns ni, började hon, kommer ni ihåg den gången, vi gick i åttan tror jag… Och de räddade sig in på dessa oundvikliga skolminnen och pratade uppsluppet och kallade varann Ami och Skrede och Pipsan, det skedde en befriande nerförenkling, ett slags förbarnsligande, man åt och drack och vande sig vid varandras nya ansikten. Nora satt i gungstolen och höll den i långsam rörelse, hon hade verkligen blivit mycket stor. Hon tittade på dem och sa ganska lite.</w:t>
      </w:r>
    </w:p>
    <w:p w14:paraId="7F53E33C"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Plötsligt yttrade Kitty: Jag vet, vi gav varann fåniga namn men Nora var bara Nora, suveränt! Varför det då? Och vad ska vi göra nu? Nora, du borde organisera oss, det vet jag att du kan. Tänk om vi i tur och ordning fick berätta ifall vi är gifta eller inte, om vi jobbar eller inte, alltså helt i korthet, och sen vet vi allt om varandra?</w:t>
      </w:r>
    </w:p>
    <w:p w14:paraId="69F295D8" w14:textId="5D713E20"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Men Kitty! utbrast Vera. Du är väl inte arg?</w:t>
      </w:r>
    </w:p>
    <w:p w14:paraId="410524C2" w14:textId="4CA0A447"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Inte alls, jag bara vet hur det blir; nån har vunnit på lotto och nån har blivit opererad eller rest till Madeira och sen kan vi prata lotto och operationer och sällskapsresor hur länge som helst.</w:t>
      </w:r>
    </w:p>
    <w:p w14:paraId="0CEAE2DC"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Pamela sa: Men nu kan vi ju inte prata om det längre? Varför är du så där?</w:t>
      </w:r>
    </w:p>
    <w:p w14:paraId="65696712" w14:textId="0EC681A6"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Hur vore det med lite kaffe? frågade Eva och Vera ropade: Men kunde vi inte få leka nånting? En sällskapslek. Nora?</w:t>
      </w:r>
    </w:p>
    <w:p w14:paraId="092A0E9C"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Nora kom upp ur gungstolen och klappade i händerna. Flickor, flickor, sa hon, jag har en idé.</w:t>
      </w:r>
    </w:p>
    <w:p w14:paraId="0DA2D8DF" w14:textId="706289D8"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Tyst i klassen! utropade Kitty, Nora har en idé. Tablå!</w:t>
      </w:r>
    </w:p>
    <w:p w14:paraId="65A7B2A7"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lastRenderedPageBreak/>
        <w:t>Eva lade varnande handen på Kittys arm och Nora fortsatte:</w:t>
      </w:r>
    </w:p>
    <w:p w14:paraId="62BF61AD" w14:textId="696BD6FD"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Minns ni den där om Vem skulle jag rädda först ur det brinnande huset?</w:t>
      </w:r>
    </w:p>
    <w:p w14:paraId="52E6620E" w14:textId="15BEEBB0"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Jag vet inte riktigt, sa Edith, vem man än räddade så var det på något sätt fel.</w:t>
      </w:r>
    </w:p>
    <w:p w14:paraId="0AEC220D"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Kitty räckte upp handen och sa med babyröst: Magistern, magistern! Kan vi inte få leka den där roliga leken att en går ut ur rummet och de andra säger sanningen?</w:t>
      </w:r>
    </w:p>
    <w:p w14:paraId="737F297D" w14:textId="21637439"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Hon är inte full, tänkte Eva, hon är ifrån sig. Vad ska jag göra…</w:t>
      </w:r>
    </w:p>
    <w:p w14:paraId="4C43FECC"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 xml:space="preserve">Nora ropade skämtsamt: Sista lektionen före jul! </w:t>
      </w:r>
      <w:r w:rsidRPr="00314858">
        <w:rPr>
          <w:rFonts w:ascii="Verdana" w:hAnsi="Verdana"/>
          <w:color w:val="000000"/>
          <w:sz w:val="20"/>
          <w:lang w:val="es-ES"/>
        </w:rPr>
        <w:t xml:space="preserve">Alla får ha roligt och prata fritt! Här är en bra lek; vad skulle ni göra om ni visste att ni hade så och så lång tid på er att leva? </w:t>
      </w:r>
      <w:r w:rsidRPr="00314858">
        <w:rPr>
          <w:rFonts w:ascii="Verdana" w:hAnsi="Verdana"/>
          <w:color w:val="000000"/>
          <w:sz w:val="20"/>
          <w:lang w:val="de-DE"/>
        </w:rPr>
        <w:t>Hon satte sig i gungstolen igen.</w:t>
      </w:r>
    </w:p>
    <w:p w14:paraId="1C41F4FF" w14:textId="4CD86748"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Fascinerande, sa Vera försiktigt.</w:t>
      </w:r>
    </w:p>
    <w:p w14:paraId="2FF8E063" w14:textId="6B30B8CD"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Hur lång tid har vi på oss? frågade Pamela.</w:t>
      </w:r>
    </w:p>
    <w:p w14:paraId="607753C5" w14:textId="5F7F9975"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Bestäm själva, sa Nora.</w:t>
      </w:r>
    </w:p>
    <w:p w14:paraId="1D3CF046" w14:textId="4EF04FD6"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En vecka?</w:t>
      </w:r>
    </w:p>
    <w:p w14:paraId="1B2368AA" w14:textId="7D5FD464"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Nej, sa Ann-Marie, då hinner man inte med nånting.</w:t>
      </w:r>
    </w:p>
    <w:p w14:paraId="0DE94AFF" w14:textId="74DA5127"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Ett halvår? föreslog Edith.</w:t>
      </w:r>
    </w:p>
    <w:p w14:paraId="49EEC19F" w14:textId="77777777"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Vera sa: Men då hinner man bli rädd!</w:t>
      </w:r>
    </w:p>
    <w:p w14:paraId="6786D84F" w14:textId="19C13942"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De kom överens om en månad, papper och penna delades ut, var och en skulle lämna fram det hon hade skrivit på bordet framför Eva, anonymt. Hon satt och såg på dem medan de skrev, så lydigt och allvarsamt, och undrade över att strikt förbehållsamma mänskor villigt lämnar ut sig när det är fråga om en sällskapslek. Hon kom att tänka på ämnesskrivningen; vad vet du om, vad kan du säga om</w:t>
      </w:r>
      <w:r w:rsidR="00314858">
        <w:rPr>
          <w:rFonts w:ascii="Verdana" w:hAnsi="Verdana"/>
          <w:color w:val="000000"/>
          <w:sz w:val="20"/>
          <w:lang w:val="de-DE"/>
        </w:rPr>
        <w:t xml:space="preserve"> – </w:t>
      </w:r>
      <w:r w:rsidRPr="00314858">
        <w:rPr>
          <w:rFonts w:ascii="Verdana" w:hAnsi="Verdana"/>
          <w:color w:val="000000"/>
          <w:sz w:val="20"/>
          <w:lang w:val="de-DE"/>
        </w:rPr>
        <w:t>och man hade mindre än en timme på sig.</w:t>
      </w:r>
    </w:p>
    <w:p w14:paraId="307DF412"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Nu kom de upp till henne, en efter en, och lämnade sina papper ihopvikta på bordet.</w:t>
      </w:r>
    </w:p>
    <w:p w14:paraId="217903C8" w14:textId="35483BA3"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Läs, sa Nora.</w:t>
      </w:r>
    </w:p>
    <w:p w14:paraId="3A92D5B7" w14:textId="77777777"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”Jag skulle göra huset rent”.</w:t>
      </w:r>
    </w:p>
    <w:p w14:paraId="41B47174" w14:textId="77777777" w:rsidR="00A9139D" w:rsidRPr="00314858" w:rsidRDefault="00A9139D" w:rsidP="00314858">
      <w:pPr>
        <w:suppressAutoHyphens/>
        <w:spacing w:after="0" w:line="240" w:lineRule="auto"/>
        <w:ind w:firstLine="283"/>
        <w:jc w:val="both"/>
        <w:rPr>
          <w:rFonts w:ascii="Verdana" w:hAnsi="Verdana"/>
          <w:color w:val="000000"/>
          <w:sz w:val="20"/>
          <w:lang w:val="sv"/>
        </w:rPr>
      </w:pPr>
      <w:r w:rsidRPr="00314858">
        <w:rPr>
          <w:rFonts w:ascii="Verdana" w:hAnsi="Verdana"/>
          <w:color w:val="000000"/>
          <w:sz w:val="20"/>
          <w:lang w:val="sv"/>
        </w:rPr>
        <w:t>Men det gör man väl ändå, utbrast Ann-Marie, och förresten, på en månad hinner det bli lortigt igen! Säger hon något mera?</w:t>
      </w:r>
    </w:p>
    <w:p w14:paraId="63C4445D" w14:textId="77777777" w:rsidR="00314858" w:rsidRDefault="00A9139D" w:rsidP="00314858">
      <w:pPr>
        <w:suppressAutoHyphens/>
        <w:spacing w:after="0" w:line="240" w:lineRule="auto"/>
        <w:ind w:firstLine="283"/>
        <w:jc w:val="both"/>
        <w:rPr>
          <w:rFonts w:ascii="Verdana" w:hAnsi="Verdana"/>
          <w:color w:val="000000"/>
          <w:sz w:val="20"/>
          <w:lang w:val="sv"/>
        </w:rPr>
      </w:pPr>
      <w:r w:rsidRPr="00314858">
        <w:rPr>
          <w:rFonts w:ascii="Verdana" w:hAnsi="Verdana"/>
          <w:color w:val="000000"/>
          <w:sz w:val="20"/>
          <w:lang w:val="sv"/>
        </w:rPr>
        <w:t>”Och bränna alla brev som kunde göra nån ledsen”.</w:t>
      </w:r>
    </w:p>
    <w:p w14:paraId="69E4EA41" w14:textId="2FBC3980" w:rsidR="00314858" w:rsidRDefault="00314858" w:rsidP="00314858">
      <w:pPr>
        <w:suppressAutoHyphens/>
        <w:spacing w:after="0" w:line="240" w:lineRule="auto"/>
        <w:ind w:firstLine="283"/>
        <w:jc w:val="both"/>
        <w:rPr>
          <w:rFonts w:ascii="Verdana" w:hAnsi="Verdana"/>
          <w:color w:val="000000"/>
          <w:sz w:val="20"/>
          <w:lang w:val="es-ES"/>
        </w:rPr>
      </w:pPr>
      <w:r>
        <w:rPr>
          <w:rFonts w:ascii="Verdana" w:hAnsi="Verdana"/>
          <w:color w:val="000000"/>
          <w:sz w:val="20"/>
          <w:lang w:val="sv"/>
        </w:rPr>
        <w:t>– </w:t>
      </w:r>
      <w:r w:rsidR="00A9139D" w:rsidRPr="00314858">
        <w:rPr>
          <w:rFonts w:ascii="Verdana" w:hAnsi="Verdana"/>
          <w:color w:val="000000"/>
          <w:sz w:val="20"/>
          <w:lang w:val="es-ES"/>
        </w:rPr>
        <w:t>Bra! ropade Kitty. Magistern, Nora? Hon måste få betyg. Tio!</w:t>
      </w:r>
    </w:p>
    <w:p w14:paraId="44B46447" w14:textId="2AD6B1CD"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 </w:t>
      </w:r>
      <w:r w:rsidR="00A9139D" w:rsidRPr="00314858">
        <w:rPr>
          <w:rFonts w:ascii="Verdana" w:hAnsi="Verdana"/>
          <w:color w:val="000000"/>
          <w:sz w:val="20"/>
          <w:lang w:val="es-ES"/>
        </w:rPr>
        <w:t xml:space="preserve">Nio minus, sa Nora. </w:t>
      </w:r>
      <w:r w:rsidR="00A9139D" w:rsidRPr="00314858">
        <w:rPr>
          <w:rFonts w:ascii="Verdana" w:hAnsi="Verdana"/>
          <w:color w:val="000000"/>
          <w:sz w:val="20"/>
          <w:lang w:val="de-DE"/>
        </w:rPr>
        <w:t>Motiveringen är självfallen och inte originell. Eva, gå vidare.</w:t>
      </w:r>
    </w:p>
    <w:p w14:paraId="5777DCDF" w14:textId="77777777"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”Jag skulle komma underfund med vad jag alltid har längtat efter att göra och göra det hänsynslöst och bara tänka på mig själv.”</w:t>
      </w:r>
    </w:p>
    <w:p w14:paraId="31B77D1D"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Edith sa: Men man hinner ju inte byta yrke på en månad… Och Ann-Marie: Men borde man inte få veta vad hon längtade efter?</w:t>
      </w:r>
    </w:p>
    <w:p w14:paraId="702276E6" w14:textId="22B19EED"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Hon visste väl inte från början, sa Vera och Nora avbröt: All det där kommer senare. Eva, ta nästa.</w:t>
      </w:r>
    </w:p>
    <w:p w14:paraId="4010C13F" w14:textId="6A5B237A"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Här är en mycket ful bild. Och under den en massa text som är överstruken med svart.</w:t>
      </w:r>
    </w:p>
    <w:p w14:paraId="58B3A4E4" w14:textId="018DC99D" w:rsidR="00314858" w:rsidRDefault="00314858" w:rsidP="00314858">
      <w:pPr>
        <w:suppressAutoHyphens/>
        <w:spacing w:after="0" w:line="240" w:lineRule="auto"/>
        <w:ind w:firstLine="283"/>
        <w:jc w:val="both"/>
        <w:rPr>
          <w:rFonts w:ascii="Verdana" w:hAnsi="Verdana"/>
          <w:color w:val="000000"/>
          <w:sz w:val="20"/>
        </w:rPr>
      </w:pPr>
      <w:r>
        <w:rPr>
          <w:rFonts w:ascii="Verdana" w:hAnsi="Verdana"/>
          <w:color w:val="000000"/>
          <w:sz w:val="20"/>
        </w:rPr>
        <w:t>–</w:t>
      </w:r>
      <w:r w:rsidRPr="00314858">
        <w:rPr>
          <w:rFonts w:ascii="Verdana" w:hAnsi="Verdana"/>
          <w:color w:val="000000"/>
          <w:sz w:val="20"/>
        </w:rPr>
        <w:t> </w:t>
      </w:r>
      <w:r w:rsidR="00A9139D" w:rsidRPr="00314858">
        <w:rPr>
          <w:rFonts w:ascii="Verdana" w:hAnsi="Verdana"/>
          <w:color w:val="000000"/>
          <w:sz w:val="20"/>
        </w:rPr>
        <w:t>Det är Kitty! ropade Edith.</w:t>
      </w:r>
    </w:p>
    <w:p w14:paraId="5F433405" w14:textId="35C848D0"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314858">
        <w:rPr>
          <w:rFonts w:ascii="Verdana" w:hAnsi="Verdana"/>
          <w:color w:val="000000"/>
          <w:sz w:val="20"/>
          <w:lang w:val="de-DE"/>
        </w:rPr>
        <w:t> </w:t>
      </w:r>
      <w:r w:rsidR="00A9139D" w:rsidRPr="00314858">
        <w:rPr>
          <w:rFonts w:ascii="Verdana" w:hAnsi="Verdana"/>
          <w:color w:val="000000"/>
          <w:sz w:val="20"/>
          <w:lang w:val="de-DE"/>
        </w:rPr>
        <w:t>Nej, det är inte jag!</w:t>
      </w:r>
    </w:p>
    <w:p w14:paraId="302F981B" w14:textId="77777777" w:rsidR="00A9139D" w:rsidRP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Pamela sa: Får vi titta på bilden?</w:t>
      </w:r>
    </w:p>
    <w:p w14:paraId="2CEB1A0D" w14:textId="77777777" w:rsidR="00A9139D" w:rsidRP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rPr>
        <w:t xml:space="preserve">Men Eva fortsatte: ”Att känna sig som en ballong som har tappat snöret. </w:t>
      </w:r>
      <w:r w:rsidRPr="00314858">
        <w:rPr>
          <w:rFonts w:ascii="Verdana" w:hAnsi="Verdana"/>
          <w:color w:val="000000"/>
          <w:sz w:val="20"/>
          <w:lang w:val="de-DE"/>
        </w:rPr>
        <w:t>Att bli klarvaken och se allting annorlunda. Att inte kunna förstå att de fortsätter fast man inte är med.” Är det inte bra?</w:t>
      </w:r>
    </w:p>
    <w:p w14:paraId="3904C62B"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Nora sa: Jodå. Men det går utanför ämnet. Hon har inte skrivit om vad hon skulle göra utan om hur det känns. Man måste hålla sig till reglerna.</w:t>
      </w:r>
    </w:p>
    <w:p w14:paraId="096E9682" w14:textId="52EA3275"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Du med dina regler, utbrast Edith och allihop började prata samtidigt, Eva vek upp ett papper som var tomt, hon reste sig för att ta in kaffet, nickade åt Kitty och de gick tillsammans ut i köket.</w:t>
      </w:r>
    </w:p>
    <w:p w14:paraId="7F71761B" w14:textId="4A381293"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Låt bli att gråta, sa Eva, snart går de hem och det är över.</w:t>
      </w:r>
    </w:p>
    <w:p w14:paraId="0505BB3B"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Kitty satte sig på diskbänken, hon sa: Det är visst inte över, det sitter i som helvete, de där hemska lekarna. Och trollet får i ringen gå och ingen vill ha’n, man blev utpekad, övergiven! Och det var att roa barn!</w:t>
      </w:r>
    </w:p>
    <w:p w14:paraId="5673C440" w14:textId="3EB9ECB6"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Jag minns, sa Eva. Det var grymt. Men det var ju så längesen?</w:t>
      </w:r>
    </w:p>
    <w:p w14:paraId="05DE90CE" w14:textId="0455DA86"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Kitty hörde inte på, hon fortsatte: Och intelligenslekarna sen senare, Noras kunskapsförhör, Eva hör på mig, lämna det där kaffet</w:t>
      </w:r>
      <w:r w:rsidR="00314858">
        <w:rPr>
          <w:rFonts w:ascii="Verdana" w:hAnsi="Verdana"/>
          <w:color w:val="000000"/>
          <w:sz w:val="20"/>
          <w:lang w:val="de-DE"/>
        </w:rPr>
        <w:t xml:space="preserve"> – </w:t>
      </w:r>
      <w:r w:rsidRPr="00314858">
        <w:rPr>
          <w:rFonts w:ascii="Verdana" w:hAnsi="Verdana"/>
          <w:color w:val="000000"/>
          <w:sz w:val="20"/>
          <w:lang w:val="de-DE"/>
        </w:rPr>
        <w:t>man kunde inte rädda sig undan för då var man feg, en dålig förlorare!</w:t>
      </w:r>
    </w:p>
    <w:p w14:paraId="1695938E" w14:textId="450B0AED"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 </w:t>
      </w:r>
      <w:r w:rsidR="00A9139D" w:rsidRPr="00314858">
        <w:rPr>
          <w:rFonts w:ascii="Verdana" w:hAnsi="Verdana"/>
          <w:color w:val="000000"/>
          <w:sz w:val="20"/>
          <w:lang w:val="de-DE"/>
        </w:rPr>
        <w:t>Jovisst var det hemskt. Nu tar jag in kaffet. Snälla Kitty ta den andra brickan men försiktigt, den där karaffen fick jag av klassen när jag slutade, minns du? Det var Nora som valde den.</w:t>
      </w:r>
    </w:p>
    <w:p w14:paraId="6E5CF3C7" w14:textId="79A3829E"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Det tror jag gärna, sa Kitty. Vet du vad min morbror en gång sa om en hemskt ful glaskaraffin? Vänta, gå inte! Kan du förlåta mig om jag säger nånting fult åt Nora? Det kan väl inte förstöra din bjudning?</w:t>
      </w:r>
    </w:p>
    <w:p w14:paraId="3EBF0DAE" w14:textId="1EE497AE"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Är det nödvändigt?</w:t>
      </w:r>
    </w:p>
    <w:p w14:paraId="62507DF0" w14:textId="676B908C"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Jo, så känns det.</w:t>
      </w:r>
    </w:p>
    <w:p w14:paraId="4FBEC9A1" w14:textId="0C203100"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Nå säg det då i herrans namn, sa Eva och bar in kaffet, hon var ganska trött.</w:t>
      </w:r>
    </w:p>
    <w:p w14:paraId="19E3E80A" w14:textId="29CFF959"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Inte konjak för mig, sa Pamela, jag tar bara likör.</w:t>
      </w:r>
    </w:p>
    <w:p w14:paraId="09C453D7" w14:textId="79AE9EFE" w:rsid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A9139D" w:rsidRPr="00314858">
        <w:rPr>
          <w:rFonts w:ascii="Verdana" w:hAnsi="Verdana"/>
          <w:color w:val="000000"/>
          <w:sz w:val="20"/>
          <w:lang w:val="de-DE"/>
        </w:rPr>
        <w:t xml:space="preserve">Den är mycket starkare, sa Kitty, du vet ingenting om sprit. Men titta på denna praktfulla glaskaraffin! Det är Nora som har valt ut den, vem annan? För fyrtio år sen och ingen har vågat ha sönder den. </w:t>
      </w:r>
      <w:r w:rsidR="00A9139D" w:rsidRPr="00314858">
        <w:rPr>
          <w:rFonts w:ascii="Verdana" w:hAnsi="Verdana"/>
          <w:color w:val="000000"/>
          <w:sz w:val="20"/>
          <w:lang w:val="fr-FR"/>
        </w:rPr>
        <w:t>Nora! Vill du veta vad min morbror sa om en glaskaraffin? På släktbjudning. Han sa: Har ni nånsin sett en tupp pinka i en glaskaraffin!?</w:t>
      </w:r>
    </w:p>
    <w:p w14:paraId="3AE5B1A9" w14:textId="68CBCC7B" w:rsidR="00314858" w:rsidRDefault="00314858" w:rsidP="00314858">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Pr="00314858">
        <w:rPr>
          <w:rFonts w:ascii="Verdana" w:hAnsi="Verdana"/>
          <w:color w:val="000000"/>
          <w:sz w:val="20"/>
          <w:lang w:val="es-ES"/>
        </w:rPr>
        <w:t> </w:t>
      </w:r>
      <w:r w:rsidR="00A9139D" w:rsidRPr="00314858">
        <w:rPr>
          <w:rFonts w:ascii="Verdana" w:hAnsi="Verdana"/>
          <w:color w:val="000000"/>
          <w:sz w:val="20"/>
          <w:lang w:val="es-ES"/>
        </w:rPr>
        <w:t>Men herregud, utbrast Pamela, vad kan han ha menat med det?</w:t>
      </w:r>
    </w:p>
    <w:p w14:paraId="2A3A74EB" w14:textId="0E42BE08" w:rsidR="00314858" w:rsidRDefault="00314858" w:rsidP="00314858">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 </w:t>
      </w:r>
      <w:r w:rsidR="00A9139D" w:rsidRPr="00314858">
        <w:rPr>
          <w:rFonts w:ascii="Verdana" w:hAnsi="Verdana"/>
          <w:color w:val="000000"/>
          <w:sz w:val="20"/>
          <w:lang w:val="es-ES"/>
        </w:rPr>
        <w:t>Chockera dem, förklarade Nora älskvärt, han behövde väl avreagera sig. Men snälla Kitty, nuförtiden blir man inte chockerad av skatologiska barnsligheter. Hur gammal blev han, din morbror?</w:t>
      </w:r>
    </w:p>
    <w:p w14:paraId="3EE13AC4" w14:textId="3CA55E7F" w:rsidR="00A9139D" w:rsidRPr="00314858" w:rsidRDefault="00314858" w:rsidP="00314858">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 </w:t>
      </w:r>
      <w:r w:rsidR="00A9139D" w:rsidRPr="00314858">
        <w:rPr>
          <w:rFonts w:ascii="Verdana" w:hAnsi="Verdana"/>
          <w:color w:val="000000"/>
          <w:sz w:val="20"/>
          <w:lang w:val="es-ES"/>
        </w:rPr>
        <w:t>Nittitvå.</w:t>
      </w:r>
    </w:p>
    <w:p w14:paraId="14728435" w14:textId="77777777" w:rsidR="00314858" w:rsidRDefault="00A9139D" w:rsidP="00314858">
      <w:pPr>
        <w:suppressAutoHyphens/>
        <w:spacing w:after="0" w:line="240" w:lineRule="auto"/>
        <w:ind w:firstLine="283"/>
        <w:jc w:val="both"/>
        <w:rPr>
          <w:rFonts w:ascii="Verdana" w:hAnsi="Verdana"/>
          <w:color w:val="000000"/>
          <w:sz w:val="20"/>
          <w:lang w:val="es-ES"/>
        </w:rPr>
      </w:pPr>
      <w:r w:rsidRPr="00314858">
        <w:rPr>
          <w:rFonts w:ascii="Verdana" w:hAnsi="Verdana"/>
          <w:color w:val="000000"/>
          <w:sz w:val="20"/>
          <w:lang w:val="es-ES"/>
        </w:rPr>
        <w:t>Nu börjar hon gråta igen, tänkte Eva, och hur ska jag få hem dem…</w:t>
      </w:r>
    </w:p>
    <w:p w14:paraId="1032308D" w14:textId="0416F9C7" w:rsidR="00314858" w:rsidRDefault="00314858" w:rsidP="00314858">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 </w:t>
      </w:r>
      <w:r w:rsidR="00A9139D" w:rsidRPr="00314858">
        <w:rPr>
          <w:rFonts w:ascii="Verdana" w:hAnsi="Verdana"/>
          <w:color w:val="000000"/>
          <w:sz w:val="20"/>
          <w:lang w:val="es-ES"/>
        </w:rPr>
        <w:t>På tal om döden, sa Ann-Marie hastigt, har ni sett att de inte har ordentliga kors i tidningen längre, somliga har fåglar och palmkvistar och allt möjligt…</w:t>
      </w:r>
    </w:p>
    <w:p w14:paraId="55617A75" w14:textId="3AFCF777"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 </w:t>
      </w:r>
      <w:r w:rsidR="00A9139D" w:rsidRPr="00314858">
        <w:rPr>
          <w:rFonts w:ascii="Verdana" w:hAnsi="Verdana"/>
          <w:color w:val="000000"/>
          <w:sz w:val="20"/>
          <w:lang w:val="es-ES"/>
        </w:rPr>
        <w:t xml:space="preserve">De gör sig till, sa Edith. </w:t>
      </w:r>
      <w:r w:rsidR="00A9139D" w:rsidRPr="00314858">
        <w:rPr>
          <w:rFonts w:ascii="Verdana" w:hAnsi="Verdana"/>
          <w:color w:val="000000"/>
          <w:sz w:val="20"/>
          <w:lang w:val="de-DE"/>
        </w:rPr>
        <w:t>Och vad har vi med det att göra?</w:t>
      </w:r>
    </w:p>
    <w:p w14:paraId="1B4A10AC"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Det hade börjat blåsa och när det blev tyst i rummet tittade de på yrvädret som slog snö över rutorna, nån sa att det kan bli svårt att få taxi och till vem skulle den först och med ens var det alldeles som vanligt.</w:t>
      </w:r>
    </w:p>
    <w:p w14:paraId="7F58997B" w14:textId="5E089E9B"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Vi behöver två, sa Nora, och Eva sa att hon hade nog tänkt sig lite nattmat, alla steg upp och började leta omkring efter väskor och glasögon och cigaretter. Nora reste sin stora tyngd ur gungstolen och yttrade: Vi har stannat alldeles för länge, det är faktiskt på tiden att vi ger oss av. Eva, det har varit en fin kväll. Kitty, där har du din väska.</w:t>
      </w:r>
    </w:p>
    <w:p w14:paraId="40DAECAC" w14:textId="77777777" w:rsid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de-DE"/>
        </w:rPr>
        <w:t xml:space="preserve">Kitty sa: Jag vet själv var jag har min väska! </w:t>
      </w:r>
      <w:r w:rsidRPr="00314858">
        <w:rPr>
          <w:rFonts w:ascii="Verdana" w:hAnsi="Verdana"/>
          <w:color w:val="000000"/>
          <w:sz w:val="20"/>
          <w:lang w:val="fr-FR"/>
        </w:rPr>
        <w:t>Bossa inte. Vill du höra mer om min morbror? Vet du vad han sa: Gör vad ni gör och gör er olyckliga, lägg er i sängen med stövlarna på och släng ut pissepottor genom fönstret!</w:t>
      </w:r>
    </w:p>
    <w:p w14:paraId="2BD1F475" w14:textId="688F52F2" w:rsidR="00A9139D" w:rsidRP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A9139D" w:rsidRPr="00314858">
        <w:rPr>
          <w:rFonts w:ascii="Verdana" w:hAnsi="Verdana"/>
          <w:color w:val="000000"/>
          <w:sz w:val="20"/>
          <w:lang w:val="fr-FR"/>
        </w:rPr>
        <w:t xml:space="preserve">Ja, varför inte, sa Nora eftertänksamt, hon betraktade Kitty ett ögonblick och fortsatte: Har ni nu sagt adjö och har ni allting med er? </w:t>
      </w:r>
      <w:r w:rsidR="00A9139D" w:rsidRPr="00314858">
        <w:rPr>
          <w:rFonts w:ascii="Verdana" w:hAnsi="Verdana"/>
          <w:color w:val="000000"/>
          <w:sz w:val="20"/>
          <w:lang w:val="de-DE"/>
        </w:rPr>
        <w:t>Eva, kan du ringa taxi? Ta två och be dem backa in i portgången för det är halt.</w:t>
      </w:r>
    </w:p>
    <w:p w14:paraId="6C401232" w14:textId="77777777" w:rsidR="00314858" w:rsidRDefault="00A9139D" w:rsidP="00314858">
      <w:pPr>
        <w:suppressAutoHyphens/>
        <w:spacing w:after="0" w:line="240" w:lineRule="auto"/>
        <w:ind w:firstLine="283"/>
        <w:jc w:val="both"/>
        <w:rPr>
          <w:rFonts w:ascii="Verdana" w:hAnsi="Verdana"/>
          <w:color w:val="000000"/>
          <w:sz w:val="20"/>
          <w:lang w:val="de-DE"/>
        </w:rPr>
      </w:pPr>
      <w:r w:rsidRPr="00314858">
        <w:rPr>
          <w:rFonts w:ascii="Verdana" w:hAnsi="Verdana"/>
          <w:color w:val="000000"/>
          <w:sz w:val="20"/>
          <w:lang w:val="de-DE"/>
        </w:rPr>
        <w:t>Eva stod med luren för örat och väntade att det skulle kopplas till taxicentralen. Det bara tutade. Hon sträckte ut handen och drog Nora närmare så att de väntade båda på signalen.</w:t>
      </w:r>
    </w:p>
    <w:p w14:paraId="14CEED3B" w14:textId="5E23F47B" w:rsidR="00314858" w:rsidRDefault="00314858" w:rsidP="0031485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A9139D" w:rsidRPr="00314858">
        <w:rPr>
          <w:rFonts w:ascii="Verdana" w:hAnsi="Verdana"/>
          <w:color w:val="000000"/>
          <w:sz w:val="20"/>
          <w:lang w:val="de-DE"/>
        </w:rPr>
        <w:t>Kitty? sa Nora över axeln, bara en sak; kan du vara så snäll och tala om för mig vad du skrev på det där papperet? Fast det är utanför spelreglerna.</w:t>
      </w:r>
    </w:p>
    <w:p w14:paraId="3779324F" w14:textId="1C41BA35" w:rsid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A9139D" w:rsidRPr="00314858">
        <w:rPr>
          <w:rFonts w:ascii="Verdana" w:hAnsi="Verdana"/>
          <w:color w:val="000000"/>
          <w:sz w:val="20"/>
          <w:lang w:val="de-DE"/>
        </w:rPr>
        <w:t xml:space="preserve">För all del, sa Kitty. </w:t>
      </w:r>
      <w:r w:rsidR="00A9139D" w:rsidRPr="00314858">
        <w:rPr>
          <w:rFonts w:ascii="Verdana" w:hAnsi="Verdana"/>
          <w:color w:val="000000"/>
          <w:sz w:val="20"/>
          <w:lang w:val="fr-FR"/>
        </w:rPr>
        <w:t>Att fortsätta som vanligt.</w:t>
      </w:r>
    </w:p>
    <w:p w14:paraId="296776C4" w14:textId="7F3246FD" w:rsidR="00A9139D" w:rsidRPr="00314858" w:rsidRDefault="00314858" w:rsidP="00314858">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A9139D" w:rsidRPr="00314858">
        <w:rPr>
          <w:rFonts w:ascii="Verdana" w:hAnsi="Verdana"/>
          <w:color w:val="000000"/>
          <w:sz w:val="20"/>
          <w:lang w:val="fr-FR"/>
        </w:rPr>
        <w:t>Tio plus! ropade Nora.</w:t>
      </w:r>
    </w:p>
    <w:p w14:paraId="014413AD" w14:textId="77777777" w:rsidR="00A9139D" w:rsidRP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Eva upprepade: Sex tre fyra, alltså två bilar, och om ni kan backa in dem i portgången?</w:t>
      </w:r>
    </w:p>
    <w:p w14:paraId="10D43FFA" w14:textId="2BB3787D" w:rsidR="00836409" w:rsidRPr="00314858" w:rsidRDefault="00A9139D" w:rsidP="00314858">
      <w:pPr>
        <w:suppressAutoHyphens/>
        <w:spacing w:after="0" w:line="240" w:lineRule="auto"/>
        <w:ind w:firstLine="283"/>
        <w:jc w:val="both"/>
        <w:rPr>
          <w:rFonts w:ascii="Verdana" w:hAnsi="Verdana"/>
          <w:color w:val="000000"/>
          <w:sz w:val="20"/>
          <w:lang w:val="fr-FR"/>
        </w:rPr>
      </w:pPr>
      <w:r w:rsidRPr="00314858">
        <w:rPr>
          <w:rFonts w:ascii="Verdana" w:hAnsi="Verdana"/>
          <w:color w:val="000000"/>
          <w:sz w:val="20"/>
          <w:lang w:val="fr-FR"/>
        </w:rPr>
        <w:t>De tog farväl av varandra i tamburen, med en ömhet som var uppriktig, om än till intet förpliktande.</w:t>
      </w:r>
    </w:p>
    <w:sectPr w:rsidR="00836409" w:rsidRPr="00314858" w:rsidSect="0031485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96B39" w14:textId="77777777" w:rsidR="00F726AB" w:rsidRDefault="00F726AB" w:rsidP="00314858">
      <w:pPr>
        <w:spacing w:after="0" w:line="240" w:lineRule="auto"/>
      </w:pPr>
      <w:r>
        <w:separator/>
      </w:r>
    </w:p>
  </w:endnote>
  <w:endnote w:type="continuationSeparator" w:id="0">
    <w:p w14:paraId="7B830182" w14:textId="77777777" w:rsidR="00F726AB" w:rsidRDefault="00F726AB" w:rsidP="00314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79AAE" w14:textId="77777777" w:rsidR="00314858" w:rsidRDefault="00314858"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469F95" w14:textId="77777777" w:rsidR="00314858" w:rsidRDefault="00314858" w:rsidP="003148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F7DE" w14:textId="27C75056" w:rsidR="00314858" w:rsidRPr="00314858" w:rsidRDefault="00314858" w:rsidP="00314858">
    <w:pPr>
      <w:pStyle w:val="Footer"/>
      <w:ind w:right="360"/>
      <w:rPr>
        <w:rFonts w:ascii="Arial" w:hAnsi="Arial" w:cs="Arial"/>
        <w:color w:val="999999"/>
        <w:sz w:val="20"/>
        <w:lang w:val="ru-RU"/>
      </w:rPr>
    </w:pPr>
    <w:r w:rsidRPr="00314858">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314858">
      <w:rPr>
        <w:rStyle w:val="PageNumber"/>
        <w:rFonts w:ascii="Arial" w:hAnsi="Arial" w:cs="Arial"/>
        <w:color w:val="999999"/>
        <w:sz w:val="20"/>
        <w:lang w:val="ru-RU"/>
      </w:rPr>
      <w:t xml:space="preserve"> </w:t>
    </w:r>
    <w:r w:rsidRPr="00314858">
      <w:rPr>
        <w:rStyle w:val="PageNumber"/>
        <w:rFonts w:ascii="Arial" w:hAnsi="Arial" w:cs="Arial"/>
        <w:color w:val="999999"/>
        <w:sz w:val="20"/>
      </w:rPr>
      <w:t>http</w:t>
    </w:r>
    <w:r w:rsidRPr="00314858">
      <w:rPr>
        <w:rStyle w:val="PageNumber"/>
        <w:rFonts w:ascii="Arial" w:hAnsi="Arial" w:cs="Arial"/>
        <w:color w:val="999999"/>
        <w:sz w:val="20"/>
        <w:lang w:val="ru-RU"/>
      </w:rPr>
      <w:t>://</w:t>
    </w:r>
    <w:r w:rsidRPr="00314858">
      <w:rPr>
        <w:rStyle w:val="PageNumber"/>
        <w:rFonts w:ascii="Arial" w:hAnsi="Arial" w:cs="Arial"/>
        <w:color w:val="999999"/>
        <w:sz w:val="20"/>
      </w:rPr>
      <w:t>artefact</w:t>
    </w:r>
    <w:r w:rsidRPr="00314858">
      <w:rPr>
        <w:rStyle w:val="PageNumber"/>
        <w:rFonts w:ascii="Arial" w:hAnsi="Arial" w:cs="Arial"/>
        <w:color w:val="999999"/>
        <w:sz w:val="20"/>
        <w:lang w:val="ru-RU"/>
      </w:rPr>
      <w:t>.</w:t>
    </w:r>
    <w:r w:rsidRPr="00314858">
      <w:rPr>
        <w:rStyle w:val="PageNumber"/>
        <w:rFonts w:ascii="Arial" w:hAnsi="Arial" w:cs="Arial"/>
        <w:color w:val="999999"/>
        <w:sz w:val="20"/>
      </w:rPr>
      <w:t>lib</w:t>
    </w:r>
    <w:r w:rsidRPr="00314858">
      <w:rPr>
        <w:rStyle w:val="PageNumber"/>
        <w:rFonts w:ascii="Arial" w:hAnsi="Arial" w:cs="Arial"/>
        <w:color w:val="999999"/>
        <w:sz w:val="20"/>
        <w:lang w:val="ru-RU"/>
      </w:rPr>
      <w:t>.</w:t>
    </w:r>
    <w:r w:rsidRPr="00314858">
      <w:rPr>
        <w:rStyle w:val="PageNumber"/>
        <w:rFonts w:ascii="Arial" w:hAnsi="Arial" w:cs="Arial"/>
        <w:color w:val="999999"/>
        <w:sz w:val="20"/>
      </w:rPr>
      <w:t>ru</w:t>
    </w:r>
    <w:r w:rsidRPr="0031485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0BA7" w14:textId="77777777" w:rsidR="00314858" w:rsidRDefault="00314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9331A" w14:textId="77777777" w:rsidR="00F726AB" w:rsidRDefault="00F726AB" w:rsidP="00314858">
      <w:pPr>
        <w:spacing w:after="0" w:line="240" w:lineRule="auto"/>
      </w:pPr>
      <w:r>
        <w:separator/>
      </w:r>
    </w:p>
  </w:footnote>
  <w:footnote w:type="continuationSeparator" w:id="0">
    <w:p w14:paraId="169FF0EA" w14:textId="77777777" w:rsidR="00F726AB" w:rsidRDefault="00F726AB" w:rsidP="00314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FA85" w14:textId="77777777" w:rsidR="00314858" w:rsidRDefault="00314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EBA5" w14:textId="4095CC51" w:rsidR="00314858" w:rsidRPr="00314858" w:rsidRDefault="00314858" w:rsidP="00314858">
    <w:pPr>
      <w:pStyle w:val="Header"/>
      <w:rPr>
        <w:rFonts w:ascii="Arial" w:hAnsi="Arial" w:cs="Arial"/>
        <w:color w:val="999999"/>
        <w:sz w:val="20"/>
        <w:lang w:val="ru-RU"/>
      </w:rPr>
    </w:pPr>
    <w:r w:rsidRPr="00314858">
      <w:rPr>
        <w:rFonts w:ascii="Arial" w:hAnsi="Arial" w:cs="Arial"/>
        <w:color w:val="999999"/>
        <w:sz w:val="20"/>
        <w:lang w:val="ru-RU"/>
      </w:rPr>
      <w:t xml:space="preserve">Библиотека «Артефакт» </w:t>
    </w:r>
    <w:r>
      <w:rPr>
        <w:rFonts w:ascii="Arial" w:hAnsi="Arial" w:cs="Arial"/>
        <w:color w:val="999999"/>
        <w:sz w:val="20"/>
        <w:lang w:val="ru-RU"/>
      </w:rPr>
      <w:t>–</w:t>
    </w:r>
    <w:r w:rsidRPr="00314858">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8DB4C" w14:textId="77777777" w:rsidR="00314858" w:rsidRDefault="003148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4858"/>
    <w:rsid w:val="00326F90"/>
    <w:rsid w:val="00836409"/>
    <w:rsid w:val="00A9139D"/>
    <w:rsid w:val="00AA1D8D"/>
    <w:rsid w:val="00B47730"/>
    <w:rsid w:val="00CB0664"/>
    <w:rsid w:val="00F63CD6"/>
    <w:rsid w:val="00F726A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ACA12"/>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A9139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A9139D"/>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7">
    <w:name w:val="Para 07"/>
    <w:basedOn w:val="Normal"/>
    <w:qFormat/>
    <w:rsid w:val="00A9139D"/>
    <w:pPr>
      <w:spacing w:after="0" w:line="288" w:lineRule="atLeast"/>
      <w:jc w:val="center"/>
    </w:pPr>
    <w:rPr>
      <w:rFonts w:ascii="Cambria" w:eastAsia="Cambria" w:hAnsi="Cambria" w:cs="Cambria"/>
      <w:color w:val="000000"/>
      <w:sz w:val="24"/>
      <w:szCs w:val="24"/>
      <w:lang w:val="sv" w:eastAsia="sv"/>
    </w:rPr>
  </w:style>
  <w:style w:type="character" w:customStyle="1" w:styleId="1Text">
    <w:name w:val="1 Text"/>
    <w:rsid w:val="00A9139D"/>
    <w:rPr>
      <w:b/>
      <w:bCs/>
    </w:rPr>
  </w:style>
  <w:style w:type="character" w:styleId="PageNumber">
    <w:name w:val="page number"/>
    <w:basedOn w:val="DefaultParagraphFont"/>
    <w:uiPriority w:val="99"/>
    <w:semiHidden/>
    <w:unhideWhenUsed/>
    <w:rsid w:val="00314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62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1891</Words>
  <Characters>8302</Characters>
  <Application>Microsoft Office Word</Application>
  <DocSecurity>0</DocSecurity>
  <Lines>166</Lines>
  <Paragraphs>105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Sällskapslek</dc:title>
  <dc:subject/>
  <dc:creator>Tove Jansson</dc:creator>
  <cp:keywords/>
  <dc:description/>
  <cp:lastModifiedBy>Andrey Piskunov</cp:lastModifiedBy>
  <cp:revision>5</cp:revision>
  <dcterms:created xsi:type="dcterms:W3CDTF">2013-12-23T23:15:00Z</dcterms:created>
  <dcterms:modified xsi:type="dcterms:W3CDTF">2025-06-22T01:03:00Z</dcterms:modified>
  <cp:category/>
</cp:coreProperties>
</file>