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13376" w14:textId="5DBA9052" w:rsidR="00EF1D1D" w:rsidRPr="00A874B7" w:rsidRDefault="00EF1D1D" w:rsidP="00A874B7">
      <w:pPr>
        <w:pStyle w:val="Para03"/>
        <w:suppressAutoHyphens/>
        <w:spacing w:beforeLines="0" w:line="240" w:lineRule="auto"/>
        <w:jc w:val="both"/>
        <w:rPr>
          <w:rFonts w:ascii="Verdana" w:hAnsi="Verdana"/>
          <w:b/>
          <w:sz w:val="32"/>
        </w:rPr>
      </w:pPr>
      <w:r w:rsidRPr="00A874B7">
        <w:rPr>
          <w:rFonts w:ascii="Verdana" w:hAnsi="Verdana"/>
          <w:b/>
          <w:sz w:val="32"/>
        </w:rPr>
        <w:t>Lossa sand</w:t>
      </w:r>
    </w:p>
    <w:p w14:paraId="475EA14C" w14:textId="77777777" w:rsidR="00A874B7" w:rsidRPr="00A874B7" w:rsidRDefault="0064062C" w:rsidP="00A874B7">
      <w:pPr>
        <w:pStyle w:val="Para03"/>
        <w:suppressAutoHyphens/>
        <w:spacing w:beforeLines="0" w:line="240" w:lineRule="auto"/>
        <w:jc w:val="both"/>
        <w:rPr>
          <w:rFonts w:ascii="Verdana" w:hAnsi="Verdana"/>
          <w:sz w:val="24"/>
          <w:lang w:val="sv-SE"/>
        </w:rPr>
      </w:pPr>
      <w:r w:rsidRPr="00A874B7">
        <w:rPr>
          <w:rFonts w:ascii="Verdana" w:hAnsi="Verdana"/>
          <w:sz w:val="24"/>
          <w:lang w:val="sv-SE"/>
        </w:rPr>
        <w:t>Tove Jansson</w:t>
      </w:r>
    </w:p>
    <w:p w14:paraId="3C8017E0" w14:textId="145EBF66" w:rsidR="00A874B7" w:rsidRPr="00A874B7" w:rsidRDefault="00A874B7" w:rsidP="00A874B7">
      <w:pPr>
        <w:pStyle w:val="Para03"/>
        <w:suppressAutoHyphens/>
        <w:spacing w:beforeLines="0" w:line="240" w:lineRule="auto"/>
        <w:ind w:firstLine="283"/>
        <w:jc w:val="both"/>
        <w:rPr>
          <w:rFonts w:ascii="Verdana" w:hAnsi="Verdana"/>
          <w:sz w:val="20"/>
          <w:lang w:val="sv-SE"/>
        </w:rPr>
      </w:pPr>
    </w:p>
    <w:p w14:paraId="3C8017E0" w14:textId="145EBF66" w:rsidR="00EF1D1D" w:rsidRPr="00A874B7" w:rsidRDefault="00EF1D1D" w:rsidP="00A874B7">
      <w:pPr>
        <w:pStyle w:val="Para04"/>
        <w:suppressAutoHyphens/>
        <w:spacing w:beforeLines="0" w:line="240" w:lineRule="auto"/>
        <w:ind w:firstLine="283"/>
        <w:jc w:val="both"/>
        <w:rPr>
          <w:rFonts w:ascii="Verdana" w:hAnsi="Verdana"/>
          <w:sz w:val="20"/>
        </w:rPr>
      </w:pPr>
      <w:r w:rsidRPr="00A874B7">
        <w:rPr>
          <w:rFonts w:ascii="Verdana" w:hAnsi="Verdana"/>
          <w:sz w:val="20"/>
        </w:rPr>
        <w:t>Sandskutan hade gått in vid berget och cementsäckarna var lämpade iland. Nu höll de på med att lossa sanden. De hade fått tag i en stark karl för att sköta skottkärran. Gång på gång körde han den över, långsamt i början men sedan med långa sviktande steg som satte plankan i gungning, knyckte till vid berget och fick upp kärrhjulet på nästa planka, rände uppför med god fart och lät lasset gå. När sanden flöt ut vände han sig bortåt mot sjön och krafsade sig i huvudet som om det hela inte angick honom det minsta och bara var för roskull. Ryggen och armarna blänkte i solskenet. Byxorna var mycket strama och han hade en liten flottig mössa, den var knappast mer än ett löv som hade råkat singla ner över hans hår. Slutligen sträckte han ut armen, skakade kärran tom och vippade den runt i en enda svängande rörelse, skramlade nerför berget igen och över till båten. Medan skottkärran gick över plankan hördes bara de lätta stegen av hans fötter. Sedan spottade han över relingen som om han ägde hela världen och struntade i det. Han lät de andra vinscha upp sandtunnan och tömma den. Han var underbar.</w:t>
      </w:r>
    </w:p>
    <w:p w14:paraId="1920B655" w14:textId="77777777" w:rsidR="00EF1D1D" w:rsidRPr="00A874B7" w:rsidRDefault="00EF1D1D" w:rsidP="00A874B7">
      <w:pPr>
        <w:pStyle w:val="Para01"/>
        <w:suppressAutoHyphens/>
        <w:spacing w:beforeLines="0" w:line="240" w:lineRule="auto"/>
        <w:ind w:firstLine="283"/>
        <w:jc w:val="both"/>
        <w:rPr>
          <w:rFonts w:ascii="Verdana" w:hAnsi="Verdana"/>
          <w:sz w:val="20"/>
        </w:rPr>
      </w:pPr>
      <w:r w:rsidRPr="00A874B7">
        <w:rPr>
          <w:rFonts w:ascii="Verdana" w:hAnsi="Verdana"/>
          <w:sz w:val="20"/>
        </w:rPr>
        <w:t>Hon stod och hängde vid cementsäckarna och tittade på. Ingenting av betydelse hade hänt sen hon lärde sig dyka med volt och nu kom allting på en gång, både sandlossning och undervattenssprängning. Hon kunde inte vara på två ställen samtidigt, det var omöjligt. Först händer ingenting och ingenting och sen måste man välja, det är hårt.</w:t>
      </w:r>
    </w:p>
    <w:p w14:paraId="16FF9912"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sv"/>
        </w:rPr>
        <w:t xml:space="preserve">Hon hade stigit upp klockan fyra för att inte förlora tid och för att kunna äga hela villan. Väggarna och golvet var indelade i nya ytor av solsken som inte kom tillbaka på hela dagen, det sovande huset genomströmmades av tidigt ljus med alla sina gula fernisserade sommarväggar och det var fullständigt tyst. </w:t>
      </w:r>
      <w:r w:rsidRPr="00A874B7">
        <w:rPr>
          <w:rFonts w:ascii="Verdana" w:hAnsi="Verdana"/>
          <w:color w:val="000000"/>
          <w:sz w:val="20"/>
          <w:lang w:val="de-DE"/>
        </w:rPr>
        <w:t>Hon öppnade verandafönstret och gardinen buktade sig inåt i en stor långsam rörelse, luften därute var kall. Det fanns bara två köttbullar kvar i skafferiet. Hon tippade in dem i munnen över tallrikskanten, slickade av den stelnade såsen, hastigt, och tog den ena limpan ur plåtlådan.</w:t>
      </w:r>
    </w:p>
    <w:p w14:paraId="66A0183C"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Det luktade morgon i trädgården, en kylig och förväntansfull doft, gruset var vått och gjorde ont i fötterna. Med varje steg kom hon längre bort från villan, springande och ätande, ner mot stranden och vidare över stenarna, hopp och tvåsteg, helt preciserat. Hon åt hela tiden.</w:t>
      </w:r>
    </w:p>
    <w:p w14:paraId="26CEA7B1"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Nu tog han sats och balanserade skottkärran över plankan igen, vid fjärde steget ändrade han takt och gick över i långa sviktande språng, sen knycken och det klattrande hårda ljudet när kärran löpte över berg. En ny ström av sand bredde ut sig och han vände ansiktet mot sjön.</w:t>
      </w:r>
    </w:p>
    <w:p w14:paraId="6103E85F"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Hon stod bakom cementsäckarna och avundades honom våldsamt. Det var nu det måste göras, nu eller aldrig mer. Hon sprang över till båten och skrek ner i lastrummet: Får jag hjälpa till? Rösten slog över och hon skämdes.</w:t>
      </w:r>
    </w:p>
    <w:p w14:paraId="6DF671C1"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Nere i mörkret stod två gubbar, de svarade inte. De tittade upp en enda gång och fortsatte med att skyffla sand, tunnan var nästan full. Hon satte sig på däcket och väntade ödmjukt. Han kom tillbaka med skottkärran och sanden lämpades upp. Två gånger kom han tillbaka och hon vågade inte titta på honom. Den tredje gången lät de henne gå ner i lastrummet.</w:t>
      </w:r>
    </w:p>
    <w:p w14:paraId="2276F2E0"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Dagsljuset försvann som bakom en dörr, det väldiga rummet låg i djup och kylig skugga. Tunnan kom ner igen. Hon tog ett tag i sanden och lyfte så snabbt hon kunde, spadarna korsades med ett klingande och det brände till i händerna. Det ska gå i takt, sa gubben. Tänk efter hur hon gör. Hon väntade lydigt och tänkte medan de fyllde tunnan och hissade upp. Att skotta sand är som att hoppa på stenar, rytmiskt, varje rörelse knapp och bara just det som behövs, aldrig missa, det är som mannen med skottkärran. Tunnan kom ner igen. Hon fyllde spaden och lyfte, svängde in i den rätta sekund som var hennes, lyfte och svängde över och tömde i takt med de andra, de tre spadarna blänkte i lastrummets skymning i tretakt, det var fulländat. Fötterna sjönk djupt ner i den röda fuktiga sanden. När tunnan var fylld slutade de samtidigt att skotta, de stödde sig mot spadarna och vilade och såg hur den svängde upp med vinschen. Där uppe gick han fram och tillbaka, gungade fram över plankan, åter och åter kom tunnan ner, turvis på den ena och den andra sidan om kölryggen.</w:t>
      </w:r>
    </w:p>
    <w:p w14:paraId="4850354B" w14:textId="77777777" w:rsidR="00EF1D1D" w:rsidRPr="00A874B7" w:rsidRDefault="00EF1D1D" w:rsidP="00A874B7">
      <w:pPr>
        <w:suppressAutoHyphens/>
        <w:spacing w:after="0" w:line="240" w:lineRule="auto"/>
        <w:ind w:firstLine="283"/>
        <w:jc w:val="both"/>
        <w:rPr>
          <w:rFonts w:ascii="Verdana" w:hAnsi="Verdana"/>
          <w:color w:val="000000"/>
          <w:sz w:val="20"/>
          <w:lang w:val="es-ES"/>
        </w:rPr>
      </w:pPr>
      <w:r w:rsidRPr="00A874B7">
        <w:rPr>
          <w:rFonts w:ascii="Verdana" w:hAnsi="Verdana"/>
          <w:color w:val="000000"/>
          <w:sz w:val="20"/>
          <w:lang w:val="de-DE"/>
        </w:rPr>
        <w:t xml:space="preserve">Det första sprängskottet gick inne i viken. </w:t>
      </w:r>
      <w:r w:rsidRPr="00A874B7">
        <w:rPr>
          <w:rFonts w:ascii="Verdana" w:hAnsi="Verdana"/>
          <w:color w:val="000000"/>
          <w:sz w:val="20"/>
          <w:lang w:val="es-ES"/>
        </w:rPr>
        <w:t>Jag borde ha varit där också. Jag ville vara överallt. Hur ska jag nånsin kunna leva om jag alltid måste välja mellan två saker.</w:t>
      </w:r>
    </w:p>
    <w:p w14:paraId="481967BF"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Andra frukost, sa gubben och slog spaden i sanden.</w:t>
      </w:r>
    </w:p>
    <w:p w14:paraId="11ADDAA3" w14:textId="77777777" w:rsidR="00EF1D1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lastRenderedPageBreak/>
        <w:t>När hon kom upp på däck var solskenet bländande. Hon gick fram till relingen och spottade i sjön, mycket lugnt. Nu kom ett nytt sprängskott, en pelare av vatten steg över skogskanten, otroligt högt, och stod länge kvar i luften innan den sjönk. Den var alldeles vit. Och just då kom ett streck av svanar in över kusten, hon hade aldrig förr sett flygande svanar och de ropade, de sjöng! En ny vattenpelare reste sig mot himlen och korsades av fåglarna, under ett långt dröjande ögonblick stod ett jättelikt vitt kors mot den blåa himlen.</w:t>
      </w:r>
    </w:p>
    <w:p w14:paraId="11420E5D" w14:textId="55A9674B" w:rsidR="00F2153D" w:rsidRPr="00A874B7" w:rsidRDefault="00EF1D1D" w:rsidP="00A874B7">
      <w:pPr>
        <w:suppressAutoHyphens/>
        <w:spacing w:after="0" w:line="240" w:lineRule="auto"/>
        <w:ind w:firstLine="283"/>
        <w:jc w:val="both"/>
        <w:rPr>
          <w:rFonts w:ascii="Verdana" w:hAnsi="Verdana"/>
          <w:color w:val="000000"/>
          <w:sz w:val="20"/>
          <w:lang w:val="de-DE"/>
        </w:rPr>
      </w:pPr>
      <w:r w:rsidRPr="00A874B7">
        <w:rPr>
          <w:rFonts w:ascii="Verdana" w:hAnsi="Verdana"/>
          <w:color w:val="000000"/>
          <w:sz w:val="20"/>
          <w:lang w:val="de-DE"/>
        </w:rPr>
        <w:t>Hon sprang över plankan, lätt och sviktande, knyckte till och löpte åt sidan, förbi cementsäckarna och ner i skogen. Den var tyst och bräddad av sommarvärme, hela juni blossade rakt ner som ett fint glödande regn men i kärret drev morgondimman. Hon sprang in i den svala dimman och ut i värmen igen och in i svalkan och genom den starka doften av pors. Hon kastade sig raklång i mossan och porsen böjde sig under henne ända ner i kärrvattnet. Det skulle dröja så förfärligt länge innan hon blev fullvuxen och lycklig.</w:t>
      </w:r>
    </w:p>
    <w:sectPr w:rsidR="00F2153D" w:rsidRPr="00A874B7" w:rsidSect="00A874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23586" w14:textId="77777777" w:rsidR="005F2AB6" w:rsidRDefault="005F2AB6" w:rsidP="00A874B7">
      <w:pPr>
        <w:spacing w:after="0" w:line="240" w:lineRule="auto"/>
      </w:pPr>
      <w:r>
        <w:separator/>
      </w:r>
    </w:p>
  </w:endnote>
  <w:endnote w:type="continuationSeparator" w:id="0">
    <w:p w14:paraId="726A8BAC" w14:textId="77777777" w:rsidR="005F2AB6" w:rsidRDefault="005F2AB6" w:rsidP="00A87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3769" w14:textId="77777777" w:rsidR="00A874B7" w:rsidRDefault="00A874B7" w:rsidP="00EA75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05A74B" w14:textId="77777777" w:rsidR="00A874B7" w:rsidRDefault="00A874B7" w:rsidP="00A874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B0AA" w14:textId="2BD252AE" w:rsidR="00A874B7" w:rsidRPr="00A874B7" w:rsidRDefault="00A874B7" w:rsidP="00A874B7">
    <w:pPr>
      <w:pStyle w:val="Footer"/>
      <w:ind w:right="360"/>
      <w:rPr>
        <w:rFonts w:ascii="Arial" w:hAnsi="Arial" w:cs="Arial"/>
        <w:color w:val="999999"/>
        <w:sz w:val="20"/>
        <w:lang w:val="ru-RU"/>
      </w:rPr>
    </w:pPr>
    <w:r w:rsidRPr="00A874B7">
      <w:rPr>
        <w:rStyle w:val="PageNumber"/>
        <w:rFonts w:ascii="Arial" w:hAnsi="Arial" w:cs="Arial"/>
        <w:color w:val="999999"/>
        <w:sz w:val="20"/>
        <w:lang w:val="ru-RU"/>
      </w:rPr>
      <w:t xml:space="preserve">Библиотека «Артефакт» — </w:t>
    </w:r>
    <w:r w:rsidRPr="00A874B7">
      <w:rPr>
        <w:rStyle w:val="PageNumber"/>
        <w:rFonts w:ascii="Arial" w:hAnsi="Arial" w:cs="Arial"/>
        <w:color w:val="999999"/>
        <w:sz w:val="20"/>
      </w:rPr>
      <w:t>http</w:t>
    </w:r>
    <w:r w:rsidRPr="00A874B7">
      <w:rPr>
        <w:rStyle w:val="PageNumber"/>
        <w:rFonts w:ascii="Arial" w:hAnsi="Arial" w:cs="Arial"/>
        <w:color w:val="999999"/>
        <w:sz w:val="20"/>
        <w:lang w:val="ru-RU"/>
      </w:rPr>
      <w:t>://</w:t>
    </w:r>
    <w:r w:rsidRPr="00A874B7">
      <w:rPr>
        <w:rStyle w:val="PageNumber"/>
        <w:rFonts w:ascii="Arial" w:hAnsi="Arial" w:cs="Arial"/>
        <w:color w:val="999999"/>
        <w:sz w:val="20"/>
      </w:rPr>
      <w:t>artefact</w:t>
    </w:r>
    <w:r w:rsidRPr="00A874B7">
      <w:rPr>
        <w:rStyle w:val="PageNumber"/>
        <w:rFonts w:ascii="Arial" w:hAnsi="Arial" w:cs="Arial"/>
        <w:color w:val="999999"/>
        <w:sz w:val="20"/>
        <w:lang w:val="ru-RU"/>
      </w:rPr>
      <w:t>.</w:t>
    </w:r>
    <w:r w:rsidRPr="00A874B7">
      <w:rPr>
        <w:rStyle w:val="PageNumber"/>
        <w:rFonts w:ascii="Arial" w:hAnsi="Arial" w:cs="Arial"/>
        <w:color w:val="999999"/>
        <w:sz w:val="20"/>
      </w:rPr>
      <w:t>lib</w:t>
    </w:r>
    <w:r w:rsidRPr="00A874B7">
      <w:rPr>
        <w:rStyle w:val="PageNumber"/>
        <w:rFonts w:ascii="Arial" w:hAnsi="Arial" w:cs="Arial"/>
        <w:color w:val="999999"/>
        <w:sz w:val="20"/>
        <w:lang w:val="ru-RU"/>
      </w:rPr>
      <w:t>.</w:t>
    </w:r>
    <w:r w:rsidRPr="00A874B7">
      <w:rPr>
        <w:rStyle w:val="PageNumber"/>
        <w:rFonts w:ascii="Arial" w:hAnsi="Arial" w:cs="Arial"/>
        <w:color w:val="999999"/>
        <w:sz w:val="20"/>
      </w:rPr>
      <w:t>ru</w:t>
    </w:r>
    <w:r w:rsidRPr="00A874B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4701" w14:textId="77777777" w:rsidR="00A874B7" w:rsidRDefault="00A874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FB619" w14:textId="77777777" w:rsidR="005F2AB6" w:rsidRDefault="005F2AB6" w:rsidP="00A874B7">
      <w:pPr>
        <w:spacing w:after="0" w:line="240" w:lineRule="auto"/>
      </w:pPr>
      <w:r>
        <w:separator/>
      </w:r>
    </w:p>
  </w:footnote>
  <w:footnote w:type="continuationSeparator" w:id="0">
    <w:p w14:paraId="3665DE89" w14:textId="77777777" w:rsidR="005F2AB6" w:rsidRDefault="005F2AB6" w:rsidP="00A87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DD8D" w14:textId="77777777" w:rsidR="00A874B7" w:rsidRDefault="00A874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25BA" w14:textId="1D47705B" w:rsidR="00A874B7" w:rsidRPr="00A874B7" w:rsidRDefault="00A874B7" w:rsidP="00A874B7">
    <w:pPr>
      <w:pStyle w:val="Header"/>
      <w:rPr>
        <w:rFonts w:ascii="Arial" w:hAnsi="Arial" w:cs="Arial"/>
        <w:color w:val="999999"/>
        <w:sz w:val="20"/>
        <w:lang w:val="ru-RU"/>
      </w:rPr>
    </w:pPr>
    <w:r w:rsidRPr="00A874B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3559" w14:textId="77777777" w:rsidR="00A874B7" w:rsidRDefault="00A87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F2AB6"/>
    <w:rsid w:val="0064062C"/>
    <w:rsid w:val="00A874B7"/>
    <w:rsid w:val="00AA1D8D"/>
    <w:rsid w:val="00B47730"/>
    <w:rsid w:val="00CB0664"/>
    <w:rsid w:val="00EF1D1D"/>
    <w:rsid w:val="00F215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BCFC7"/>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EF1D1D"/>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EF1D1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EF1D1D"/>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A87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251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4563</Characters>
  <Application>Microsoft Office Word</Application>
  <DocSecurity>0</DocSecurity>
  <Lines>73</Lines>
  <Paragraphs>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Lossa sand</dc:title>
  <dc:subject/>
  <dc:creator>Tove Jansson</dc:creator>
  <cp:keywords/>
  <dc:description/>
  <cp:lastModifiedBy>Andrey Piskunov</cp:lastModifiedBy>
  <cp:revision>6</cp:revision>
  <dcterms:created xsi:type="dcterms:W3CDTF">2013-12-23T23:15:00Z</dcterms:created>
  <dcterms:modified xsi:type="dcterms:W3CDTF">2025-06-23T00:09:00Z</dcterms:modified>
  <cp:category/>
</cp:coreProperties>
</file>