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51364" w14:textId="36EA33B5" w:rsidR="00511564" w:rsidRPr="00150096" w:rsidRDefault="00511564" w:rsidP="00150096">
      <w:pPr>
        <w:pStyle w:val="Para03"/>
        <w:suppressAutoHyphens/>
        <w:spacing w:beforeLines="0" w:line="240" w:lineRule="auto"/>
        <w:jc w:val="both"/>
        <w:rPr>
          <w:rFonts w:ascii="Verdana" w:hAnsi="Verdana"/>
          <w:b/>
          <w:sz w:val="32"/>
        </w:rPr>
      </w:pPr>
      <w:r w:rsidRPr="00150096">
        <w:rPr>
          <w:rFonts w:ascii="Verdana" w:hAnsi="Verdana"/>
          <w:b/>
          <w:sz w:val="32"/>
        </w:rPr>
        <w:t>Om våren</w:t>
      </w:r>
    </w:p>
    <w:p w14:paraId="0D2F24EF" w14:textId="77777777" w:rsidR="00150096" w:rsidRPr="00150096" w:rsidRDefault="00A40864" w:rsidP="00150096">
      <w:pPr>
        <w:pStyle w:val="Para03"/>
        <w:suppressAutoHyphens/>
        <w:spacing w:beforeLines="0" w:line="240" w:lineRule="auto"/>
        <w:jc w:val="both"/>
        <w:rPr>
          <w:rFonts w:ascii="Verdana" w:hAnsi="Verdana"/>
          <w:sz w:val="24"/>
          <w:lang w:val="sv-SE"/>
        </w:rPr>
      </w:pPr>
      <w:r w:rsidRPr="00150096">
        <w:rPr>
          <w:rFonts w:ascii="Verdana" w:hAnsi="Verdana"/>
          <w:sz w:val="24"/>
          <w:lang w:val="sv-SE"/>
        </w:rPr>
        <w:t>Tove Jansson</w:t>
      </w:r>
    </w:p>
    <w:p w14:paraId="75059587" w14:textId="64A890CE" w:rsidR="00150096" w:rsidRPr="00150096" w:rsidRDefault="00150096" w:rsidP="00150096">
      <w:pPr>
        <w:pStyle w:val="Para03"/>
        <w:suppressAutoHyphens/>
        <w:spacing w:beforeLines="0" w:line="240" w:lineRule="auto"/>
        <w:ind w:firstLine="283"/>
        <w:jc w:val="both"/>
        <w:rPr>
          <w:rFonts w:ascii="Verdana" w:hAnsi="Verdana"/>
          <w:sz w:val="20"/>
          <w:lang w:val="sv-SE"/>
        </w:rPr>
      </w:pPr>
    </w:p>
    <w:p w14:paraId="75059587" w14:textId="64A890CE" w:rsidR="00511564" w:rsidRPr="00150096" w:rsidRDefault="00511564" w:rsidP="00150096">
      <w:pPr>
        <w:pStyle w:val="Para04"/>
        <w:suppressAutoHyphens/>
        <w:spacing w:beforeLines="0" w:line="240" w:lineRule="auto"/>
        <w:ind w:firstLine="283"/>
        <w:jc w:val="both"/>
        <w:rPr>
          <w:rFonts w:ascii="Verdana" w:hAnsi="Verdana"/>
          <w:sz w:val="20"/>
        </w:rPr>
      </w:pPr>
      <w:r w:rsidRPr="00150096">
        <w:rPr>
          <w:rFonts w:ascii="Verdana" w:hAnsi="Verdana"/>
          <w:sz w:val="20"/>
        </w:rPr>
        <w:t>Tidigt om morgnarna innan det blivit ljust går snöskovlarna kring kvarteret, breda och med ett dovt skrapande gräver de fram vägar över trottoarerna och ingenting gör vilan och värmen så djup som att lyssna till snöskottning och halvvaket vända sig och somna om. Ibland ligger jag på tvären i min stora säng och ibland diagonalt, jag tycker om att ha plats omkring mig.</w:t>
      </w:r>
    </w:p>
    <w:p w14:paraId="724650B4" w14:textId="77777777" w:rsidR="00511564" w:rsidRPr="00150096" w:rsidRDefault="00511564" w:rsidP="00150096">
      <w:pPr>
        <w:suppressAutoHyphens/>
        <w:spacing w:after="0" w:line="240" w:lineRule="auto"/>
        <w:ind w:firstLine="283"/>
        <w:jc w:val="both"/>
        <w:rPr>
          <w:rFonts w:ascii="Verdana" w:hAnsi="Verdana"/>
          <w:color w:val="000000"/>
          <w:sz w:val="20"/>
          <w:lang w:val="sv"/>
        </w:rPr>
      </w:pPr>
      <w:r w:rsidRPr="00150096">
        <w:rPr>
          <w:rFonts w:ascii="Verdana" w:hAnsi="Verdana"/>
          <w:color w:val="000000"/>
          <w:sz w:val="20"/>
          <w:lang w:val="sv"/>
        </w:rPr>
        <w:t>Mer och mer snö vräker ner i mörkret och skottas beständigt undan, om dagarna kommer dimman in från havet, vi har haft snödimma en mycket lång tid nu och gått omkring i halvdager.</w:t>
      </w:r>
    </w:p>
    <w:p w14:paraId="0E9310F0" w14:textId="77777777" w:rsidR="00511564" w:rsidRPr="00150096" w:rsidRDefault="00511564" w:rsidP="00150096">
      <w:pPr>
        <w:suppressAutoHyphens/>
        <w:spacing w:after="0" w:line="240" w:lineRule="auto"/>
        <w:ind w:firstLine="283"/>
        <w:jc w:val="both"/>
        <w:rPr>
          <w:rFonts w:ascii="Verdana" w:hAnsi="Verdana"/>
          <w:color w:val="000000"/>
          <w:sz w:val="20"/>
          <w:lang w:val="sv"/>
        </w:rPr>
      </w:pPr>
      <w:r w:rsidRPr="00150096">
        <w:rPr>
          <w:rFonts w:ascii="Verdana" w:hAnsi="Verdana"/>
          <w:color w:val="000000"/>
          <w:sz w:val="20"/>
          <w:lang w:val="sv"/>
        </w:rPr>
        <w:t>I natt var det åska, antagligen var det åska, ett par kraftiga stötar, inte ett muller utan snarast skälvningar som gick rakt ner genom huset. På morgonen var himlen fullständigt klar och fylld av ett flödande hårt ljus och senare på dagen började snön smälta. Den dråsade ner från taket i tunga våta massor, därutanför var ett oavbrutet skeende av förskjutning och förändring, smattrande droppar mot plåt och rinnande vatten och hela tiden det uppfodrande starka ljuset. Jag gick ut på gatan. Där var ljudet av framstörtande vatten nästan våldsamt, det risslade och flödade över gata och trottoar och hela tiden de tunga dunsarna av fallande snö.</w:t>
      </w:r>
    </w:p>
    <w:p w14:paraId="3AFD914B" w14:textId="77777777" w:rsidR="00511564" w:rsidRPr="00150096" w:rsidRDefault="00511564" w:rsidP="00150096">
      <w:pPr>
        <w:suppressAutoHyphens/>
        <w:spacing w:after="0" w:line="240" w:lineRule="auto"/>
        <w:ind w:firstLine="283"/>
        <w:jc w:val="both"/>
        <w:rPr>
          <w:rFonts w:ascii="Verdana" w:hAnsi="Verdana"/>
          <w:color w:val="000000"/>
          <w:sz w:val="20"/>
          <w:lang w:val="sv"/>
        </w:rPr>
      </w:pPr>
      <w:r w:rsidRPr="00150096">
        <w:rPr>
          <w:rFonts w:ascii="Verdana" w:hAnsi="Verdana"/>
          <w:color w:val="000000"/>
          <w:sz w:val="20"/>
          <w:lang w:val="sv"/>
        </w:rPr>
        <w:t>I dethär nakna ljuset syns alla vinterns spår inte minst i ett ansikte, allting blir tydligt och vänder sig utåt, utlämnat och genomborrat av ljus. Alla kommer fram ur sina hål. Kanske har de genomlevat vintern i skock eller kanske allena, av lust eller tvång, men nu kommer de fram och söker sig ner mot vattnet, så gör de alltid.</w:t>
      </w:r>
    </w:p>
    <w:p w14:paraId="2CBBB660" w14:textId="77777777" w:rsidR="00511564" w:rsidRPr="00150096" w:rsidRDefault="00511564" w:rsidP="00150096">
      <w:pPr>
        <w:suppressAutoHyphens/>
        <w:spacing w:after="0" w:line="240" w:lineRule="auto"/>
        <w:ind w:firstLine="283"/>
        <w:jc w:val="both"/>
        <w:rPr>
          <w:rFonts w:ascii="Verdana" w:hAnsi="Verdana"/>
          <w:color w:val="000000"/>
          <w:sz w:val="20"/>
          <w:lang w:val="de-DE"/>
        </w:rPr>
      </w:pPr>
      <w:r w:rsidRPr="00150096">
        <w:rPr>
          <w:rFonts w:ascii="Verdana" w:hAnsi="Verdana"/>
          <w:color w:val="000000"/>
          <w:sz w:val="20"/>
          <w:lang w:val="sv"/>
        </w:rPr>
        <w:t xml:space="preserve">Det är lättare att gå förbi varandra i skydd av köld och mörker, vi stannade och talade om för varandra att det var vår. </w:t>
      </w:r>
      <w:r w:rsidRPr="00150096">
        <w:rPr>
          <w:rFonts w:ascii="Verdana" w:hAnsi="Verdana"/>
          <w:color w:val="000000"/>
          <w:sz w:val="20"/>
          <w:lang w:val="de-DE"/>
        </w:rPr>
        <w:t>Jag sa: Titta upp nån gång, men jag menade det inte. Och han: Hur har du det? Och menade ingenting särskilt. Tror jag. Vi kunde inte bli av med varandra för vi hade samma väg ner mot hörnet, åtminstone fanns där inga tvärgator. Vad det rinner och droppar överallt, det skiner och bländar, nu börjar det växa igen, alltihop om igen, tänk att det orkar. Det är ju alldeles fantastiskt dethär att det alltid finns ytterligare en möjlighet, och jag frågade: Har du nån nu eller är du ensam? Nej, jag har ingen, svarade han helt vardagligt och jag tillade att det var synd, såhär på våren. Vi växlade alltså ett meddelande som hade en viss betydelse om än mycket liten och skildes inte utan värdighet. Jag gick vidare snett över torget och iakttog allt det strömmande och flödande, vattnet var nästan rent i rännstenarna och under kajerna borrade sig solen in i isen som brann sönder i fina och nålvassa formationer. Jag har hört att det är åskväder som får isen att gå upp men jag vet inte varför. Man kunde ringa till honom. Han kunde ha följt med ner till stranden men kanske ändå inte. Stora pölar var fria vid kloakerna, där flöt all blast och plast och stadens skit och avfall, bubblande och glänsande i solskenet, hoppfullt vaggande mot kajen i fritt vatten men kanske något drev utåt så småningom och fördelades och togs om hand av stora vågor, det är möjligt.</w:t>
      </w:r>
    </w:p>
    <w:p w14:paraId="38504955" w14:textId="77777777" w:rsidR="00511564" w:rsidRPr="00150096" w:rsidRDefault="00511564" w:rsidP="00150096">
      <w:pPr>
        <w:suppressAutoHyphens/>
        <w:spacing w:after="0" w:line="240" w:lineRule="auto"/>
        <w:ind w:firstLine="283"/>
        <w:jc w:val="both"/>
        <w:rPr>
          <w:rFonts w:ascii="Verdana" w:hAnsi="Verdana"/>
          <w:color w:val="000000"/>
          <w:sz w:val="20"/>
          <w:lang w:val="de-DE"/>
        </w:rPr>
      </w:pPr>
      <w:r w:rsidRPr="00150096">
        <w:rPr>
          <w:rFonts w:ascii="Verdana" w:hAnsi="Verdana"/>
          <w:color w:val="000000"/>
          <w:sz w:val="20"/>
          <w:lang w:val="de-DE"/>
        </w:rPr>
        <w:t>Jag drev utmed stranden som inhägnade den stad där jag bodde tills jag kom till den sista udden och där fanns de, alla, de svarta vintermänniskorna i denna fruktansvärt bländande vårdag. En och en, var och en för sig själv satt de i bergens trappor och vände sina ansikten uppåt, stela och högtidliga som fåglar. Kanske han ändå borde ha kommit med. De stod ute på bryggorna, bara stod helt stilla var och en för sig. Isen var alldeles mörk, den verkade mjuk och sviktande, hela landskapet vilade på en tröskel eller kanske en våg, färdigt att glida över, besluta sig ungefär så tänkte jag, hastigt och oklart. Sedan beslöt jag att ringa i morgon, inte idag.</w:t>
      </w:r>
    </w:p>
    <w:p w14:paraId="574A1A63" w14:textId="7B1A0E27" w:rsidR="000D7359" w:rsidRPr="00150096" w:rsidRDefault="00511564" w:rsidP="00150096">
      <w:pPr>
        <w:suppressAutoHyphens/>
        <w:spacing w:after="0" w:line="240" w:lineRule="auto"/>
        <w:ind w:firstLine="283"/>
        <w:jc w:val="both"/>
        <w:rPr>
          <w:rFonts w:ascii="Verdana" w:hAnsi="Verdana"/>
          <w:color w:val="000000"/>
          <w:sz w:val="20"/>
          <w:lang w:val="de-DE"/>
        </w:rPr>
      </w:pPr>
      <w:r w:rsidRPr="00150096">
        <w:rPr>
          <w:rFonts w:ascii="Verdana" w:hAnsi="Verdana"/>
          <w:color w:val="000000"/>
          <w:sz w:val="20"/>
          <w:lang w:val="de-DE"/>
        </w:rPr>
        <w:t>På natten hörde jag snöskovlarna. Morgonen var mulen och mycket kall. Jag ringde inte, vad skulle jag egentligen ha sagt. Det började snöa igen, rummet låg i en behaglig halvdager, drivorna växte alltjämt, runtomkring, och dränkte alla ljud utom snöskovlarnas skrapande nere på gatan jag somnade om så är det med den långa våren, här, i vårt land.</w:t>
      </w:r>
    </w:p>
    <w:sectPr w:rsidR="000D7359" w:rsidRPr="00150096" w:rsidSect="0015009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18D9E" w14:textId="77777777" w:rsidR="00FF1464" w:rsidRDefault="00FF1464" w:rsidP="00150096">
      <w:pPr>
        <w:spacing w:after="0" w:line="240" w:lineRule="auto"/>
      </w:pPr>
      <w:r>
        <w:separator/>
      </w:r>
    </w:p>
  </w:endnote>
  <w:endnote w:type="continuationSeparator" w:id="0">
    <w:p w14:paraId="3649FC30" w14:textId="77777777" w:rsidR="00FF1464" w:rsidRDefault="00FF1464" w:rsidP="00150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8A3DE" w14:textId="77777777" w:rsidR="00150096" w:rsidRDefault="00150096" w:rsidP="00574CF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9DBF38" w14:textId="77777777" w:rsidR="00150096" w:rsidRDefault="00150096" w:rsidP="001500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DA48B" w14:textId="0DC71621" w:rsidR="00150096" w:rsidRPr="00150096" w:rsidRDefault="00150096" w:rsidP="00150096">
    <w:pPr>
      <w:pStyle w:val="Footer"/>
      <w:ind w:right="360"/>
      <w:rPr>
        <w:rFonts w:ascii="Arial" w:hAnsi="Arial" w:cs="Arial"/>
        <w:color w:val="999999"/>
        <w:sz w:val="20"/>
        <w:lang w:val="ru-RU"/>
      </w:rPr>
    </w:pPr>
    <w:r w:rsidRPr="00150096">
      <w:rPr>
        <w:rStyle w:val="PageNumber"/>
        <w:rFonts w:ascii="Arial" w:hAnsi="Arial" w:cs="Arial"/>
        <w:color w:val="999999"/>
        <w:sz w:val="20"/>
        <w:lang w:val="ru-RU"/>
      </w:rPr>
      <w:t xml:space="preserve">Библиотека «Артефакт» — </w:t>
    </w:r>
    <w:r w:rsidRPr="00150096">
      <w:rPr>
        <w:rStyle w:val="PageNumber"/>
        <w:rFonts w:ascii="Arial" w:hAnsi="Arial" w:cs="Arial"/>
        <w:color w:val="999999"/>
        <w:sz w:val="20"/>
      </w:rPr>
      <w:t>http</w:t>
    </w:r>
    <w:r w:rsidRPr="00150096">
      <w:rPr>
        <w:rStyle w:val="PageNumber"/>
        <w:rFonts w:ascii="Arial" w:hAnsi="Arial" w:cs="Arial"/>
        <w:color w:val="999999"/>
        <w:sz w:val="20"/>
        <w:lang w:val="ru-RU"/>
      </w:rPr>
      <w:t>://</w:t>
    </w:r>
    <w:r w:rsidRPr="00150096">
      <w:rPr>
        <w:rStyle w:val="PageNumber"/>
        <w:rFonts w:ascii="Arial" w:hAnsi="Arial" w:cs="Arial"/>
        <w:color w:val="999999"/>
        <w:sz w:val="20"/>
      </w:rPr>
      <w:t>artefact</w:t>
    </w:r>
    <w:r w:rsidRPr="00150096">
      <w:rPr>
        <w:rStyle w:val="PageNumber"/>
        <w:rFonts w:ascii="Arial" w:hAnsi="Arial" w:cs="Arial"/>
        <w:color w:val="999999"/>
        <w:sz w:val="20"/>
        <w:lang w:val="ru-RU"/>
      </w:rPr>
      <w:t>.</w:t>
    </w:r>
    <w:r w:rsidRPr="00150096">
      <w:rPr>
        <w:rStyle w:val="PageNumber"/>
        <w:rFonts w:ascii="Arial" w:hAnsi="Arial" w:cs="Arial"/>
        <w:color w:val="999999"/>
        <w:sz w:val="20"/>
      </w:rPr>
      <w:t>lib</w:t>
    </w:r>
    <w:r w:rsidRPr="00150096">
      <w:rPr>
        <w:rStyle w:val="PageNumber"/>
        <w:rFonts w:ascii="Arial" w:hAnsi="Arial" w:cs="Arial"/>
        <w:color w:val="999999"/>
        <w:sz w:val="20"/>
        <w:lang w:val="ru-RU"/>
      </w:rPr>
      <w:t>.</w:t>
    </w:r>
    <w:r w:rsidRPr="00150096">
      <w:rPr>
        <w:rStyle w:val="PageNumber"/>
        <w:rFonts w:ascii="Arial" w:hAnsi="Arial" w:cs="Arial"/>
        <w:color w:val="999999"/>
        <w:sz w:val="20"/>
      </w:rPr>
      <w:t>ru</w:t>
    </w:r>
    <w:r w:rsidRPr="0015009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632B4" w14:textId="77777777" w:rsidR="00150096" w:rsidRDefault="001500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D337F" w14:textId="77777777" w:rsidR="00FF1464" w:rsidRDefault="00FF1464" w:rsidP="00150096">
      <w:pPr>
        <w:spacing w:after="0" w:line="240" w:lineRule="auto"/>
      </w:pPr>
      <w:r>
        <w:separator/>
      </w:r>
    </w:p>
  </w:footnote>
  <w:footnote w:type="continuationSeparator" w:id="0">
    <w:p w14:paraId="0347E85A" w14:textId="77777777" w:rsidR="00FF1464" w:rsidRDefault="00FF1464" w:rsidP="001500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7AF9" w14:textId="77777777" w:rsidR="00150096" w:rsidRDefault="001500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AF02" w14:textId="589B19B1" w:rsidR="00150096" w:rsidRPr="00150096" w:rsidRDefault="00150096" w:rsidP="00150096">
    <w:pPr>
      <w:pStyle w:val="Header"/>
      <w:rPr>
        <w:rFonts w:ascii="Arial" w:hAnsi="Arial" w:cs="Arial"/>
        <w:color w:val="999999"/>
        <w:sz w:val="20"/>
        <w:lang w:val="ru-RU"/>
      </w:rPr>
    </w:pPr>
    <w:r w:rsidRPr="0015009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576D1" w14:textId="77777777" w:rsidR="00150096" w:rsidRDefault="001500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7359"/>
    <w:rsid w:val="00150096"/>
    <w:rsid w:val="0015074B"/>
    <w:rsid w:val="0029639D"/>
    <w:rsid w:val="00326F90"/>
    <w:rsid w:val="00511564"/>
    <w:rsid w:val="00A40864"/>
    <w:rsid w:val="00AA1D8D"/>
    <w:rsid w:val="00B47730"/>
    <w:rsid w:val="00CB0664"/>
    <w:rsid w:val="00FC693F"/>
    <w:rsid w:val="00FF1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A8CC9A"/>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511564"/>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511564"/>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150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66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712</Words>
  <Characters>3333</Characters>
  <Application>Microsoft Office Word</Application>
  <DocSecurity>0</DocSecurity>
  <Lines>53</Lines>
  <Paragraphs>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 våren</dc:title>
  <dc:subject/>
  <dc:creator>Tove Jansson</dc:creator>
  <cp:keywords/>
  <dc:description/>
  <cp:lastModifiedBy>Andrey Piskunov</cp:lastModifiedBy>
  <cp:revision>6</cp:revision>
  <dcterms:created xsi:type="dcterms:W3CDTF">2013-12-23T23:15:00Z</dcterms:created>
  <dcterms:modified xsi:type="dcterms:W3CDTF">2025-06-23T00:11:00Z</dcterms:modified>
  <cp:category/>
</cp:coreProperties>
</file>