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2F017" w14:textId="5605BEED" w:rsidR="00640CD5" w:rsidRPr="00B700E8" w:rsidRDefault="00640CD5" w:rsidP="00B700E8">
      <w:pPr>
        <w:pStyle w:val="Para03"/>
        <w:suppressAutoHyphens/>
        <w:spacing w:beforeLines="0" w:line="240" w:lineRule="auto"/>
        <w:jc w:val="both"/>
        <w:rPr>
          <w:rFonts w:ascii="Verdana" w:hAnsi="Verdana"/>
          <w:b/>
          <w:sz w:val="32"/>
        </w:rPr>
      </w:pPr>
      <w:r w:rsidRPr="00B700E8">
        <w:rPr>
          <w:rFonts w:ascii="Verdana" w:hAnsi="Verdana"/>
          <w:b/>
          <w:sz w:val="32"/>
        </w:rPr>
        <w:t>Sprängning</w:t>
      </w:r>
    </w:p>
    <w:p w14:paraId="0C81AB09" w14:textId="77777777" w:rsidR="00B700E8" w:rsidRPr="00B700E8" w:rsidRDefault="00D1475F" w:rsidP="00B700E8">
      <w:pPr>
        <w:pStyle w:val="Para03"/>
        <w:suppressAutoHyphens/>
        <w:spacing w:beforeLines="0" w:line="240" w:lineRule="auto"/>
        <w:jc w:val="both"/>
        <w:rPr>
          <w:rFonts w:ascii="Verdana" w:hAnsi="Verdana"/>
          <w:sz w:val="24"/>
          <w:lang w:val="sv-SE"/>
        </w:rPr>
      </w:pPr>
      <w:r w:rsidRPr="00B700E8">
        <w:rPr>
          <w:rFonts w:ascii="Verdana" w:hAnsi="Verdana"/>
          <w:sz w:val="24"/>
          <w:lang w:val="sv-SE"/>
        </w:rPr>
        <w:t>Tove Jansson</w:t>
      </w:r>
    </w:p>
    <w:p w14:paraId="12719839" w14:textId="658B2945" w:rsidR="00B700E8" w:rsidRPr="00B700E8" w:rsidRDefault="00B700E8" w:rsidP="00B700E8">
      <w:pPr>
        <w:pStyle w:val="Para03"/>
        <w:suppressAutoHyphens/>
        <w:spacing w:beforeLines="0" w:line="240" w:lineRule="auto"/>
        <w:ind w:firstLine="283"/>
        <w:jc w:val="both"/>
        <w:rPr>
          <w:rFonts w:ascii="Verdana" w:hAnsi="Verdana"/>
          <w:sz w:val="20"/>
          <w:lang w:val="sv-SE"/>
        </w:rPr>
      </w:pPr>
    </w:p>
    <w:p w14:paraId="1407E193" w14:textId="77777777" w:rsidR="00640CD5" w:rsidRPr="00B700E8" w:rsidRDefault="00640CD5" w:rsidP="00B700E8">
      <w:pPr>
        <w:pStyle w:val="Para04"/>
        <w:suppressAutoHyphens/>
        <w:spacing w:beforeLines="0" w:line="240" w:lineRule="auto"/>
        <w:ind w:firstLine="283"/>
        <w:jc w:val="both"/>
        <w:rPr>
          <w:rFonts w:ascii="Verdana" w:hAnsi="Verdana"/>
          <w:sz w:val="20"/>
        </w:rPr>
      </w:pPr>
      <w:r w:rsidRPr="00B700E8">
        <w:rPr>
          <w:rFonts w:ascii="Verdana" w:hAnsi="Verdana"/>
          <w:sz w:val="20"/>
        </w:rPr>
        <w:t>Nordmans pojke hade sluttande axlar och stora nervösa händer, handlederna var onaturligt smala. Han sa nästan ingenting men det gjorde inte Nordman heller. Det tråkiga med pojken var att han inte kunde hålla munnen stilla, en liten, helt obehärskad mun som han försökte gömma bakom handen. Ögonen var alldeles för stora, häpnadsväckande, väldiga bysantinska ögon i ett ängsligt ansikte, han försökte gömma dem också men det gick inte.</w:t>
      </w:r>
    </w:p>
    <w:p w14:paraId="2AE96B78" w14:textId="77777777" w:rsidR="00640CD5" w:rsidRPr="00B700E8" w:rsidRDefault="00640CD5" w:rsidP="00B700E8">
      <w:pPr>
        <w:suppressAutoHyphens/>
        <w:spacing w:after="0" w:line="240" w:lineRule="auto"/>
        <w:ind w:firstLine="283"/>
        <w:jc w:val="both"/>
        <w:rPr>
          <w:rFonts w:ascii="Verdana" w:hAnsi="Verdana"/>
          <w:color w:val="000000"/>
          <w:sz w:val="20"/>
          <w:lang w:val="sv"/>
        </w:rPr>
      </w:pPr>
      <w:r w:rsidRPr="00B700E8">
        <w:rPr>
          <w:rFonts w:ascii="Verdana" w:hAnsi="Verdana"/>
          <w:color w:val="000000"/>
          <w:sz w:val="20"/>
          <w:lang w:val="sv"/>
        </w:rPr>
        <w:t>Varje gång Nordman for ut för att spränga stod pojken bakom alarna och tittade på när de lastade in i båten. Ska du inte ta med honom någon gång, frågade Weckström men Nordman tyckte att pojken var för liten.</w:t>
      </w:r>
    </w:p>
    <w:p w14:paraId="57CCAD3D" w14:textId="77777777" w:rsidR="00640CD5" w:rsidRPr="00B700E8" w:rsidRDefault="00640CD5" w:rsidP="00B700E8">
      <w:pPr>
        <w:suppressAutoHyphens/>
        <w:spacing w:after="0" w:line="240" w:lineRule="auto"/>
        <w:ind w:firstLine="283"/>
        <w:jc w:val="both"/>
        <w:rPr>
          <w:rFonts w:ascii="Verdana" w:hAnsi="Verdana"/>
          <w:color w:val="000000"/>
          <w:sz w:val="20"/>
          <w:lang w:val="de-DE"/>
        </w:rPr>
      </w:pPr>
      <w:r w:rsidRPr="00B700E8">
        <w:rPr>
          <w:rFonts w:ascii="Verdana" w:hAnsi="Verdana"/>
          <w:color w:val="000000"/>
          <w:sz w:val="20"/>
          <w:lang w:val="sv"/>
        </w:rPr>
        <w:t xml:space="preserve">Nu på hösten hade de en sprängning ganska långt ute, det var blåsigt och hemresorna kunde ta tid. Med det ena och det andra beslöt Nordman att göra arbetet färdigt i ett och ligga över i Sjöbevakningens koja på Sandskär. </w:t>
      </w:r>
      <w:r w:rsidRPr="00B700E8">
        <w:rPr>
          <w:rFonts w:ascii="Verdana" w:hAnsi="Verdana"/>
          <w:color w:val="000000"/>
          <w:sz w:val="20"/>
          <w:lang w:val="de-DE"/>
        </w:rPr>
        <w:t>Det hela kunde ta ett par dagar så pojken fick komma med för att inte bli ensam hemma.</w:t>
      </w:r>
    </w:p>
    <w:p w14:paraId="621EE469" w14:textId="77777777" w:rsidR="00640CD5" w:rsidRPr="00B700E8" w:rsidRDefault="00640CD5" w:rsidP="00B700E8">
      <w:pPr>
        <w:suppressAutoHyphens/>
        <w:spacing w:after="0" w:line="240" w:lineRule="auto"/>
        <w:ind w:firstLine="283"/>
        <w:jc w:val="both"/>
        <w:rPr>
          <w:rFonts w:ascii="Verdana" w:hAnsi="Verdana"/>
          <w:color w:val="000000"/>
          <w:sz w:val="20"/>
          <w:lang w:val="de-DE"/>
        </w:rPr>
      </w:pPr>
      <w:r w:rsidRPr="00B700E8">
        <w:rPr>
          <w:rFonts w:ascii="Verdana" w:hAnsi="Verdana"/>
          <w:color w:val="000000"/>
          <w:sz w:val="20"/>
          <w:lang w:val="de-DE"/>
        </w:rPr>
        <w:t>Det lastade in och kom iväg vid åttatiden och bakom udden blev det sjöhävning. Pojken satt i fören med så mycket kläder på sig att bara näsan syntes. Han hade aldrig varit i båten förr. Över honom flaxade presenningen fastslagen i sudbandet med stora slarviga spikar och ruffen hade skakat ur sina hål och hängde snett som den brukade när sjön kom från sidan. Ett spett rullade fram och tillbaka över durken och mitt i båten, svart och slamrande, reste sig maskinen, hopfogad av många gamla motorer. Den arbetade i hetta och rinnande olja och virvlande remmar och ur dess inre höjde sig ett krokigt plåtrör som spydde sot över hela båten.</w:t>
      </w:r>
    </w:p>
    <w:p w14:paraId="562D7585" w14:textId="77777777" w:rsidR="00640CD5" w:rsidRPr="00B700E8" w:rsidRDefault="00640CD5" w:rsidP="00B700E8">
      <w:pPr>
        <w:suppressAutoHyphens/>
        <w:spacing w:after="0" w:line="240" w:lineRule="auto"/>
        <w:ind w:firstLine="283"/>
        <w:jc w:val="both"/>
        <w:rPr>
          <w:rFonts w:ascii="Verdana" w:hAnsi="Verdana"/>
          <w:color w:val="000000"/>
          <w:sz w:val="20"/>
          <w:lang w:val="de-DE"/>
        </w:rPr>
      </w:pPr>
      <w:r w:rsidRPr="00B700E8">
        <w:rPr>
          <w:rFonts w:ascii="Verdana" w:hAnsi="Verdana"/>
          <w:color w:val="000000"/>
          <w:sz w:val="20"/>
          <w:lang w:val="de-DE"/>
        </w:rPr>
        <w:t>Maskinen kunde förefalla otillförlitlig men det var den inte. Den var resultatet av verkligt tålamod, hårt tankearbete och tillgivenhet, Nordman hade arbetat med den nästan hela våren om kvällarna.</w:t>
      </w:r>
    </w:p>
    <w:p w14:paraId="2902664E" w14:textId="77777777" w:rsidR="00640CD5" w:rsidRPr="00B700E8" w:rsidRDefault="00640CD5" w:rsidP="00B700E8">
      <w:pPr>
        <w:suppressAutoHyphens/>
        <w:spacing w:after="0" w:line="240" w:lineRule="auto"/>
        <w:ind w:firstLine="283"/>
        <w:jc w:val="both"/>
        <w:rPr>
          <w:rFonts w:ascii="Verdana" w:hAnsi="Verdana"/>
          <w:color w:val="000000"/>
          <w:sz w:val="20"/>
          <w:lang w:val="de-DE"/>
        </w:rPr>
      </w:pPr>
      <w:r w:rsidRPr="00B700E8">
        <w:rPr>
          <w:rFonts w:ascii="Verdana" w:hAnsi="Verdana"/>
          <w:color w:val="000000"/>
          <w:sz w:val="20"/>
          <w:lang w:val="de-DE"/>
        </w:rPr>
        <w:t>Sjögången blev kraftigare, pappkartongen i aktern hade brustit och en massa små röda äpplen simmade omkring i slagvattnet. Bössorna låg stadigt stuvade under plast. Pojken såg på allting men han tänkte bara på spränglådan som var skyddad ännu bättre än bössorna och osynligt undanstuvad akterut.</w:t>
      </w:r>
    </w:p>
    <w:p w14:paraId="5C1B82E5" w14:textId="77777777" w:rsidR="00640CD5" w:rsidRPr="00B700E8" w:rsidRDefault="00640CD5" w:rsidP="00B700E8">
      <w:pPr>
        <w:suppressAutoHyphens/>
        <w:spacing w:after="0" w:line="240" w:lineRule="auto"/>
        <w:ind w:firstLine="283"/>
        <w:jc w:val="both"/>
        <w:rPr>
          <w:rFonts w:ascii="Verdana" w:hAnsi="Verdana"/>
          <w:color w:val="000000"/>
          <w:sz w:val="20"/>
          <w:lang w:val="de-DE"/>
        </w:rPr>
      </w:pPr>
      <w:r w:rsidRPr="00B700E8">
        <w:rPr>
          <w:rFonts w:ascii="Verdana" w:hAnsi="Verdana"/>
          <w:color w:val="000000"/>
          <w:sz w:val="20"/>
          <w:lang w:val="de-DE"/>
        </w:rPr>
        <w:t>Nordman styrde midskepps och Weckström satt bredvid. Långa tomma stränder for förbi dem, ännu ödsligare genom sommargästernas villor. Bakom Herrskär vände de rakt söderut. Då klev Nordman över tofterna fram till sin son och skrek genom motorbullret: Den är på femton ton! Han pekade utåt. Stenen syntes inte mer än allt annat som suddade ihop sig mot horisonten men pojken nickade och förstod.</w:t>
      </w:r>
    </w:p>
    <w:p w14:paraId="26796CC0" w14:textId="77777777" w:rsidR="00640CD5" w:rsidRPr="00B700E8" w:rsidRDefault="00640CD5" w:rsidP="00B700E8">
      <w:pPr>
        <w:suppressAutoHyphens/>
        <w:spacing w:after="0" w:line="240" w:lineRule="auto"/>
        <w:ind w:firstLine="283"/>
        <w:jc w:val="both"/>
        <w:rPr>
          <w:rFonts w:ascii="Verdana" w:hAnsi="Verdana"/>
          <w:color w:val="000000"/>
          <w:sz w:val="20"/>
          <w:lang w:val="de-DE"/>
        </w:rPr>
      </w:pPr>
      <w:r w:rsidRPr="00B700E8">
        <w:rPr>
          <w:rFonts w:ascii="Verdana" w:hAnsi="Verdana"/>
          <w:color w:val="000000"/>
          <w:sz w:val="20"/>
          <w:lang w:val="de-DE"/>
        </w:rPr>
        <w:t>Vad heter han, skrek Weckström när Nordman kom tillbaka.</w:t>
      </w:r>
    </w:p>
    <w:p w14:paraId="1B4DC843" w14:textId="77777777" w:rsidR="00640CD5" w:rsidRPr="00B700E8" w:rsidRDefault="00640CD5" w:rsidP="00B700E8">
      <w:pPr>
        <w:suppressAutoHyphens/>
        <w:spacing w:after="0" w:line="240" w:lineRule="auto"/>
        <w:ind w:firstLine="283"/>
        <w:jc w:val="both"/>
        <w:rPr>
          <w:rFonts w:ascii="Verdana" w:hAnsi="Verdana"/>
          <w:color w:val="000000"/>
          <w:sz w:val="20"/>
          <w:lang w:val="de-DE"/>
        </w:rPr>
      </w:pPr>
      <w:r w:rsidRPr="00B700E8">
        <w:rPr>
          <w:rFonts w:ascii="Verdana" w:hAnsi="Verdana"/>
          <w:color w:val="000000"/>
          <w:sz w:val="20"/>
          <w:lang w:val="de-DE"/>
        </w:rPr>
        <w:t>Holger, skrek Nordman.</w:t>
      </w:r>
    </w:p>
    <w:p w14:paraId="120862E6" w14:textId="77777777" w:rsidR="00640CD5" w:rsidRPr="00B700E8" w:rsidRDefault="00640CD5" w:rsidP="00B700E8">
      <w:pPr>
        <w:pStyle w:val="Para01"/>
        <w:suppressAutoHyphens/>
        <w:spacing w:beforeLines="0" w:line="240" w:lineRule="auto"/>
        <w:ind w:firstLine="283"/>
        <w:jc w:val="both"/>
        <w:rPr>
          <w:rFonts w:ascii="Verdana" w:hAnsi="Verdana"/>
          <w:sz w:val="20"/>
        </w:rPr>
      </w:pPr>
    </w:p>
    <w:p w14:paraId="66C6B9A4" w14:textId="77777777" w:rsidR="00640CD5" w:rsidRPr="00B700E8" w:rsidRDefault="00640CD5" w:rsidP="00B700E8">
      <w:pPr>
        <w:pStyle w:val="Para01"/>
        <w:suppressAutoHyphens/>
        <w:spacing w:beforeLines="0" w:line="240" w:lineRule="auto"/>
        <w:ind w:firstLine="283"/>
        <w:jc w:val="both"/>
        <w:rPr>
          <w:rFonts w:ascii="Verdana" w:hAnsi="Verdana"/>
          <w:sz w:val="20"/>
        </w:rPr>
      </w:pPr>
      <w:r w:rsidRPr="00B700E8">
        <w:rPr>
          <w:rFonts w:ascii="Verdana" w:hAnsi="Verdana"/>
          <w:sz w:val="20"/>
        </w:rPr>
        <w:t>Att föreställa sig en sprängning är hemskare än allting annat. Någon skriker, inga ord bara ett vrål, ett bölande och så kommer stövlar springande, krasande över gruset och efter dem en tystnad som är sjuk av förfäran och växer och bågnar och brister i den stora explosionen! Åskan dånar upp ur jorden och berget lyfter sig, lösslitet av sprängaren Nordman lyfter sig berget mot himlen med drömlik och förfärlig långsamhet. Nu kommer det ner. Domedagskolosser och sylvassa splitter, skärvor som liknar hajtänder och käken av den sågtandade stora djuphavsfisken, alla regnar de ner i evighet och man vet aldrig om inte bland dem, helt oförmärkt, nerstörtar en sprängares hand.</w:t>
      </w:r>
    </w:p>
    <w:p w14:paraId="70CCA93C" w14:textId="77777777" w:rsidR="00640CD5" w:rsidRPr="00B700E8" w:rsidRDefault="00640CD5" w:rsidP="00B700E8">
      <w:pPr>
        <w:suppressAutoHyphens/>
        <w:spacing w:after="0" w:line="240" w:lineRule="auto"/>
        <w:ind w:firstLine="283"/>
        <w:jc w:val="both"/>
        <w:rPr>
          <w:rFonts w:ascii="Verdana" w:hAnsi="Verdana"/>
          <w:color w:val="000000"/>
          <w:sz w:val="20"/>
          <w:lang w:val="sv"/>
        </w:rPr>
      </w:pPr>
      <w:r w:rsidRPr="00B700E8">
        <w:rPr>
          <w:rFonts w:ascii="Verdana" w:hAnsi="Verdana"/>
          <w:color w:val="000000"/>
          <w:sz w:val="20"/>
          <w:lang w:val="sv"/>
        </w:rPr>
        <w:t>I denna mörka bild, buren av detonationens vågor hade Nordman oräkneliga gånger flugit i luften men han visste inte om det.</w:t>
      </w:r>
    </w:p>
    <w:p w14:paraId="768548C5" w14:textId="77777777" w:rsidR="00640CD5" w:rsidRPr="00B700E8" w:rsidRDefault="00640CD5" w:rsidP="00B700E8">
      <w:pPr>
        <w:suppressAutoHyphens/>
        <w:spacing w:after="0" w:line="240" w:lineRule="auto"/>
        <w:ind w:firstLine="283"/>
        <w:jc w:val="both"/>
        <w:rPr>
          <w:rFonts w:ascii="Verdana" w:hAnsi="Verdana"/>
          <w:color w:val="000000"/>
          <w:sz w:val="20"/>
          <w:lang w:val="sv"/>
        </w:rPr>
      </w:pPr>
      <w:r w:rsidRPr="00B700E8">
        <w:rPr>
          <w:rFonts w:ascii="Verdana" w:hAnsi="Verdana"/>
          <w:color w:val="000000"/>
          <w:sz w:val="20"/>
          <w:lang w:val="sv"/>
        </w:rPr>
        <w:t>När de kom fram hade vinden ökat så pass att det var lika bra att stanna över natt och sätta i gång tidigt följande morgon. Holmen hade en bra hamn. Det fanns inga fotspår i sanden. Holger följde efter karlarna och stod och väntade tills de hade hittat nyckeln och låste upp.</w:t>
      </w:r>
    </w:p>
    <w:p w14:paraId="7245B602" w14:textId="77777777" w:rsidR="00640CD5" w:rsidRPr="00B700E8" w:rsidRDefault="00640CD5" w:rsidP="00B700E8">
      <w:pPr>
        <w:suppressAutoHyphens/>
        <w:spacing w:after="0" w:line="240" w:lineRule="auto"/>
        <w:ind w:firstLine="283"/>
        <w:jc w:val="both"/>
        <w:rPr>
          <w:rFonts w:ascii="Verdana" w:hAnsi="Verdana"/>
          <w:color w:val="000000"/>
          <w:sz w:val="20"/>
          <w:lang w:val="sv"/>
        </w:rPr>
      </w:pPr>
      <w:r w:rsidRPr="00B700E8">
        <w:rPr>
          <w:rFonts w:ascii="Verdana" w:hAnsi="Verdana"/>
          <w:color w:val="000000"/>
          <w:sz w:val="20"/>
          <w:lang w:val="sv"/>
        </w:rPr>
        <w:t>Kojan var mycket liten, det var ganska mörkt därinne och luktade övergivet. Den hade två järnsängar med vattenfläckar på madrasserna och en spis och ett bord med lampa och vaxduk. De förra övernattarna hade städat efter sig men det fanns inte mycket ved.</w:t>
      </w:r>
    </w:p>
    <w:p w14:paraId="77646216" w14:textId="77777777" w:rsidR="00640CD5" w:rsidRPr="00B700E8" w:rsidRDefault="00640CD5" w:rsidP="00B700E8">
      <w:pPr>
        <w:suppressAutoHyphens/>
        <w:spacing w:after="0" w:line="240" w:lineRule="auto"/>
        <w:ind w:firstLine="283"/>
        <w:jc w:val="both"/>
        <w:rPr>
          <w:rFonts w:ascii="Verdana" w:hAnsi="Verdana"/>
          <w:color w:val="000000"/>
          <w:sz w:val="20"/>
          <w:lang w:val="de-DE"/>
        </w:rPr>
      </w:pPr>
      <w:r w:rsidRPr="00B700E8">
        <w:rPr>
          <w:rFonts w:ascii="Verdana" w:hAnsi="Verdana"/>
          <w:color w:val="000000"/>
          <w:sz w:val="20"/>
          <w:lang w:val="sv"/>
        </w:rPr>
        <w:t xml:space="preserve">När elden hade tagit sig i spiseln gick karlarna ner efter motorsågen. Om en stund hörde han den vina i diskant på andra sidan ön, den skrek för varje stockända den bet </w:t>
      </w:r>
      <w:r w:rsidRPr="00B700E8">
        <w:rPr>
          <w:rFonts w:ascii="Verdana" w:hAnsi="Verdana"/>
          <w:color w:val="000000"/>
          <w:sz w:val="20"/>
          <w:lang w:val="sv"/>
        </w:rPr>
        <w:lastRenderedPageBreak/>
        <w:t xml:space="preserve">av, så var det tyst ett tag och den började skrika igen. Motorsågen går genom en ekplanka på sex sekunder och genom vanligt trä skär den som smör. </w:t>
      </w:r>
      <w:r w:rsidRPr="00B700E8">
        <w:rPr>
          <w:rFonts w:ascii="Verdana" w:hAnsi="Verdana"/>
          <w:color w:val="000000"/>
          <w:sz w:val="20"/>
          <w:lang w:val="de-DE"/>
        </w:rPr>
        <w:t>När träet brister stöter det till och sågen rycker åt sidan, mot handen.</w:t>
      </w:r>
    </w:p>
    <w:p w14:paraId="6113CD77" w14:textId="77777777" w:rsidR="00640CD5" w:rsidRPr="00B700E8" w:rsidRDefault="00640CD5" w:rsidP="00B700E8">
      <w:pPr>
        <w:suppressAutoHyphens/>
        <w:spacing w:after="0" w:line="240" w:lineRule="auto"/>
        <w:ind w:firstLine="283"/>
        <w:jc w:val="both"/>
        <w:rPr>
          <w:rFonts w:ascii="Verdana" w:hAnsi="Verdana"/>
          <w:color w:val="000000"/>
          <w:sz w:val="20"/>
          <w:lang w:val="de-DE"/>
        </w:rPr>
      </w:pPr>
      <w:r w:rsidRPr="00B700E8">
        <w:rPr>
          <w:rFonts w:ascii="Verdana" w:hAnsi="Verdana"/>
          <w:color w:val="000000"/>
          <w:sz w:val="20"/>
          <w:lang w:val="de-DE"/>
        </w:rPr>
        <w:t>Holger tog inte av sig rocken och mössan och kom inte att tänka på elden som brann ut, han var ett oföretagsamt barn. Han stödde armarna mot fönsterbrädet och tittade på vågorna som var mycket långa och gick runt om ön så att man inte visste vad som var lovart och vad som var lä.</w:t>
      </w:r>
    </w:p>
    <w:p w14:paraId="4FBE4896" w14:textId="77777777" w:rsidR="00640CD5" w:rsidRPr="00B700E8" w:rsidRDefault="00640CD5" w:rsidP="00B700E8">
      <w:pPr>
        <w:suppressAutoHyphens/>
        <w:spacing w:after="0" w:line="240" w:lineRule="auto"/>
        <w:ind w:firstLine="283"/>
        <w:jc w:val="both"/>
        <w:rPr>
          <w:rFonts w:ascii="Verdana" w:hAnsi="Verdana"/>
          <w:color w:val="000000"/>
          <w:sz w:val="20"/>
          <w:lang w:val="de-DE"/>
        </w:rPr>
      </w:pPr>
      <w:r w:rsidRPr="00B700E8">
        <w:rPr>
          <w:rFonts w:ascii="Verdana" w:hAnsi="Verdana"/>
          <w:color w:val="000000"/>
          <w:sz w:val="20"/>
          <w:lang w:val="de-DE"/>
        </w:rPr>
        <w:t>Medan mamma ännu kunde oroa sig för Nordman brukade hon sitta uppe och vänta och tala om Mose Berg och om hur orätt det var att splittra vad Gud hade sammanfogat. Det var bara Guds blixt som fick splittra och när tiden var inne skulle jorden rämna och gravarna öppna sig för dem som hade fört ett lugnt liv och dött på ett naturligt sätt.</w:t>
      </w:r>
    </w:p>
    <w:p w14:paraId="51F39415" w14:textId="77777777" w:rsidR="00640CD5" w:rsidRPr="00B700E8" w:rsidRDefault="00640CD5" w:rsidP="00B700E8">
      <w:pPr>
        <w:suppressAutoHyphens/>
        <w:spacing w:after="0" w:line="240" w:lineRule="auto"/>
        <w:ind w:firstLine="283"/>
        <w:jc w:val="both"/>
        <w:rPr>
          <w:rFonts w:ascii="Verdana" w:hAnsi="Verdana"/>
          <w:color w:val="000000"/>
          <w:sz w:val="20"/>
          <w:lang w:val="de-DE"/>
        </w:rPr>
      </w:pPr>
      <w:r w:rsidRPr="00B700E8">
        <w:rPr>
          <w:rFonts w:ascii="Verdana" w:hAnsi="Verdana"/>
          <w:color w:val="000000"/>
          <w:sz w:val="20"/>
          <w:lang w:val="de-DE"/>
        </w:rPr>
        <w:t>Du vet hur det går, sade hon sorgset strax innan hon dog. Nordman försvarade sig och sade att han ändå aldrig hade drabbats av något värre än influensa och så dog hon och han fortsatte med att spränga.</w:t>
      </w:r>
    </w:p>
    <w:p w14:paraId="0884D18F" w14:textId="77777777" w:rsidR="00640CD5" w:rsidRPr="00B700E8" w:rsidRDefault="00640CD5" w:rsidP="00B700E8">
      <w:pPr>
        <w:pStyle w:val="Para01"/>
        <w:suppressAutoHyphens/>
        <w:spacing w:beforeLines="0" w:line="240" w:lineRule="auto"/>
        <w:ind w:firstLine="283"/>
        <w:jc w:val="both"/>
        <w:rPr>
          <w:rFonts w:ascii="Verdana" w:hAnsi="Verdana"/>
          <w:sz w:val="20"/>
        </w:rPr>
      </w:pPr>
      <w:r w:rsidRPr="00B700E8">
        <w:rPr>
          <w:rFonts w:ascii="Verdana" w:hAnsi="Verdana"/>
          <w:sz w:val="20"/>
        </w:rPr>
        <w:t>Han kom in och dråsade veden framför spiseln, tittade inte åt pojken men det fanns en liten otålighet i hans sätt att fylla på elden, han tog hinken och gick ut igen.</w:t>
      </w:r>
    </w:p>
    <w:p w14:paraId="6A680BF3" w14:textId="77777777" w:rsidR="00640CD5" w:rsidRPr="00B700E8" w:rsidRDefault="00640CD5" w:rsidP="00B700E8">
      <w:pPr>
        <w:suppressAutoHyphens/>
        <w:spacing w:after="0" w:line="240" w:lineRule="auto"/>
        <w:ind w:firstLine="283"/>
        <w:jc w:val="both"/>
        <w:rPr>
          <w:rFonts w:ascii="Verdana" w:hAnsi="Verdana"/>
          <w:color w:val="000000"/>
          <w:sz w:val="20"/>
          <w:lang w:val="de-DE"/>
        </w:rPr>
      </w:pPr>
      <w:r w:rsidRPr="00B700E8">
        <w:rPr>
          <w:rFonts w:ascii="Verdana" w:hAnsi="Verdana"/>
          <w:color w:val="000000"/>
          <w:sz w:val="20"/>
          <w:lang w:val="de-DE"/>
        </w:rPr>
        <w:t>Nordman och Weckström kunde göra vadsomhelst. Lugnt och oavbrutet gick deras stora stövlar omkring i en värld där de förändrade och bemästrade, hopfogade och sönderdelade, de dödade sälar och allor, de flådde och kokade och åt och talade sällan med varandra. Han var så rädd för dem och beundrade dem så mycket att det inte fanns den minsta möjlighet att vinna deras gillande. Så synd att han inte hittade på att lägga in ved i spiseln. Det hade varit lätt.</w:t>
      </w:r>
    </w:p>
    <w:p w14:paraId="349F618A" w14:textId="77777777" w:rsidR="00640CD5" w:rsidRPr="00B700E8" w:rsidRDefault="00640CD5" w:rsidP="00B700E8">
      <w:pPr>
        <w:suppressAutoHyphens/>
        <w:spacing w:after="0" w:line="240" w:lineRule="auto"/>
        <w:ind w:firstLine="283"/>
        <w:jc w:val="both"/>
        <w:rPr>
          <w:rFonts w:ascii="Verdana" w:hAnsi="Verdana"/>
          <w:color w:val="000000"/>
          <w:sz w:val="20"/>
          <w:lang w:val="de-DE"/>
        </w:rPr>
      </w:pPr>
      <w:r w:rsidRPr="00B700E8">
        <w:rPr>
          <w:rFonts w:ascii="Verdana" w:hAnsi="Verdana"/>
          <w:color w:val="000000"/>
          <w:sz w:val="20"/>
          <w:lang w:val="de-DE"/>
        </w:rPr>
        <w:t>Nu kom Nordman tillbaka med vattenhinken, han lagade gröt. Weckström öppnade matkorgen och tog fram kålrotslåda och strömming. Han sade: Gå ut och lek medan du väntar.</w:t>
      </w:r>
    </w:p>
    <w:p w14:paraId="616DB310" w14:textId="77777777" w:rsidR="00640CD5" w:rsidRPr="00B700E8" w:rsidRDefault="00640CD5" w:rsidP="00B700E8">
      <w:pPr>
        <w:suppressAutoHyphens/>
        <w:spacing w:after="0" w:line="240" w:lineRule="auto"/>
        <w:ind w:firstLine="283"/>
        <w:jc w:val="both"/>
        <w:rPr>
          <w:rFonts w:ascii="Verdana" w:hAnsi="Verdana"/>
          <w:color w:val="000000"/>
          <w:sz w:val="20"/>
          <w:lang w:val="de-DE"/>
        </w:rPr>
      </w:pPr>
      <w:r w:rsidRPr="00B700E8">
        <w:rPr>
          <w:rFonts w:ascii="Verdana" w:hAnsi="Verdana"/>
          <w:color w:val="000000"/>
          <w:sz w:val="20"/>
          <w:lang w:val="de-DE"/>
        </w:rPr>
        <w:t>Han leker inte, förklarade Nordman.</w:t>
      </w:r>
    </w:p>
    <w:p w14:paraId="487B550A" w14:textId="77777777" w:rsidR="00640CD5" w:rsidRPr="00B700E8" w:rsidRDefault="00640CD5" w:rsidP="00B700E8">
      <w:pPr>
        <w:suppressAutoHyphens/>
        <w:spacing w:after="0" w:line="240" w:lineRule="auto"/>
        <w:ind w:firstLine="283"/>
        <w:jc w:val="both"/>
        <w:rPr>
          <w:rFonts w:ascii="Verdana" w:hAnsi="Verdana"/>
          <w:color w:val="000000"/>
          <w:sz w:val="20"/>
          <w:lang w:val="de-DE"/>
        </w:rPr>
      </w:pPr>
      <w:r w:rsidRPr="00B700E8">
        <w:rPr>
          <w:rFonts w:ascii="Verdana" w:hAnsi="Verdana"/>
          <w:color w:val="000000"/>
          <w:sz w:val="20"/>
          <w:lang w:val="de-DE"/>
        </w:rPr>
        <w:t>Efter maten lade sig karlarna att sova, det blåste för mycket för laxreven.</w:t>
      </w:r>
    </w:p>
    <w:p w14:paraId="3E7A2D82" w14:textId="77777777" w:rsidR="00640CD5" w:rsidRPr="00B700E8" w:rsidRDefault="00640CD5" w:rsidP="00B700E8">
      <w:pPr>
        <w:pStyle w:val="Para01"/>
        <w:suppressAutoHyphens/>
        <w:spacing w:beforeLines="0" w:line="240" w:lineRule="auto"/>
        <w:ind w:firstLine="283"/>
        <w:jc w:val="both"/>
        <w:rPr>
          <w:rFonts w:ascii="Verdana" w:hAnsi="Verdana"/>
          <w:sz w:val="20"/>
        </w:rPr>
      </w:pPr>
    </w:p>
    <w:p w14:paraId="7030BC00" w14:textId="77777777" w:rsidR="00640CD5" w:rsidRPr="00B700E8" w:rsidRDefault="00640CD5" w:rsidP="00B700E8">
      <w:pPr>
        <w:pStyle w:val="Para01"/>
        <w:suppressAutoHyphens/>
        <w:spacing w:beforeLines="0" w:line="240" w:lineRule="auto"/>
        <w:ind w:firstLine="283"/>
        <w:jc w:val="both"/>
        <w:rPr>
          <w:rFonts w:ascii="Verdana" w:hAnsi="Verdana"/>
          <w:sz w:val="20"/>
        </w:rPr>
      </w:pPr>
      <w:r w:rsidRPr="00B700E8">
        <w:rPr>
          <w:rFonts w:ascii="Verdana" w:hAnsi="Verdana"/>
          <w:sz w:val="20"/>
        </w:rPr>
        <w:t>En sten på femton ton måste vara enorm. Springer den sönder tvärs av som slagen av blixten och faller åt sidorna som ett kluvet äpple? Flyger skärvorna ut genom ett djupt hål eller blir den skuren i taggiga flisor, i skärande knivar som virvlar genom luften och kapar av sprängaren huvud? Vad händer om Nordman är död och hans huvud vilar i gräset? Ingen kan beundra honom längre och ingen kan vara rädd för honom.</w:t>
      </w:r>
    </w:p>
    <w:p w14:paraId="18A93BCC" w14:textId="77777777" w:rsidR="00640CD5" w:rsidRPr="00B700E8" w:rsidRDefault="00640CD5" w:rsidP="00B700E8">
      <w:pPr>
        <w:suppressAutoHyphens/>
        <w:spacing w:after="0" w:line="240" w:lineRule="auto"/>
        <w:ind w:firstLine="283"/>
        <w:jc w:val="both"/>
        <w:rPr>
          <w:rFonts w:ascii="Verdana" w:hAnsi="Verdana"/>
          <w:color w:val="000000"/>
          <w:sz w:val="20"/>
          <w:lang w:val="de-DE"/>
        </w:rPr>
      </w:pPr>
      <w:r w:rsidRPr="00B700E8">
        <w:rPr>
          <w:rFonts w:ascii="Verdana" w:hAnsi="Verdana"/>
          <w:color w:val="000000"/>
          <w:sz w:val="20"/>
          <w:lang w:val="de-DE"/>
        </w:rPr>
        <w:t>Holger gick ut och tvärsöver holmen ner till båten. Den låg för ankar en bit ut och släpbåten av plast var uppdragen med motorsågen slängd på sidan i fören. Det hade mulnat och han tänkte bekymrat på regn, det är inte bra med regn om man ska spränga. Han satte sig i sanden och började gräva med händerna. Ganska snart fylldes gropen av vatten. Han försökte få den djupare men sidorna rasade, då stack han ner stövlarna och murade in dem, nu kunde han inte röra sig, han satt fast i jorden. Han var en växt med mycket långa rötter och kunde inte göra någonting alls.</w:t>
      </w:r>
    </w:p>
    <w:p w14:paraId="2F67B4E3" w14:textId="77777777" w:rsidR="00640CD5" w:rsidRPr="00B700E8" w:rsidRDefault="00640CD5" w:rsidP="00B700E8">
      <w:pPr>
        <w:pStyle w:val="Para01"/>
        <w:suppressAutoHyphens/>
        <w:spacing w:beforeLines="0" w:line="240" w:lineRule="auto"/>
        <w:ind w:firstLine="283"/>
        <w:jc w:val="both"/>
        <w:rPr>
          <w:rFonts w:ascii="Verdana" w:hAnsi="Verdana"/>
          <w:sz w:val="20"/>
        </w:rPr>
      </w:pPr>
    </w:p>
    <w:p w14:paraId="38932FA6" w14:textId="77777777" w:rsidR="00640CD5" w:rsidRPr="00B700E8" w:rsidRDefault="00640CD5" w:rsidP="00B700E8">
      <w:pPr>
        <w:pStyle w:val="Para01"/>
        <w:suppressAutoHyphens/>
        <w:spacing w:beforeLines="0" w:line="240" w:lineRule="auto"/>
        <w:ind w:firstLine="283"/>
        <w:jc w:val="both"/>
        <w:rPr>
          <w:rFonts w:ascii="Verdana" w:hAnsi="Verdana"/>
          <w:sz w:val="20"/>
        </w:rPr>
      </w:pPr>
      <w:r w:rsidRPr="00B700E8">
        <w:rPr>
          <w:rFonts w:ascii="Verdana" w:hAnsi="Verdana"/>
          <w:sz w:val="20"/>
        </w:rPr>
        <w:t>På kvällen blev det roligt. Lampan brann på bordet och de åt korv och potatis och drack öl. Weckström hängde en presenning över fönstret där vinden låg på och stugan blev varmare och varmare och mindre och mindre. Men Nordman och Weckström växte, de blev så stora att de gick nästan upp till taket. Efter maten gjorde de ingenting, de inte ens sov. Deras väldighet uppfyllde rummet med vila och vänlighet. Ett tag reste sig Nordman och slog en spik i dörrposten. Den är för din rock och mössa, sade han och Holger hängde upp dem själv. Pipröken fyllde hela taket. När han blev sömnig lade han sig på bädden som Nordman hade gjort i ordning, täcket luktade motorolja. Maskinen var i själva verket inte så viktig som han hade trott. Den var ensam ute på sjön och så länge den gick var det ingen som bekymrade sig om den.</w:t>
      </w:r>
    </w:p>
    <w:p w14:paraId="0197BC37" w14:textId="77777777" w:rsidR="00640CD5" w:rsidRPr="00B700E8" w:rsidRDefault="00640CD5" w:rsidP="00B700E8">
      <w:pPr>
        <w:suppressAutoHyphens/>
        <w:spacing w:after="0" w:line="240" w:lineRule="auto"/>
        <w:ind w:firstLine="283"/>
        <w:jc w:val="both"/>
        <w:rPr>
          <w:rFonts w:ascii="Verdana" w:hAnsi="Verdana"/>
          <w:color w:val="000000"/>
          <w:sz w:val="20"/>
          <w:lang w:val="sv"/>
        </w:rPr>
      </w:pPr>
      <w:r w:rsidRPr="00B700E8">
        <w:rPr>
          <w:rFonts w:ascii="Verdana" w:hAnsi="Verdana"/>
          <w:color w:val="000000"/>
          <w:sz w:val="20"/>
          <w:lang w:val="sv"/>
        </w:rPr>
        <w:t>Havet brusade därute och omslöt holmen och kojan och dem alla tre och småningom var det djup natt.</w:t>
      </w:r>
    </w:p>
    <w:p w14:paraId="351C3358" w14:textId="77777777" w:rsidR="00640CD5" w:rsidRPr="00B700E8" w:rsidRDefault="00640CD5" w:rsidP="00B700E8">
      <w:pPr>
        <w:pStyle w:val="Para01"/>
        <w:suppressAutoHyphens/>
        <w:spacing w:beforeLines="0" w:line="240" w:lineRule="auto"/>
        <w:ind w:firstLine="283"/>
        <w:jc w:val="both"/>
        <w:rPr>
          <w:rFonts w:ascii="Verdana" w:hAnsi="Verdana"/>
          <w:sz w:val="20"/>
        </w:rPr>
      </w:pPr>
    </w:p>
    <w:p w14:paraId="15EA74A4" w14:textId="77777777" w:rsidR="00640CD5" w:rsidRPr="00B700E8" w:rsidRDefault="00640CD5" w:rsidP="00B700E8">
      <w:pPr>
        <w:pStyle w:val="Para01"/>
        <w:suppressAutoHyphens/>
        <w:spacing w:beforeLines="0" w:line="240" w:lineRule="auto"/>
        <w:ind w:firstLine="283"/>
        <w:jc w:val="both"/>
        <w:rPr>
          <w:rFonts w:ascii="Verdana" w:hAnsi="Verdana"/>
          <w:sz w:val="20"/>
        </w:rPr>
      </w:pPr>
      <w:r w:rsidRPr="00B700E8">
        <w:rPr>
          <w:rFonts w:ascii="Verdana" w:hAnsi="Verdana"/>
          <w:sz w:val="20"/>
        </w:rPr>
        <w:t>Sex på morgonen blåste det fortfarande men de beslöt ge sig av i alla fall. Stugan var mycket kall. Han låg inrullad i täcket och tittade på vad de gjorde. Termosen stod på bordet och de drack stående, ställde kopparna ifrån sig och började stuva in. Deras stora skuggor rörde sig över väggarna i lampljuset, fram och tillbaka.</w:t>
      </w:r>
    </w:p>
    <w:p w14:paraId="5E8962FF" w14:textId="77777777" w:rsidR="00640CD5" w:rsidRPr="00B700E8" w:rsidRDefault="00640CD5" w:rsidP="00B700E8">
      <w:pPr>
        <w:suppressAutoHyphens/>
        <w:spacing w:after="0" w:line="240" w:lineRule="auto"/>
        <w:ind w:firstLine="283"/>
        <w:jc w:val="both"/>
        <w:rPr>
          <w:rFonts w:ascii="Verdana" w:hAnsi="Verdana"/>
          <w:color w:val="000000"/>
          <w:sz w:val="20"/>
          <w:lang w:val="de-DE"/>
        </w:rPr>
      </w:pPr>
      <w:r w:rsidRPr="00B700E8">
        <w:rPr>
          <w:rFonts w:ascii="Verdana" w:hAnsi="Verdana"/>
          <w:color w:val="000000"/>
          <w:sz w:val="20"/>
          <w:lang w:val="de-DE"/>
        </w:rPr>
        <w:lastRenderedPageBreak/>
        <w:t>Han klädde sig och tog rocken och mössan från sin spik. Weckström drog ner presenningen och stod en stund med händerna mot fönsterbrädet och tittade på vinden. Det var mörkt än och sjön dånade oavbrutet.</w:t>
      </w:r>
    </w:p>
    <w:p w14:paraId="57A7C7A9" w14:textId="77777777" w:rsidR="00640CD5" w:rsidRPr="00B700E8" w:rsidRDefault="00640CD5" w:rsidP="00B700E8">
      <w:pPr>
        <w:suppressAutoHyphens/>
        <w:spacing w:after="0" w:line="240" w:lineRule="auto"/>
        <w:ind w:firstLine="283"/>
        <w:jc w:val="both"/>
        <w:rPr>
          <w:rFonts w:ascii="Verdana" w:hAnsi="Verdana"/>
          <w:color w:val="000000"/>
          <w:sz w:val="20"/>
          <w:lang w:val="de-DE"/>
        </w:rPr>
      </w:pPr>
      <w:r w:rsidRPr="00B700E8">
        <w:rPr>
          <w:rFonts w:ascii="Verdana" w:hAnsi="Verdana"/>
          <w:color w:val="000000"/>
          <w:sz w:val="20"/>
          <w:lang w:val="de-DE"/>
        </w:rPr>
        <w:t>När de steg ut slog dörren upp mot väggen. Det var ljusare utanför, ett grått tätt mörker där karlarna var det mörkaste, han följde dem ner till stranden och stod och väntade medan de fick ut släpbåten.</w:t>
      </w:r>
    </w:p>
    <w:p w14:paraId="5AA379A8" w14:textId="77777777" w:rsidR="00640CD5" w:rsidRPr="00B700E8" w:rsidRDefault="00640CD5" w:rsidP="00B700E8">
      <w:pPr>
        <w:suppressAutoHyphens/>
        <w:spacing w:after="0" w:line="240" w:lineRule="auto"/>
        <w:ind w:firstLine="283"/>
        <w:jc w:val="both"/>
        <w:rPr>
          <w:rFonts w:ascii="Verdana" w:hAnsi="Verdana"/>
          <w:color w:val="000000"/>
          <w:sz w:val="20"/>
          <w:lang w:val="de-DE"/>
        </w:rPr>
      </w:pPr>
      <w:r w:rsidRPr="00B700E8">
        <w:rPr>
          <w:rFonts w:ascii="Verdana" w:hAnsi="Verdana"/>
          <w:color w:val="000000"/>
          <w:sz w:val="20"/>
          <w:lang w:val="de-DE"/>
        </w:rPr>
        <w:t>De klev över i motorbåten och han satte sig på mittbrädan, drog in huvudet mellan axlarna och väntade. Maskinen startade långsamt, den flåsade och tog sats, med tunga flämtningar kom den igång och båten kurvade ut ur viken. Så fort den fick nosen om udden kom hela det gråa havet över dem, det rullade häftigt och godtyckligt, en rörelse som var skrämmande hjälplös innan båten och havet vande sig vid varandra. Nordman och Weckström satt på varsin sida om honom på mittbrädan, de var fasta som berg och luktade vått ylle. Småningom började båten följa vågorna. Sjön kom emot dem och sjönk hisnande bakåt, den välvde förbi och ibland stannade båten av i en skälvning från för till akter, så arbetade maskinen vidare igen, trotsigt och med flängande remmar. Ljusningen över havet hade ökat. De närmade sig skäret med den stora stenen som var landmärke mot öster.</w:t>
      </w:r>
    </w:p>
    <w:p w14:paraId="4C7F0503" w14:textId="77777777" w:rsidR="00640CD5" w:rsidRPr="00B700E8" w:rsidRDefault="00640CD5" w:rsidP="00B700E8">
      <w:pPr>
        <w:suppressAutoHyphens/>
        <w:spacing w:after="0" w:line="240" w:lineRule="auto"/>
        <w:ind w:firstLine="283"/>
        <w:jc w:val="both"/>
        <w:rPr>
          <w:rFonts w:ascii="Verdana" w:hAnsi="Verdana"/>
          <w:color w:val="000000"/>
          <w:sz w:val="20"/>
          <w:lang w:val="de-DE"/>
        </w:rPr>
      </w:pPr>
      <w:r w:rsidRPr="00B700E8">
        <w:rPr>
          <w:rFonts w:ascii="Verdana" w:hAnsi="Verdana"/>
          <w:color w:val="000000"/>
          <w:sz w:val="20"/>
          <w:lang w:val="de-DE"/>
        </w:rPr>
        <w:t>Han kommer att spränga den. Han tänder stubintråden och lågan kryper vidare, snabbt, han står och ser på den och vänder och springer! Det finns inget landmärke mera. Himmel och jord störtar åtskils och senare kommer folk till skäret och stiger iland och skakar på huvudet och säger: Det var här det hände.</w:t>
      </w:r>
    </w:p>
    <w:p w14:paraId="3FF01BE8" w14:textId="77777777" w:rsidR="00640CD5" w:rsidRPr="00B700E8" w:rsidRDefault="00640CD5" w:rsidP="00B700E8">
      <w:pPr>
        <w:pStyle w:val="Para01"/>
        <w:suppressAutoHyphens/>
        <w:spacing w:beforeLines="0" w:line="240" w:lineRule="auto"/>
        <w:ind w:firstLine="283"/>
        <w:jc w:val="both"/>
        <w:rPr>
          <w:rFonts w:ascii="Verdana" w:hAnsi="Verdana"/>
          <w:sz w:val="20"/>
        </w:rPr>
      </w:pPr>
    </w:p>
    <w:p w14:paraId="796B689F" w14:textId="77777777" w:rsidR="00640CD5" w:rsidRPr="00B700E8" w:rsidRDefault="00640CD5" w:rsidP="00B700E8">
      <w:pPr>
        <w:pStyle w:val="Para01"/>
        <w:suppressAutoHyphens/>
        <w:spacing w:beforeLines="0" w:line="240" w:lineRule="auto"/>
        <w:ind w:firstLine="283"/>
        <w:jc w:val="both"/>
        <w:rPr>
          <w:rFonts w:ascii="Verdana" w:hAnsi="Verdana"/>
          <w:sz w:val="20"/>
        </w:rPr>
      </w:pPr>
      <w:r w:rsidRPr="00B700E8">
        <w:rPr>
          <w:rFonts w:ascii="Verdana" w:hAnsi="Verdana"/>
          <w:sz w:val="20"/>
        </w:rPr>
        <w:t>Båten låg inte bra i inloppet men någonstans måste den ligga. I alla fall fanns där en vajer tvärsöver och akterlinan borde hålla. Nordman band en dragg i vajern som sjönk och spände sig efter dyningarna och sade åt sin son: Du kan se till den. Om den börjar svänga är det inte bra. Om den flyger rätt upp måste vi tillbaka.</w:t>
      </w:r>
    </w:p>
    <w:p w14:paraId="289997B2" w14:textId="77777777" w:rsidR="00640CD5" w:rsidRPr="00B700E8" w:rsidRDefault="00640CD5" w:rsidP="00B700E8">
      <w:pPr>
        <w:suppressAutoHyphens/>
        <w:spacing w:after="0" w:line="240" w:lineRule="auto"/>
        <w:ind w:firstLine="283"/>
        <w:jc w:val="both"/>
        <w:rPr>
          <w:rFonts w:ascii="Verdana" w:hAnsi="Verdana"/>
          <w:color w:val="000000"/>
          <w:sz w:val="20"/>
          <w:lang w:val="de-DE"/>
        </w:rPr>
      </w:pPr>
      <w:r w:rsidRPr="00B700E8">
        <w:rPr>
          <w:rFonts w:ascii="Verdana" w:hAnsi="Verdana"/>
          <w:color w:val="000000"/>
          <w:sz w:val="20"/>
          <w:lang w:val="sv"/>
        </w:rPr>
        <w:t xml:space="preserve">De tog spetten och spränglådan och gick uppåt skäret. </w:t>
      </w:r>
      <w:r w:rsidRPr="00B700E8">
        <w:rPr>
          <w:rFonts w:ascii="Verdana" w:hAnsi="Verdana"/>
          <w:color w:val="000000"/>
          <w:sz w:val="20"/>
          <w:lang w:val="de-DE"/>
        </w:rPr>
        <w:t>Holger satte sig på berget och vaktade draggen. Båten stötte framåt av motsjön i lä och ryckte tillbaka igen och högg i linorna, draggen lyfte och doppades djupt ner mot vattnet igen men den svängde inte. Han såg på den hela tiden.</w:t>
      </w:r>
    </w:p>
    <w:p w14:paraId="275D4BED" w14:textId="77777777" w:rsidR="00640CD5" w:rsidRPr="00B700E8" w:rsidRDefault="00640CD5" w:rsidP="00B700E8">
      <w:pPr>
        <w:suppressAutoHyphens/>
        <w:spacing w:after="0" w:line="240" w:lineRule="auto"/>
        <w:ind w:firstLine="283"/>
        <w:jc w:val="both"/>
        <w:rPr>
          <w:rFonts w:ascii="Verdana" w:hAnsi="Verdana"/>
          <w:color w:val="000000"/>
          <w:sz w:val="20"/>
          <w:lang w:val="de-DE"/>
        </w:rPr>
      </w:pPr>
      <w:r w:rsidRPr="00B700E8">
        <w:rPr>
          <w:rFonts w:ascii="Verdana" w:hAnsi="Verdana"/>
          <w:color w:val="000000"/>
          <w:sz w:val="20"/>
          <w:lang w:val="de-DE"/>
        </w:rPr>
        <w:t xml:space="preserve">Stenen syntes inte härnerifrån. </w:t>
      </w:r>
      <w:r w:rsidRPr="00B700E8">
        <w:rPr>
          <w:rFonts w:ascii="Verdana" w:hAnsi="Verdana"/>
          <w:color w:val="000000"/>
          <w:sz w:val="20"/>
          <w:lang w:val="fr-FR"/>
        </w:rPr>
        <w:t xml:space="preserve">Ropar de eller bara springer. </w:t>
      </w:r>
      <w:r w:rsidRPr="00B700E8">
        <w:rPr>
          <w:rFonts w:ascii="Verdana" w:hAnsi="Verdana"/>
          <w:color w:val="000000"/>
          <w:sz w:val="20"/>
          <w:lang w:val="de-DE"/>
        </w:rPr>
        <w:t>Hur kan jag veta när det händer.</w:t>
      </w:r>
    </w:p>
    <w:p w14:paraId="413688C8" w14:textId="77777777" w:rsidR="00640CD5" w:rsidRPr="00B700E8" w:rsidRDefault="00640CD5" w:rsidP="00B700E8">
      <w:pPr>
        <w:suppressAutoHyphens/>
        <w:spacing w:after="0" w:line="240" w:lineRule="auto"/>
        <w:ind w:firstLine="283"/>
        <w:jc w:val="both"/>
        <w:rPr>
          <w:rFonts w:ascii="Verdana" w:hAnsi="Verdana"/>
          <w:color w:val="000000"/>
          <w:sz w:val="20"/>
          <w:lang w:val="de-DE"/>
        </w:rPr>
      </w:pPr>
      <w:r w:rsidRPr="00B700E8">
        <w:rPr>
          <w:rFonts w:ascii="Verdana" w:hAnsi="Verdana"/>
          <w:color w:val="000000"/>
          <w:sz w:val="20"/>
          <w:lang w:val="de-DE"/>
        </w:rPr>
        <w:t>Nu satte stenborren igång. Den uppslukade vinden och vågorna, den arbetade som en rasande tillsammans med Nordman. Han höll den tunga halvt upplyftade stenborren snedställd mot berget, hans ansikte var hopknutet av ansträngning och han visade tänderna. Stendammet flög kring öronen på honom och borren studsade och sökte sitt fäste, den vrålade till mellan hans händer. Nordman visste precis vad den kunde och vad den tålde.</w:t>
      </w:r>
    </w:p>
    <w:p w14:paraId="642A37A5" w14:textId="77777777" w:rsidR="00640CD5" w:rsidRPr="00B700E8" w:rsidRDefault="00640CD5" w:rsidP="00B700E8">
      <w:pPr>
        <w:suppressAutoHyphens/>
        <w:spacing w:after="0" w:line="240" w:lineRule="auto"/>
        <w:ind w:firstLine="283"/>
        <w:jc w:val="both"/>
        <w:rPr>
          <w:rFonts w:ascii="Verdana" w:hAnsi="Verdana"/>
          <w:color w:val="000000"/>
          <w:sz w:val="20"/>
          <w:lang w:val="de-DE"/>
        </w:rPr>
      </w:pPr>
      <w:r w:rsidRPr="00B700E8">
        <w:rPr>
          <w:rFonts w:ascii="Verdana" w:hAnsi="Verdana"/>
          <w:color w:val="000000"/>
          <w:sz w:val="20"/>
          <w:lang w:val="de-DE"/>
        </w:rPr>
        <w:t>Weckström satt och vred ihop sprängladdningar.</w:t>
      </w:r>
    </w:p>
    <w:p w14:paraId="42A5B0B9" w14:textId="77777777" w:rsidR="00640CD5" w:rsidRPr="00B700E8" w:rsidRDefault="00640CD5" w:rsidP="00B700E8">
      <w:pPr>
        <w:pStyle w:val="Para01"/>
        <w:suppressAutoHyphens/>
        <w:spacing w:beforeLines="0" w:line="240" w:lineRule="auto"/>
        <w:ind w:firstLine="283"/>
        <w:jc w:val="both"/>
        <w:rPr>
          <w:rFonts w:ascii="Verdana" w:hAnsi="Verdana"/>
          <w:sz w:val="20"/>
        </w:rPr>
      </w:pPr>
    </w:p>
    <w:p w14:paraId="697985BE" w14:textId="77777777" w:rsidR="00640CD5" w:rsidRPr="00B700E8" w:rsidRDefault="00640CD5" w:rsidP="00B700E8">
      <w:pPr>
        <w:pStyle w:val="Para01"/>
        <w:suppressAutoHyphens/>
        <w:spacing w:beforeLines="0" w:line="240" w:lineRule="auto"/>
        <w:ind w:firstLine="283"/>
        <w:jc w:val="both"/>
        <w:rPr>
          <w:rFonts w:ascii="Verdana" w:hAnsi="Verdana"/>
          <w:sz w:val="20"/>
        </w:rPr>
      </w:pPr>
      <w:r w:rsidRPr="00B700E8">
        <w:rPr>
          <w:rFonts w:ascii="Verdana" w:hAnsi="Verdana"/>
          <w:sz w:val="20"/>
        </w:rPr>
        <w:t>Det kunde vara så att alltsammans var ett enda stort dumt misstag, om världens största sten ligger på ett skär längst ut i havet så är det antagligen Gud som har lagt den där i sin obegripliga välvilja. Och sedan, tänkte pojken, sedan kommer Nordman. Han struntar i vad Gud har bestämt, han tittar på stenen och säger: Den- här ska bort.</w:t>
      </w:r>
    </w:p>
    <w:p w14:paraId="760CB05F" w14:textId="77777777" w:rsidR="00640CD5" w:rsidRPr="00B700E8" w:rsidRDefault="00640CD5" w:rsidP="00B700E8">
      <w:pPr>
        <w:suppressAutoHyphens/>
        <w:spacing w:after="0" w:line="240" w:lineRule="auto"/>
        <w:ind w:firstLine="283"/>
        <w:jc w:val="both"/>
        <w:rPr>
          <w:rFonts w:ascii="Verdana" w:hAnsi="Verdana"/>
          <w:color w:val="000000"/>
          <w:sz w:val="20"/>
          <w:lang w:val="sv"/>
        </w:rPr>
      </w:pPr>
      <w:r w:rsidRPr="00B700E8">
        <w:rPr>
          <w:rFonts w:ascii="Verdana" w:hAnsi="Verdana"/>
          <w:color w:val="000000"/>
          <w:sz w:val="20"/>
          <w:lang w:val="sv"/>
        </w:rPr>
        <w:t>Det hade lugnat, draggen svängde mindre och mindre men han tittade på den hela tiden.</w:t>
      </w:r>
    </w:p>
    <w:p w14:paraId="5FD7315C" w14:textId="77777777" w:rsidR="00640CD5" w:rsidRPr="00B700E8" w:rsidRDefault="00640CD5" w:rsidP="00B700E8">
      <w:pPr>
        <w:suppressAutoHyphens/>
        <w:spacing w:after="0" w:line="240" w:lineRule="auto"/>
        <w:ind w:firstLine="283"/>
        <w:jc w:val="both"/>
        <w:rPr>
          <w:rFonts w:ascii="Verdana" w:hAnsi="Verdana"/>
          <w:color w:val="000000"/>
          <w:sz w:val="20"/>
          <w:lang w:val="de-DE"/>
        </w:rPr>
      </w:pPr>
      <w:r w:rsidRPr="00B700E8">
        <w:rPr>
          <w:rFonts w:ascii="Verdana" w:hAnsi="Verdana"/>
          <w:color w:val="000000"/>
          <w:sz w:val="20"/>
          <w:lang w:val="sv"/>
        </w:rPr>
        <w:t xml:space="preserve">Efter åtta tog Nordman pojken med sig till andra sidan skäret och visade honom ett överhäng där han skulle stå. </w:t>
      </w:r>
      <w:r w:rsidRPr="00B700E8">
        <w:rPr>
          <w:rFonts w:ascii="Verdana" w:hAnsi="Verdana"/>
          <w:color w:val="000000"/>
          <w:sz w:val="20"/>
          <w:lang w:val="de-DE"/>
        </w:rPr>
        <w:t>Här kryper du in, sade han. Och rör dig inte. Vi har ett annat ställe. Har du nu förstått?</w:t>
      </w:r>
    </w:p>
    <w:p w14:paraId="5D8D7235" w14:textId="77777777" w:rsidR="00640CD5" w:rsidRPr="00B700E8" w:rsidRDefault="00640CD5" w:rsidP="00B700E8">
      <w:pPr>
        <w:suppressAutoHyphens/>
        <w:spacing w:after="0" w:line="240" w:lineRule="auto"/>
        <w:ind w:firstLine="283"/>
        <w:jc w:val="both"/>
        <w:rPr>
          <w:rFonts w:ascii="Verdana" w:hAnsi="Verdana"/>
          <w:color w:val="000000"/>
          <w:sz w:val="20"/>
          <w:lang w:val="de-DE"/>
        </w:rPr>
      </w:pPr>
      <w:r w:rsidRPr="00B700E8">
        <w:rPr>
          <w:rFonts w:ascii="Verdana" w:hAnsi="Verdana"/>
          <w:color w:val="000000"/>
          <w:sz w:val="20"/>
          <w:lang w:val="de-DE"/>
        </w:rPr>
        <w:t>Pojken nickade med handen för munnen. Han gick in under berget och väntade.</w:t>
      </w:r>
    </w:p>
    <w:p w14:paraId="166348A7" w14:textId="77777777" w:rsidR="00640CD5" w:rsidRPr="00B700E8" w:rsidRDefault="00640CD5" w:rsidP="00B700E8">
      <w:pPr>
        <w:suppressAutoHyphens/>
        <w:spacing w:after="0" w:line="240" w:lineRule="auto"/>
        <w:ind w:firstLine="283"/>
        <w:jc w:val="both"/>
        <w:rPr>
          <w:rFonts w:ascii="Verdana" w:hAnsi="Verdana"/>
          <w:color w:val="000000"/>
          <w:sz w:val="20"/>
          <w:lang w:val="de-DE"/>
        </w:rPr>
      </w:pPr>
      <w:r w:rsidRPr="00B700E8">
        <w:rPr>
          <w:rFonts w:ascii="Verdana" w:hAnsi="Verdana"/>
          <w:color w:val="000000"/>
          <w:sz w:val="20"/>
          <w:lang w:val="de-DE"/>
        </w:rPr>
        <w:t>Han förstår inte, han tror att jag är rädd. Det är inte man själv som sprängs sönder eller sjunker i djupt grått vatten, det är den man väntar på som aldrig kommer hem.</w:t>
      </w:r>
    </w:p>
    <w:p w14:paraId="79E6E9A2" w14:textId="77777777" w:rsidR="00640CD5" w:rsidRPr="00B700E8" w:rsidRDefault="00640CD5" w:rsidP="00B700E8">
      <w:pPr>
        <w:suppressAutoHyphens/>
        <w:spacing w:after="0" w:line="240" w:lineRule="auto"/>
        <w:ind w:firstLine="283"/>
        <w:jc w:val="both"/>
        <w:rPr>
          <w:rFonts w:ascii="Verdana" w:hAnsi="Verdana"/>
          <w:color w:val="000000"/>
          <w:sz w:val="20"/>
          <w:lang w:val="de-DE"/>
        </w:rPr>
      </w:pPr>
      <w:r w:rsidRPr="00B700E8">
        <w:rPr>
          <w:rFonts w:ascii="Verdana" w:hAnsi="Verdana"/>
          <w:color w:val="000000"/>
          <w:sz w:val="20"/>
          <w:lang w:val="de-DE"/>
        </w:rPr>
        <w:t>Knallen var kort och dämpad, ett stort djur som morrar i sömnen.</w:t>
      </w:r>
    </w:p>
    <w:p w14:paraId="717A1EE1" w14:textId="2A9DEA2F" w:rsidR="00502EDE" w:rsidRPr="00B700E8" w:rsidRDefault="00640CD5" w:rsidP="00B700E8">
      <w:pPr>
        <w:suppressAutoHyphens/>
        <w:spacing w:after="0" w:line="240" w:lineRule="auto"/>
        <w:ind w:firstLine="283"/>
        <w:jc w:val="both"/>
        <w:rPr>
          <w:rFonts w:ascii="Verdana" w:hAnsi="Verdana"/>
          <w:color w:val="000000"/>
          <w:sz w:val="20"/>
          <w:lang w:val="de-DE"/>
        </w:rPr>
      </w:pPr>
      <w:r w:rsidRPr="00B700E8">
        <w:rPr>
          <w:rFonts w:ascii="Verdana" w:hAnsi="Verdana"/>
          <w:color w:val="000000"/>
          <w:sz w:val="20"/>
          <w:lang w:val="de-DE"/>
        </w:rPr>
        <w:t>Pojken ropade högt och sprang rakt ut på berget, där väntade han på sprängstenarna. Och de föll, runt omkring honom störtade splittret, verkligheten var precis likadan som hans bild av verkligheten. Där kom de, sågtandade och skärande, tunga stycken av urberg och smala skärvor som spjut men de gällde honom, honom och ingen annan. Osårbar betraktade han stenarna som lade sig till ro omkring honom i den ordning som Nordman hade bestämt.</w:t>
      </w:r>
    </w:p>
    <w:sectPr w:rsidR="00502EDE" w:rsidRPr="00B700E8" w:rsidSect="008A0B7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B237F" w14:textId="77777777" w:rsidR="00D656AB" w:rsidRDefault="00D656AB" w:rsidP="00B700E8">
      <w:pPr>
        <w:spacing w:after="0" w:line="240" w:lineRule="auto"/>
      </w:pPr>
      <w:r>
        <w:separator/>
      </w:r>
    </w:p>
  </w:endnote>
  <w:endnote w:type="continuationSeparator" w:id="0">
    <w:p w14:paraId="1BD968E8" w14:textId="77777777" w:rsidR="00D656AB" w:rsidRDefault="00D656AB" w:rsidP="00B700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A5327" w14:textId="77777777" w:rsidR="00B700E8" w:rsidRDefault="00B700E8" w:rsidP="00E169D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8E47684" w14:textId="77777777" w:rsidR="00B700E8" w:rsidRDefault="00B700E8" w:rsidP="00B700E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43B00" w14:textId="128DC0BE" w:rsidR="00B700E8" w:rsidRPr="008A0B72" w:rsidRDefault="008A0B72" w:rsidP="00B700E8">
    <w:pPr>
      <w:pStyle w:val="Footer"/>
      <w:ind w:right="360"/>
      <w:rPr>
        <w:rFonts w:ascii="Arial" w:hAnsi="Arial" w:cs="Arial"/>
        <w:color w:val="999999"/>
        <w:sz w:val="20"/>
      </w:rPr>
    </w:pPr>
    <w:r w:rsidRPr="008A0B7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7F353" w14:textId="77777777" w:rsidR="00B700E8" w:rsidRDefault="00B700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F44BB" w14:textId="77777777" w:rsidR="00D656AB" w:rsidRDefault="00D656AB" w:rsidP="00B700E8">
      <w:pPr>
        <w:spacing w:after="0" w:line="240" w:lineRule="auto"/>
      </w:pPr>
      <w:r>
        <w:separator/>
      </w:r>
    </w:p>
  </w:footnote>
  <w:footnote w:type="continuationSeparator" w:id="0">
    <w:p w14:paraId="22EF95CE" w14:textId="77777777" w:rsidR="00D656AB" w:rsidRDefault="00D656AB" w:rsidP="00B700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C0381" w14:textId="77777777" w:rsidR="00B700E8" w:rsidRDefault="00B700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DF2E2" w14:textId="5D4A1932" w:rsidR="00B700E8" w:rsidRPr="008A0B72" w:rsidRDefault="008A0B72" w:rsidP="00B700E8">
    <w:pPr>
      <w:pStyle w:val="Header"/>
      <w:rPr>
        <w:rFonts w:ascii="Arial" w:hAnsi="Arial" w:cs="Arial"/>
        <w:color w:val="999999"/>
        <w:sz w:val="20"/>
      </w:rPr>
    </w:pPr>
    <w:r w:rsidRPr="008A0B7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C66B6" w14:textId="77777777" w:rsidR="00B700E8" w:rsidRDefault="00B700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E22FF"/>
    <w:rsid w:val="00502EDE"/>
    <w:rsid w:val="00640CD5"/>
    <w:rsid w:val="008A0B72"/>
    <w:rsid w:val="00AA1D8D"/>
    <w:rsid w:val="00B47730"/>
    <w:rsid w:val="00B700E8"/>
    <w:rsid w:val="00CB0664"/>
    <w:rsid w:val="00D1475F"/>
    <w:rsid w:val="00D656A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80568B"/>
  <w14:defaultImageDpi w14:val="300"/>
  <w15:docId w15:val="{353D064C-F9F0-4FD1-8349-3A881C33B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640CD5"/>
    <w:pPr>
      <w:spacing w:beforeLines="100" w:after="0" w:line="288" w:lineRule="atLeast"/>
    </w:pPr>
    <w:rPr>
      <w:rFonts w:ascii="Times New Roman" w:eastAsia="Times New Roman" w:hAnsi="Times New Roman" w:cs="Times New Roman"/>
      <w:color w:val="000000"/>
      <w:sz w:val="24"/>
      <w:szCs w:val="24"/>
      <w:lang w:val="sv" w:eastAsia="sv"/>
    </w:rPr>
  </w:style>
  <w:style w:type="paragraph" w:customStyle="1" w:styleId="Para03">
    <w:name w:val="Para 03"/>
    <w:basedOn w:val="Normal"/>
    <w:qFormat/>
    <w:rsid w:val="00640CD5"/>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4">
    <w:name w:val="Para 04"/>
    <w:basedOn w:val="Normal"/>
    <w:qFormat/>
    <w:rsid w:val="00640CD5"/>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B700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55068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2170</Words>
  <Characters>10224</Characters>
  <Application>Microsoft Office Word</Application>
  <DocSecurity>0</DocSecurity>
  <Lines>176</Lines>
  <Paragraphs>54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12340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Sprängning</dc:title>
  <dc:subject/>
  <dc:creator>Tove Jansson</dc:creator>
  <cp:keywords/>
  <dc:description/>
  <cp:lastModifiedBy>Andrey Piskunov</cp:lastModifiedBy>
  <cp:revision>8</cp:revision>
  <dcterms:created xsi:type="dcterms:W3CDTF">2013-12-23T23:15:00Z</dcterms:created>
  <dcterms:modified xsi:type="dcterms:W3CDTF">2025-06-23T00:13:00Z</dcterms:modified>
  <cp:category/>
</cp:coreProperties>
</file>