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E6D8" w14:textId="61889681" w:rsidR="00C34865" w:rsidRPr="00765A81" w:rsidRDefault="00C34865" w:rsidP="00765A81">
      <w:pPr>
        <w:pStyle w:val="Para04"/>
        <w:suppressAutoHyphens/>
        <w:spacing w:beforeLines="0" w:line="240" w:lineRule="auto"/>
        <w:jc w:val="both"/>
        <w:rPr>
          <w:rFonts w:ascii="Verdana" w:hAnsi="Verdana"/>
          <w:b/>
          <w:sz w:val="32"/>
        </w:rPr>
      </w:pPr>
      <w:r w:rsidRPr="00765A81">
        <w:rPr>
          <w:rFonts w:ascii="Verdana" w:hAnsi="Verdana"/>
          <w:b/>
          <w:sz w:val="32"/>
        </w:rPr>
        <w:t>Korrespondens</w:t>
      </w:r>
    </w:p>
    <w:p w14:paraId="5002BFBC" w14:textId="5E72682E" w:rsidR="00260B74" w:rsidRPr="00765A81" w:rsidRDefault="00260B74" w:rsidP="00765A81">
      <w:pPr>
        <w:pStyle w:val="Para04"/>
        <w:suppressAutoHyphens/>
        <w:spacing w:beforeLines="0" w:line="240" w:lineRule="auto"/>
        <w:jc w:val="both"/>
        <w:rPr>
          <w:rFonts w:ascii="Verdana" w:hAnsi="Verdana"/>
          <w:sz w:val="24"/>
        </w:rPr>
      </w:pPr>
      <w:r w:rsidRPr="00765A81">
        <w:rPr>
          <w:rFonts w:ascii="Verdana" w:hAnsi="Verdana"/>
          <w:sz w:val="24"/>
        </w:rPr>
        <w:t>Tove Jansson</w:t>
      </w:r>
    </w:p>
    <w:p w14:paraId="66139370" w14:textId="77777777" w:rsidR="00260B74" w:rsidRPr="00765A81" w:rsidRDefault="00260B74" w:rsidP="00765A81">
      <w:pPr>
        <w:pStyle w:val="Para04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4FA1B11A" w14:textId="10C50B2D" w:rsidR="00C34865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0" w:name="Top_of_Resa_med_latt_bagage_6_xh"/>
      <w:bookmarkStart w:id="1" w:name="Dear_Jansson_san_____Jag_ar_en_f"/>
      <w:r w:rsidRPr="00765A81">
        <w:rPr>
          <w:rFonts w:ascii="Verdana" w:hAnsi="Verdana"/>
          <w:sz w:val="20"/>
        </w:rPr>
        <w:t>Dear Jansson san</w:t>
      </w:r>
      <w:bookmarkEnd w:id="0"/>
      <w:bookmarkEnd w:id="1"/>
    </w:p>
    <w:p w14:paraId="724A7AA3" w14:textId="77777777" w:rsidR="00765A81" w:rsidRPr="00765A81" w:rsidRDefault="00765A81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09141AF9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är en flicka från Japan.</w:t>
      </w:r>
    </w:p>
    <w:p w14:paraId="635B84D7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är tretton år och två månader.</w:t>
      </w:r>
    </w:p>
    <w:p w14:paraId="490429C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Den åttonde januari blir jag fjorton år.</w:t>
      </w:r>
    </w:p>
    <w:p w14:paraId="3FC2E8C5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har en mamma och två små systrar.</w:t>
      </w:r>
    </w:p>
    <w:p w14:paraId="3368999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har läst allt som ni har skrivit.</w:t>
      </w:r>
    </w:p>
    <w:p w14:paraId="4EDA2A4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När jag har läst läser jag en gång till.</w:t>
      </w:r>
    </w:p>
    <w:p w14:paraId="2293A9A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Då tänker jag på snö och att man får vara ensam.</w:t>
      </w:r>
    </w:p>
    <w:p w14:paraId="15E01B5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Tokyo är en mycket stor stad.</w:t>
      </w:r>
    </w:p>
    <w:p w14:paraId="518506B5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lär mig engelska och studerar mycket allvarligt.</w:t>
      </w:r>
    </w:p>
    <w:p w14:paraId="775F397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älskar er.</w:t>
      </w:r>
    </w:p>
    <w:p w14:paraId="1B2DC4FC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har en dröm att bli lika gammal som ni och lika klok som ni.</w:t>
      </w:r>
    </w:p>
    <w:p w14:paraId="45EAB72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har många drömmar.</w:t>
      </w:r>
    </w:p>
    <w:p w14:paraId="588181E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Det finns en japansk dikt som heter haiku.</w:t>
      </w:r>
    </w:p>
    <w:p w14:paraId="7B6144D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sänder en haiku på japanska till er.</w:t>
      </w:r>
    </w:p>
    <w:p w14:paraId="5D9C039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Den är om körsbärsblommor.</w:t>
      </w:r>
    </w:p>
    <w:p w14:paraId="4541A28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Bor ni i en stor skog?</w:t>
      </w:r>
    </w:p>
    <w:p w14:paraId="0204C82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Förlåt att jag skriver till er.</w:t>
      </w:r>
    </w:p>
    <w:p w14:paraId="0C7F08A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önskar er en god hälsa och ett långt liv.</w:t>
      </w:r>
    </w:p>
    <w:p w14:paraId="007B1CDA" w14:textId="77777777" w:rsidR="00C34865" w:rsidRPr="00765A81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Tamiko Atsumi</w:t>
      </w:r>
    </w:p>
    <w:p w14:paraId="0E0E942E" w14:textId="77777777" w:rsidR="00C34865" w:rsidRPr="00765A81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2" w:name="Top_of_Resa_med_latt_bagage_7_xh"/>
      <w:bookmarkStart w:id="3" w:name="Dear_Jansson_san_____Min_nya_fod"/>
      <w:r w:rsidRPr="00765A81">
        <w:rPr>
          <w:rFonts w:ascii="Verdana" w:hAnsi="Verdana"/>
          <w:sz w:val="20"/>
        </w:rPr>
        <w:t>Dear Jansson san</w:t>
      </w:r>
      <w:bookmarkEnd w:id="2"/>
      <w:bookmarkEnd w:id="3"/>
    </w:p>
    <w:p w14:paraId="60576DBF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Min nya födelsedag idag är mycket viktig.</w:t>
      </w:r>
    </w:p>
    <w:p w14:paraId="151A304B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Er present är mycket viktig för mig.</w:t>
      </w:r>
    </w:p>
    <w:p w14:paraId="28BB70D5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Alla beundrar er present och bilden av en liten ö där ni bor.</w:t>
      </w:r>
    </w:p>
    <w:p w14:paraId="39E46F1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Den hänger över min säng.</w:t>
      </w:r>
    </w:p>
    <w:p w14:paraId="0B8601A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Hur många ensamma öar finns det i Finland?</w:t>
      </w:r>
    </w:p>
    <w:p w14:paraId="2EF902C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Får vem som vill bo där?</w:t>
      </w:r>
    </w:p>
    <w:p w14:paraId="21ED951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bo på en ö.</w:t>
      </w:r>
    </w:p>
    <w:p w14:paraId="327C8D2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älskar ensamma öar och jag älskar blommor och snö.</w:t>
      </w:r>
    </w:p>
    <w:p w14:paraId="6F402B85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Men jag kan inte skriva hur de är.</w:t>
      </w:r>
    </w:p>
    <w:p w14:paraId="0BD26E0D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studerar mycket allvarligt.</w:t>
      </w:r>
    </w:p>
    <w:p w14:paraId="22D4AF6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läser era böcker på engelska.</w:t>
      </w:r>
    </w:p>
    <w:p w14:paraId="54590117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På japanska är era böcker inte på samma sätt.</w:t>
      </w:r>
    </w:p>
    <w:p w14:paraId="758BBBEC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Varför är det olika?</w:t>
      </w:r>
    </w:p>
    <w:p w14:paraId="0CB5548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tror att ni är lycklig.</w:t>
      </w:r>
    </w:p>
    <w:p w14:paraId="2377B7CD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Var mycket försiktig med er hälsa.</w:t>
      </w:r>
    </w:p>
    <w:p w14:paraId="42D2EC45" w14:textId="2E4FAF62" w:rsidR="00C34865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Ett långt liv önskar er</w:t>
      </w:r>
    </w:p>
    <w:p w14:paraId="4208194B" w14:textId="77777777" w:rsidR="00765A81" w:rsidRPr="00765A81" w:rsidRDefault="00765A81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30BEE0C5" w14:textId="6587811F" w:rsidR="00C34865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Tamiko Atsumi</w:t>
      </w:r>
    </w:p>
    <w:p w14:paraId="1A716312" w14:textId="77777777" w:rsid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00F3EF31" w14:textId="77777777" w:rsidR="00765A81" w:rsidRP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25C1A6E8" w14:textId="292BE94B" w:rsidR="00C34865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4" w:name="Top_of_Resa_med_latt_bagage_8_xh"/>
      <w:bookmarkStart w:id="5" w:name="Dear_Jansson_san_____Det_har_gat"/>
      <w:r w:rsidRPr="00765A81">
        <w:rPr>
          <w:rFonts w:ascii="Verdana" w:hAnsi="Verdana"/>
          <w:sz w:val="20"/>
        </w:rPr>
        <w:t>Dear Jansson san</w:t>
      </w:r>
      <w:bookmarkEnd w:id="4"/>
      <w:bookmarkEnd w:id="5"/>
    </w:p>
    <w:p w14:paraId="14A1A875" w14:textId="77777777" w:rsidR="00765A81" w:rsidRPr="00765A81" w:rsidRDefault="00765A81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112CD4BF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Det har gått en lång tid, det har gått fem månader och nio dagar som ni inte har skrivit till mig.</w:t>
      </w:r>
    </w:p>
    <w:p w14:paraId="7FEA5B4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Har ni fått mina brev?</w:t>
      </w:r>
    </w:p>
    <w:p w14:paraId="5CBCC65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Har ni fått presenterna?</w:t>
      </w:r>
    </w:p>
    <w:p w14:paraId="5111510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längtar till er.</w:t>
      </w:r>
    </w:p>
    <w:p w14:paraId="205DF1C1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måste förstå att jag studerar mycket allvarligt.</w:t>
      </w:r>
    </w:p>
    <w:p w14:paraId="4F1030C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Nu berättar jag för er om min dröm.</w:t>
      </w:r>
    </w:p>
    <w:p w14:paraId="3B2C674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Min dröm är att resa till andra länder och tala de nya ländernas språk och lära mig förstå.</w:t>
      </w:r>
    </w:p>
    <w:p w14:paraId="3183345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kunna tala med er.</w:t>
      </w:r>
    </w:p>
    <w:p w14:paraId="117A9DE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att ni skall tala med mig.</w:t>
      </w:r>
    </w:p>
    <w:p w14:paraId="280893A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lastRenderedPageBreak/>
        <w:t>Ni skall tala om för mig hur man beskriver att inte se' andra hus och att ingen kommer på vägen.</w:t>
      </w:r>
    </w:p>
    <w:p w14:paraId="6C14C38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förstå hur man skriver om snön.</w:t>
      </w:r>
    </w:p>
    <w:p w14:paraId="739F1BA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sitta vid era fötter för att lära mig.</w:t>
      </w:r>
    </w:p>
    <w:p w14:paraId="39F4429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samlar pengar för att resa.</w:t>
      </w:r>
    </w:p>
    <w:p w14:paraId="6AAA5C0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Nu sänder jag en ny haiku.</w:t>
      </w:r>
    </w:p>
    <w:p w14:paraId="2498C6CB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Den är om en mycket gammal kvinna som ser blåa berg långt borta.</w:t>
      </w:r>
    </w:p>
    <w:p w14:paraId="140F1C3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När hon var ung såg hon dem inte.</w:t>
      </w:r>
    </w:p>
    <w:p w14:paraId="22B9FB8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Nu orkar hon inte komma till dem.</w:t>
      </w:r>
    </w:p>
    <w:p w14:paraId="53F2BDC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Det är en vacker haiku.</w:t>
      </w:r>
    </w:p>
    <w:p w14:paraId="2266AE45" w14:textId="7C5A9362" w:rsidR="00C34865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ber er om att vara försiktig.</w:t>
      </w:r>
    </w:p>
    <w:p w14:paraId="39D51BFA" w14:textId="77777777" w:rsidR="00765A81" w:rsidRPr="00765A81" w:rsidRDefault="00765A81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58384B08" w14:textId="0AF27718" w:rsidR="00C34865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Tamiko</w:t>
      </w:r>
    </w:p>
    <w:p w14:paraId="12CF871F" w14:textId="3E7F7AF7" w:rsid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3B9D333E" w14:textId="77777777" w:rsidR="00765A81" w:rsidRP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02A35411" w14:textId="48833B9D" w:rsidR="00C34865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6" w:name="Top_of_Resa_med_latt_bagage_9_xh"/>
      <w:bookmarkStart w:id="7" w:name="Dear_Jansson_san______Ni_skulle"/>
      <w:r w:rsidRPr="00765A81">
        <w:rPr>
          <w:rFonts w:ascii="Verdana" w:hAnsi="Verdana"/>
          <w:sz w:val="20"/>
        </w:rPr>
        <w:t>Dear Jansson san,</w:t>
      </w:r>
      <w:bookmarkEnd w:id="6"/>
      <w:bookmarkEnd w:id="7"/>
    </w:p>
    <w:p w14:paraId="6D92DB56" w14:textId="77777777" w:rsidR="00765A81" w:rsidRPr="00765A81" w:rsidRDefault="00765A81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4EDCC1B4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skulle fara på en stor lång resa, nu har ni rest i mer än sex månader.</w:t>
      </w:r>
    </w:p>
    <w:p w14:paraId="05FFF2B5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tror att ni har kommit tillbaka igen.</w:t>
      </w:r>
    </w:p>
    <w:p w14:paraId="470ECBD7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Vart reste ni, min Jansson san, och vad lärde ni er på er resa?</w:t>
      </w:r>
    </w:p>
    <w:p w14:paraId="1DAED8E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Kanske tog ni med er kimono.</w:t>
      </w:r>
    </w:p>
    <w:p w14:paraId="57C357E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Den har samma färger som hösten har och hösten är tiden för att färdas.</w:t>
      </w:r>
    </w:p>
    <w:p w14:paraId="7C0F1D4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Men ni har talat så mycket om att tiden blir kort.</w:t>
      </w:r>
    </w:p>
    <w:p w14:paraId="6AE395D1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Min tid blir lång medan jag tänker på er.</w:t>
      </w:r>
    </w:p>
    <w:p w14:paraId="37F76F8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bli lika gammal som ni och endast ha stora kloka tankar.</w:t>
      </w:r>
    </w:p>
    <w:p w14:paraId="2A7E90F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Era brev bevarar jag i ett mycket vackert skrin på en hemlig plats.</w:t>
      </w:r>
    </w:p>
    <w:p w14:paraId="548B53E7" w14:textId="35F56243" w:rsidR="00C34865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läser dem på nytt vid solnedgången.</w:t>
      </w:r>
    </w:p>
    <w:p w14:paraId="21C76D19" w14:textId="77777777" w:rsidR="00765A81" w:rsidRPr="00765A81" w:rsidRDefault="00765A81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001EA368" w14:textId="7AB119DE" w:rsidR="00C34865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Tamiko</w:t>
      </w:r>
    </w:p>
    <w:p w14:paraId="773A45EB" w14:textId="11993459" w:rsid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3D79E411" w14:textId="77777777" w:rsidR="00765A81" w:rsidRP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326F8222" w14:textId="5434DE48" w:rsidR="00C34865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8" w:name="Dear_Jansson_san______En_gang_na"/>
      <w:bookmarkStart w:id="9" w:name="Top_of_Resa_med_latt_bagage_10_x"/>
      <w:r w:rsidRPr="00765A81">
        <w:rPr>
          <w:rFonts w:ascii="Verdana" w:hAnsi="Verdana"/>
          <w:sz w:val="20"/>
        </w:rPr>
        <w:t>Dear Jansson san,</w:t>
      </w:r>
      <w:bookmarkEnd w:id="8"/>
      <w:bookmarkEnd w:id="9"/>
    </w:p>
    <w:p w14:paraId="0B405FBA" w14:textId="77777777" w:rsidR="00765A81" w:rsidRPr="00765A81" w:rsidRDefault="00765A81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7AE0126A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En gång när ni skrev till mig var det sommar i Finland och ni bodde på den ensamma ön.</w:t>
      </w:r>
    </w:p>
    <w:p w14:paraId="012F605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har talat om för mig att det mycket sällan kommer post till er ö.</w:t>
      </w:r>
    </w:p>
    <w:p w14:paraId="1190094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Då får ni många brev från mig på en gång?</w:t>
      </w:r>
    </w:p>
    <w:p w14:paraId="5DC0C58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säger att det känns skönt när båtarna går förbi och inte stannar.</w:t>
      </w:r>
    </w:p>
    <w:p w14:paraId="4767B8FB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Men nu blir det vinter i Finland.</w:t>
      </w:r>
    </w:p>
    <w:p w14:paraId="713055FD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har skrivit en bok om vinter, ni har beskrivit min dröm.</w:t>
      </w:r>
    </w:p>
    <w:p w14:paraId="665FBED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vill skriva en berättelse så att var och en förstår och känner igen sin dröm.</w:t>
      </w:r>
    </w:p>
    <w:p w14:paraId="02287E7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Hur gammal måste man vara för att skriva en berättelse?</w:t>
      </w:r>
    </w:p>
    <w:p w14:paraId="66897971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Men jag kan inte skriva den utan er.</w:t>
      </w:r>
    </w:p>
    <w:p w14:paraId="4304E3C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Varje dag är en dag av väntan.</w:t>
      </w:r>
    </w:p>
    <w:p w14:paraId="2DA43B11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har sagt att ni är så trött.</w:t>
      </w:r>
    </w:p>
    <w:p w14:paraId="107ABDDD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arbetar och det finns för många människor.</w:t>
      </w:r>
    </w:p>
    <w:p w14:paraId="4FD2941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Men jag vill vara den människa som tröstar er och beskyddar er ensamhet.</w:t>
      </w:r>
    </w:p>
    <w:p w14:paraId="5C87F0CC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Det här är en sorglig haiku om en som väntade på sin älskade för länge.</w:t>
      </w:r>
    </w:p>
    <w:p w14:paraId="662DB605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Ni ser hur det gick!</w:t>
      </w:r>
    </w:p>
    <w:p w14:paraId="02ACDDF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Men det är inte så bra översatt.</w:t>
      </w:r>
    </w:p>
    <w:p w14:paraId="3CCB579E" w14:textId="75DDC061" w:rsidR="00C34865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Har inte min engelska blivit bättre?</w:t>
      </w:r>
    </w:p>
    <w:p w14:paraId="572A49E4" w14:textId="77777777" w:rsidR="00765A81" w:rsidRPr="00765A81" w:rsidRDefault="00765A81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5FED25E9" w14:textId="0C618506" w:rsidR="00C34865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Evigt Tamiko</w:t>
      </w:r>
    </w:p>
    <w:p w14:paraId="1438FED0" w14:textId="69943DEA" w:rsid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7718175E" w14:textId="77777777" w:rsidR="00765A81" w:rsidRP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27D44080" w14:textId="1C07C051" w:rsidR="00C34865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10" w:name="Top_of_Resa_med_latt_bagage_11_x"/>
      <w:bookmarkStart w:id="11" w:name="Alskade_Jansson_san__tack______J"/>
      <w:r w:rsidRPr="00765A81">
        <w:rPr>
          <w:rFonts w:ascii="Verdana" w:hAnsi="Verdana"/>
          <w:sz w:val="20"/>
        </w:rPr>
        <w:t>Älskade Jansson san, tack!</w:t>
      </w:r>
      <w:bookmarkEnd w:id="10"/>
      <w:bookmarkEnd w:id="11"/>
    </w:p>
    <w:p w14:paraId="7069A5F6" w14:textId="77777777" w:rsidR="00765A81" w:rsidRPr="00765A81" w:rsidRDefault="00765A81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14BB34B6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Ja, så är det, man behöver inte bli</w:t>
      </w:r>
    </w:p>
    <w:p w14:paraId="6CE1E52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tillräckligt gammal, man bara börjar</w:t>
      </w:r>
    </w:p>
    <w:p w14:paraId="312134D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lastRenderedPageBreak/>
        <w:t>skriva en berättelse därför att man</w:t>
      </w:r>
    </w:p>
    <w:p w14:paraId="61F4883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måste, om det man vet och känner</w:t>
      </w:r>
    </w:p>
    <w:p w14:paraId="7D1BD3E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till eller också om det man längtar</w:t>
      </w:r>
    </w:p>
    <w:p w14:paraId="2F9DC1F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efter, om sin dröm, det okända.</w:t>
      </w:r>
    </w:p>
    <w:p w14:paraId="5226708D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O älskade Jansson san. Att man inte</w:t>
      </w:r>
    </w:p>
    <w:p w14:paraId="27B8B2E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ska bry sig om de andra och vad de</w:t>
      </w:r>
    </w:p>
    <w:p w14:paraId="73B528E7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tycker och förstår, därför att medan</w:t>
      </w:r>
    </w:p>
    <w:p w14:paraId="07EF1AF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man berättar har det endast att göra</w:t>
      </w:r>
    </w:p>
    <w:p w14:paraId="7AE9F85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med berättelsen och en själv.</w:t>
      </w:r>
    </w:p>
    <w:p w14:paraId="7CE97C3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Då ärman ensam på ett riktigt sätt.</w:t>
      </w:r>
    </w:p>
    <w:p w14:paraId="245057ED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Justnu vet jag allt om hur det är att</w:t>
      </w:r>
    </w:p>
    <w:p w14:paraId="3949ED4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älska den som är långt borta och jag</w:t>
      </w:r>
    </w:p>
    <w:p w14:paraId="641F750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ska skynda mig att skriva om det</w:t>
      </w:r>
    </w:p>
    <w:p w14:paraId="25D9AA5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innan hon kommer närmare.</w:t>
      </w:r>
    </w:p>
    <w:p w14:paraId="2A69B8A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skickar en haiku igen, den är om en</w:t>
      </w:r>
    </w:p>
    <w:p w14:paraId="34DDDD13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liten bäck som blir glad om våren</w:t>
      </w:r>
    </w:p>
    <w:p w14:paraId="3E76E5C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så att alla lyssnar och får lust.</w:t>
      </w:r>
    </w:p>
    <w:p w14:paraId="725A3F9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hinner inte översätta den. Lyssna</w:t>
      </w:r>
    </w:p>
    <w:p w14:paraId="0B46491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till mig Jansson san och skriv till</w:t>
      </w:r>
    </w:p>
    <w:p w14:paraId="226ECAE7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mig när jag ska komma. Jag har samlat</w:t>
      </w:r>
    </w:p>
    <w:p w14:paraId="0F6AC7B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pengar och jag tror att jag får ett</w:t>
      </w:r>
    </w:p>
    <w:p w14:paraId="0E7BF85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stipendium för att resa. Vilken månad</w:t>
      </w:r>
    </w:p>
    <w:p w14:paraId="44F2108B" w14:textId="51747EBD" w:rsidR="00C34865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är den bästa och vackraste för vårt möte?</w:t>
      </w:r>
    </w:p>
    <w:p w14:paraId="7D2EF558" w14:textId="77777777" w:rsidR="00765A81" w:rsidRPr="00765A81" w:rsidRDefault="00765A81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15718B87" w14:textId="0D872543" w:rsidR="00C34865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Tamiko</w:t>
      </w:r>
    </w:p>
    <w:p w14:paraId="14AD2B39" w14:textId="525FDFCE" w:rsid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4319C138" w14:textId="77777777" w:rsidR="00765A81" w:rsidRPr="00765A81" w:rsidRDefault="00765A81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</w:p>
    <w:p w14:paraId="40026427" w14:textId="7FF33CFB" w:rsidR="00C34865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12" w:name="Dear_Jansson_san_____Tack_for_et"/>
      <w:bookmarkStart w:id="13" w:name="Top_of_Resa_med_latt_bagage_12_x"/>
      <w:r w:rsidRPr="00765A81">
        <w:rPr>
          <w:rFonts w:ascii="Verdana" w:hAnsi="Verdana"/>
          <w:sz w:val="20"/>
        </w:rPr>
        <w:t>Dear Jansson san</w:t>
      </w:r>
      <w:bookmarkEnd w:id="12"/>
      <w:bookmarkEnd w:id="13"/>
    </w:p>
    <w:p w14:paraId="3177633E" w14:textId="77777777" w:rsidR="00765A81" w:rsidRPr="00765A81" w:rsidRDefault="00765A81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</w:p>
    <w:p w14:paraId="36C90928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Tack för ett mycket klokt brev.</w:t>
      </w:r>
    </w:p>
    <w:p w14:paraId="597106F7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förstår att skogen är stor i Finland och havet är stort men ert hus är mycket litet.</w:t>
      </w:r>
    </w:p>
    <w:p w14:paraId="60251DD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Det är en vacker tanke att man borde möta en författare endast i författarens böcker.</w:t>
      </w:r>
    </w:p>
    <w:p w14:paraId="0AF7122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lär mig hela tiden.</w:t>
      </w:r>
    </w:p>
    <w:p w14:paraId="438059D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önskar er en god hälsa och ett långt liv.</w:t>
      </w:r>
    </w:p>
    <w:p w14:paraId="2E02F6EE" w14:textId="77777777" w:rsidR="00C34865" w:rsidRPr="00765A81" w:rsidRDefault="00C34865" w:rsidP="00765A81">
      <w:pPr>
        <w:pStyle w:val="Para08"/>
        <w:suppressAutoHyphens/>
        <w:spacing w:beforeLines="0" w:line="240" w:lineRule="auto"/>
        <w:ind w:leftChars="0" w:left="0"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Er Tamiko Atsumi</w:t>
      </w:r>
    </w:p>
    <w:p w14:paraId="42C7C4EE" w14:textId="77777777" w:rsidR="00C34865" w:rsidRPr="00765A81" w:rsidRDefault="00C34865" w:rsidP="00765A81">
      <w:pPr>
        <w:pStyle w:val="Para07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bookmarkStart w:id="14" w:name="Min_Jansson_san_____Det_har_snoa"/>
      <w:bookmarkStart w:id="15" w:name="Top_of_Resa_med_latt_bagage_13_x"/>
      <w:r w:rsidRPr="00765A81">
        <w:rPr>
          <w:rFonts w:ascii="Verdana" w:hAnsi="Verdana"/>
          <w:sz w:val="20"/>
        </w:rPr>
        <w:t>Min Jansson san</w:t>
      </w:r>
      <w:bookmarkEnd w:id="14"/>
      <w:bookmarkEnd w:id="15"/>
    </w:p>
    <w:p w14:paraId="04DAA858" w14:textId="77777777" w:rsidR="00C34865" w:rsidRPr="00765A81" w:rsidRDefault="00C34865" w:rsidP="00765A81">
      <w:pPr>
        <w:pStyle w:val="Para02"/>
        <w:suppressAutoHyphens/>
        <w:spacing w:beforeLines="0"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Det har snöat hela dagen.</w:t>
      </w:r>
    </w:p>
    <w:p w14:paraId="5378EF31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kommer att kunna skriva om snön.</w:t>
      </w:r>
    </w:p>
    <w:p w14:paraId="617CFF9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Idag dog min mor.</w:t>
      </w:r>
    </w:p>
    <w:p w14:paraId="136741EB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När man har blivit den äldsta i en familj i Japan kan</w:t>
      </w:r>
    </w:p>
    <w:p w14:paraId="7B588EF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man inte resa sin väg och man vill det inte.</w:t>
      </w:r>
    </w:p>
    <w:p w14:paraId="0F71753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hoppas ni förstår mig.</w:t>
      </w:r>
    </w:p>
    <w:p w14:paraId="0EAAB6F2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Jag tackar er.</w:t>
      </w:r>
    </w:p>
    <w:p w14:paraId="46390DF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Dikten är av Lang Shih Yiian som var en stor poet en</w:t>
      </w:r>
    </w:p>
    <w:p w14:paraId="15D9DBC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gång i Kina.</w:t>
      </w:r>
    </w:p>
    <w:p w14:paraId="61D23936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Den är översatt till ert språk av Hwang Tsu-Yii och Alf</w:t>
      </w:r>
    </w:p>
    <w:p w14:paraId="58E9C27A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Henrikson.</w:t>
      </w:r>
    </w:p>
    <w:p w14:paraId="1AD6B7CF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”Vildgässens skrin är gälla som hitbärs av</w:t>
      </w:r>
    </w:p>
    <w:p w14:paraId="3A5652D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vindar dova.</w:t>
      </w:r>
    </w:p>
    <w:p w14:paraId="1CB50FB9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Morgonens snö är mycken och vädret är</w:t>
      </w:r>
    </w:p>
    <w:p w14:paraId="6928EB38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molnigt och kallt.</w:t>
      </w:r>
    </w:p>
    <w:p w14:paraId="61D4BA54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Inget jag har i mitt armod att ge dig i</w:t>
      </w:r>
    </w:p>
    <w:p w14:paraId="38FD1370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avskedsgåva</w:t>
      </w:r>
    </w:p>
    <w:p w14:paraId="5FDF913E" w14:textId="77777777" w:rsidR="00C34865" w:rsidRPr="00765A81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mer än de blåa bergen som följer dig</w:t>
      </w:r>
    </w:p>
    <w:p w14:paraId="1ED3E466" w14:textId="78455BCB" w:rsidR="00C34865" w:rsidRDefault="00C34865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765A81">
        <w:rPr>
          <w:rFonts w:ascii="Verdana" w:hAnsi="Verdana"/>
          <w:sz w:val="20"/>
        </w:rPr>
        <w:t>överallt.”</w:t>
      </w:r>
    </w:p>
    <w:p w14:paraId="17DF8178" w14:textId="77777777" w:rsidR="00765A81" w:rsidRPr="00765A81" w:rsidRDefault="00765A81" w:rsidP="00765A81">
      <w:pPr>
        <w:pStyle w:val="Para01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15A628FE" w14:textId="41EDCD9C" w:rsidR="003434E1" w:rsidRPr="00765A81" w:rsidRDefault="00C34865" w:rsidP="00765A8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765A81">
        <w:rPr>
          <w:rFonts w:ascii="Verdana" w:hAnsi="Verdana"/>
          <w:color w:val="000000"/>
          <w:sz w:val="20"/>
        </w:rPr>
        <w:t>Tamiko</w:t>
      </w:r>
    </w:p>
    <w:sectPr w:rsidR="003434E1" w:rsidRPr="00765A81" w:rsidSect="00765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F38E8" w14:textId="77777777" w:rsidR="00CF3534" w:rsidRDefault="00CF3534" w:rsidP="00765A81">
      <w:pPr>
        <w:spacing w:after="0" w:line="240" w:lineRule="auto"/>
      </w:pPr>
      <w:r>
        <w:separator/>
      </w:r>
    </w:p>
  </w:endnote>
  <w:endnote w:type="continuationSeparator" w:id="0">
    <w:p w14:paraId="3F064C32" w14:textId="77777777" w:rsidR="00CF3534" w:rsidRDefault="00CF3534" w:rsidP="00765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1825" w14:textId="77777777" w:rsidR="00765A81" w:rsidRDefault="00765A81" w:rsidP="00CF31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AAA8A2" w14:textId="77777777" w:rsidR="00765A81" w:rsidRDefault="00765A81" w:rsidP="00765A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4376" w14:textId="6F670555" w:rsidR="00765A81" w:rsidRPr="00765A81" w:rsidRDefault="00765A81" w:rsidP="00765A8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65A8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8E64" w14:textId="77777777" w:rsidR="00765A81" w:rsidRDefault="00765A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194AA" w14:textId="77777777" w:rsidR="00CF3534" w:rsidRDefault="00CF3534" w:rsidP="00765A81">
      <w:pPr>
        <w:spacing w:after="0" w:line="240" w:lineRule="auto"/>
      </w:pPr>
      <w:r>
        <w:separator/>
      </w:r>
    </w:p>
  </w:footnote>
  <w:footnote w:type="continuationSeparator" w:id="0">
    <w:p w14:paraId="6DF484FC" w14:textId="77777777" w:rsidR="00CF3534" w:rsidRDefault="00CF3534" w:rsidP="00765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DBCD" w14:textId="77777777" w:rsidR="00765A81" w:rsidRDefault="00765A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B1D0" w14:textId="065238E6" w:rsidR="00765A81" w:rsidRPr="00765A81" w:rsidRDefault="00765A81" w:rsidP="00765A81">
    <w:pPr>
      <w:pStyle w:val="Header"/>
      <w:rPr>
        <w:rFonts w:ascii="Arial" w:hAnsi="Arial" w:cs="Arial"/>
        <w:color w:val="999999"/>
        <w:sz w:val="20"/>
        <w:lang w:val="ru-RU"/>
      </w:rPr>
    </w:pPr>
    <w:r w:rsidRPr="00765A8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2D995" w14:textId="77777777" w:rsidR="00765A81" w:rsidRDefault="00765A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60B74"/>
    <w:rsid w:val="0029639D"/>
    <w:rsid w:val="00326F90"/>
    <w:rsid w:val="003434E1"/>
    <w:rsid w:val="00765A81"/>
    <w:rsid w:val="00AA1D8D"/>
    <w:rsid w:val="00B47730"/>
    <w:rsid w:val="00C34865"/>
    <w:rsid w:val="00CB0664"/>
    <w:rsid w:val="00CF353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CE7C4D"/>
  <w14:defaultImageDpi w14:val="300"/>
  <w15:docId w15:val="{E4173E0A-ED80-419F-AE48-A2ADED63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01">
    <w:name w:val="Para 01"/>
    <w:basedOn w:val="Normal"/>
    <w:qFormat/>
    <w:rsid w:val="00C34865"/>
    <w:pPr>
      <w:spacing w:after="0" w:line="288" w:lineRule="atLeast"/>
    </w:pPr>
    <w:rPr>
      <w:rFonts w:ascii="Times New Roman" w:eastAsia="Times New Roman" w:hAnsi="Times New Roman" w:cs="Times New Roman"/>
      <w:color w:val="000000"/>
      <w:sz w:val="24"/>
      <w:szCs w:val="24"/>
      <w:lang w:val="sv" w:eastAsia="sv"/>
    </w:rPr>
  </w:style>
  <w:style w:type="paragraph" w:customStyle="1" w:styleId="Para02">
    <w:name w:val="Para 02"/>
    <w:basedOn w:val="Normal"/>
    <w:qFormat/>
    <w:rsid w:val="00C34865"/>
    <w:pPr>
      <w:spacing w:beforeLines="100" w:after="0" w:line="288" w:lineRule="atLeast"/>
    </w:pPr>
    <w:rPr>
      <w:rFonts w:ascii="Times New Roman" w:eastAsia="Times New Roman" w:hAnsi="Times New Roman" w:cs="Times New Roman"/>
      <w:color w:val="000000"/>
      <w:sz w:val="24"/>
      <w:szCs w:val="24"/>
      <w:lang w:val="sv" w:eastAsia="sv"/>
    </w:rPr>
  </w:style>
  <w:style w:type="paragraph" w:customStyle="1" w:styleId="Para04">
    <w:name w:val="Para 04"/>
    <w:basedOn w:val="Normal"/>
    <w:qFormat/>
    <w:rsid w:val="00C34865"/>
    <w:pPr>
      <w:spacing w:beforeLines="200" w:after="0" w:line="372" w:lineRule="atLeast"/>
      <w:jc w:val="center"/>
    </w:pPr>
    <w:rPr>
      <w:rFonts w:ascii="Times New Roman" w:eastAsia="Times New Roman" w:hAnsi="Times New Roman" w:cs="Times New Roman"/>
      <w:color w:val="000000"/>
      <w:sz w:val="31"/>
      <w:szCs w:val="31"/>
      <w:lang w:val="sv" w:eastAsia="sv"/>
    </w:rPr>
  </w:style>
  <w:style w:type="paragraph" w:customStyle="1" w:styleId="Para07">
    <w:name w:val="Para 07"/>
    <w:basedOn w:val="Normal"/>
    <w:qFormat/>
    <w:rsid w:val="00C34865"/>
    <w:pPr>
      <w:spacing w:beforeLines="100" w:after="0" w:line="288" w:lineRule="atLeas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sv" w:eastAsia="sv"/>
    </w:rPr>
  </w:style>
  <w:style w:type="paragraph" w:customStyle="1" w:styleId="Para08">
    <w:name w:val="Para 08"/>
    <w:basedOn w:val="Normal"/>
    <w:qFormat/>
    <w:rsid w:val="00C34865"/>
    <w:pPr>
      <w:spacing w:beforeLines="100" w:after="0" w:line="288" w:lineRule="atLeast"/>
      <w:ind w:leftChars="100" w:left="100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sv" w:eastAsia="sv"/>
    </w:rPr>
  </w:style>
  <w:style w:type="character" w:styleId="PageNumber">
    <w:name w:val="page number"/>
    <w:basedOn w:val="DefaultParagraphFont"/>
    <w:uiPriority w:val="99"/>
    <w:semiHidden/>
    <w:unhideWhenUsed/>
    <w:rsid w:val="0076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1093</Words>
  <Characters>4438</Characters>
  <Application>Microsoft Office Word</Application>
  <DocSecurity>0</DocSecurity>
  <Lines>177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Korrespondens</dc:title>
  <dc:subject/>
  <dc:creator>Tove Jansson</dc:creator>
  <cp:keywords/>
  <dc:description/>
  <cp:lastModifiedBy>Andrey Piskunov</cp:lastModifiedBy>
  <cp:revision>6</cp:revision>
  <dcterms:created xsi:type="dcterms:W3CDTF">2013-12-23T23:15:00Z</dcterms:created>
  <dcterms:modified xsi:type="dcterms:W3CDTF">2025-06-22T04:14:00Z</dcterms:modified>
  <cp:category/>
</cp:coreProperties>
</file>