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F4357" w14:textId="4DC2B323" w:rsidR="009566C4" w:rsidRPr="003D5FFF" w:rsidRDefault="009566C4" w:rsidP="003D5FFF">
      <w:pPr>
        <w:pStyle w:val="Para04"/>
        <w:suppressAutoHyphens/>
        <w:spacing w:beforeLines="0" w:line="240" w:lineRule="auto"/>
        <w:jc w:val="both"/>
        <w:rPr>
          <w:rFonts w:ascii="Verdana" w:hAnsi="Verdana"/>
          <w:b/>
          <w:sz w:val="32"/>
        </w:rPr>
      </w:pPr>
      <w:r w:rsidRPr="003D5FFF">
        <w:rPr>
          <w:rFonts w:ascii="Verdana" w:hAnsi="Verdana"/>
          <w:b/>
          <w:sz w:val="32"/>
        </w:rPr>
        <w:t>Skogen</w:t>
      </w:r>
    </w:p>
    <w:p w14:paraId="7FBA1295" w14:textId="77777777" w:rsidR="003D5FFF" w:rsidRPr="003D5FFF" w:rsidRDefault="00C92BBE" w:rsidP="003D5FFF">
      <w:pPr>
        <w:pStyle w:val="Para04"/>
        <w:suppressAutoHyphens/>
        <w:spacing w:beforeLines="0" w:line="240" w:lineRule="auto"/>
        <w:jc w:val="both"/>
        <w:rPr>
          <w:rFonts w:ascii="Verdana" w:hAnsi="Verdana"/>
          <w:sz w:val="24"/>
          <w:lang w:val="sv-SE"/>
        </w:rPr>
      </w:pPr>
      <w:r w:rsidRPr="003D5FFF">
        <w:rPr>
          <w:rFonts w:ascii="Verdana" w:hAnsi="Verdana"/>
          <w:sz w:val="24"/>
          <w:lang w:val="sv-SE"/>
        </w:rPr>
        <w:t>Tove Jansson</w:t>
      </w:r>
    </w:p>
    <w:p w14:paraId="14C71150" w14:textId="2067CC5A" w:rsidR="003D5FFF" w:rsidRPr="003D5FFF" w:rsidRDefault="003D5FFF" w:rsidP="003D5FFF">
      <w:pPr>
        <w:pStyle w:val="Para04"/>
        <w:suppressAutoHyphens/>
        <w:spacing w:beforeLines="0" w:line="240" w:lineRule="auto"/>
        <w:ind w:firstLine="283"/>
        <w:jc w:val="both"/>
        <w:rPr>
          <w:rFonts w:ascii="Verdana" w:hAnsi="Verdana"/>
          <w:sz w:val="20"/>
          <w:lang w:val="sv-SE"/>
        </w:rPr>
      </w:pPr>
    </w:p>
    <w:p w14:paraId="14C71150" w14:textId="2067CC5A" w:rsidR="009566C4" w:rsidRPr="003D5FFF" w:rsidRDefault="009566C4" w:rsidP="003D5FFF">
      <w:pPr>
        <w:pStyle w:val="Para05"/>
        <w:suppressAutoHyphens/>
        <w:spacing w:beforeLines="0" w:line="240" w:lineRule="auto"/>
        <w:ind w:firstLine="283"/>
        <w:jc w:val="both"/>
        <w:rPr>
          <w:rFonts w:ascii="Verdana" w:hAnsi="Verdana"/>
          <w:sz w:val="20"/>
        </w:rPr>
      </w:pPr>
      <w:r w:rsidRPr="003D5FFF">
        <w:rPr>
          <w:rFonts w:ascii="Verdana" w:hAnsi="Verdana"/>
          <w:sz w:val="20"/>
        </w:rPr>
        <w:t>På den tiden gick det bara kostigar genom skogen och den var så stor att bärplockare tappade bort sig och inte hittade hem på flera dar. Vi vågade oss inte in längre än en liten bit, stod och lyssnade till tystnaden ett tag och sprang tillbaka. Matti var värst rädd men han hade ju inte ens fyllt sex. Under berget var det bråddjupt, mamma hade talat mycket om det där berget innan vi sa adjö.</w:t>
      </w:r>
    </w:p>
    <w:p w14:paraId="33EFE016" w14:textId="77777777" w:rsidR="009566C4" w:rsidRPr="003D5FFF" w:rsidRDefault="009566C4" w:rsidP="003D5FFF">
      <w:pPr>
        <w:suppressAutoHyphens/>
        <w:spacing w:after="0" w:line="240" w:lineRule="auto"/>
        <w:ind w:firstLine="283"/>
        <w:jc w:val="both"/>
        <w:rPr>
          <w:rFonts w:ascii="Verdana" w:hAnsi="Verdana"/>
          <w:color w:val="000000"/>
          <w:sz w:val="20"/>
          <w:lang w:val="sv"/>
        </w:rPr>
      </w:pPr>
      <w:r w:rsidRPr="003D5FFF">
        <w:rPr>
          <w:rFonts w:ascii="Verdana" w:hAnsi="Verdana"/>
          <w:color w:val="000000"/>
          <w:sz w:val="20"/>
          <w:lang w:val="sv"/>
        </w:rPr>
        <w:t>Mamma jobbade i stan för att vi skulle få ha sommar i stugan som hon hade hyrt på annons. Anna var också hyrd för att laga mat åt oss. Hon ville mest bara vara ifred. Gå ut och lek, sa hon.</w:t>
      </w:r>
    </w:p>
    <w:p w14:paraId="14748469" w14:textId="77777777" w:rsidR="009566C4" w:rsidRPr="003D5FFF" w:rsidRDefault="009566C4" w:rsidP="003D5FFF">
      <w:pPr>
        <w:suppressAutoHyphens/>
        <w:spacing w:after="0" w:line="240" w:lineRule="auto"/>
        <w:ind w:firstLine="283"/>
        <w:jc w:val="both"/>
        <w:rPr>
          <w:rFonts w:ascii="Verdana" w:hAnsi="Verdana"/>
          <w:color w:val="000000"/>
          <w:sz w:val="20"/>
          <w:lang w:val="sv"/>
        </w:rPr>
      </w:pPr>
      <w:r w:rsidRPr="003D5FFF">
        <w:rPr>
          <w:rFonts w:ascii="Verdana" w:hAnsi="Verdana"/>
          <w:color w:val="000000"/>
          <w:sz w:val="20"/>
          <w:lang w:val="sv"/>
        </w:rPr>
        <w:t>Matti följde efter mig vart jag än gick och sa, vänta på mig, och vad ska vi leka, men han var för liten att ha med sig, vad har man med en lillebror att göra? Dagarna blev väldigt långa.</w:t>
      </w:r>
    </w:p>
    <w:p w14:paraId="55087082" w14:textId="77777777" w:rsidR="009566C4" w:rsidRPr="003D5FFF" w:rsidRDefault="009566C4" w:rsidP="003D5FFF">
      <w:pPr>
        <w:suppressAutoHyphens/>
        <w:spacing w:after="0" w:line="240" w:lineRule="auto"/>
        <w:ind w:firstLine="283"/>
        <w:jc w:val="both"/>
        <w:rPr>
          <w:rFonts w:ascii="Verdana" w:hAnsi="Verdana"/>
          <w:color w:val="000000"/>
          <w:sz w:val="20"/>
          <w:lang w:val="sv"/>
        </w:rPr>
      </w:pPr>
      <w:r w:rsidRPr="003D5FFF">
        <w:rPr>
          <w:rFonts w:ascii="Verdana" w:hAnsi="Verdana"/>
          <w:color w:val="000000"/>
          <w:sz w:val="20"/>
          <w:lang w:val="sv"/>
        </w:rPr>
        <w:t>Och sen, en mycket viktig dag, hade mamma skickat ett paket och i paketet fanns en bok som förändrade allt – boken hette Tarzan apornas son.</w:t>
      </w:r>
    </w:p>
    <w:p w14:paraId="3FD10631" w14:textId="77777777" w:rsidR="009566C4" w:rsidRPr="003D5FFF" w:rsidRDefault="009566C4" w:rsidP="003D5FFF">
      <w:pPr>
        <w:suppressAutoHyphens/>
        <w:spacing w:after="0" w:line="240" w:lineRule="auto"/>
        <w:ind w:firstLine="283"/>
        <w:jc w:val="both"/>
        <w:rPr>
          <w:rFonts w:ascii="Verdana" w:hAnsi="Verdana"/>
          <w:color w:val="000000"/>
          <w:sz w:val="20"/>
        </w:rPr>
      </w:pPr>
      <w:r w:rsidRPr="003D5FFF">
        <w:rPr>
          <w:rFonts w:ascii="Verdana" w:hAnsi="Verdana"/>
          <w:color w:val="000000"/>
          <w:sz w:val="20"/>
          <w:lang w:val="de-DE"/>
        </w:rPr>
        <w:t xml:space="preserve">Matti kunde ju inte läsa än men jag läste lite för honom då och då. </w:t>
      </w:r>
      <w:r w:rsidRPr="003D5FFF">
        <w:rPr>
          <w:rFonts w:ascii="Verdana" w:hAnsi="Verdana"/>
          <w:color w:val="000000"/>
          <w:sz w:val="20"/>
        </w:rPr>
        <w:t>Men för det mesta tog jag Tarzan med mig upp i ett träd. Matti stod nedanför och tjatade hela tiden: Hur går det? Klarar han sig?</w:t>
      </w:r>
    </w:p>
    <w:p w14:paraId="50E74CE8" w14:textId="77777777" w:rsidR="009566C4" w:rsidRPr="003D5FFF" w:rsidRDefault="009566C4" w:rsidP="003D5FFF">
      <w:pPr>
        <w:suppressAutoHyphens/>
        <w:spacing w:after="0" w:line="240" w:lineRule="auto"/>
        <w:ind w:firstLine="283"/>
        <w:jc w:val="both"/>
        <w:rPr>
          <w:rFonts w:ascii="Verdana" w:hAnsi="Verdana"/>
          <w:color w:val="000000"/>
          <w:sz w:val="20"/>
        </w:rPr>
      </w:pPr>
      <w:r w:rsidRPr="003D5FFF">
        <w:rPr>
          <w:rFonts w:ascii="Verdana" w:hAnsi="Verdana"/>
          <w:color w:val="000000"/>
          <w:sz w:val="20"/>
        </w:rPr>
        <w:t>Och mamma skickade Tarzans vilda vänner och Tarzans son till oss.</w:t>
      </w:r>
    </w:p>
    <w:p w14:paraId="547E4895" w14:textId="77777777" w:rsidR="009566C4" w:rsidRPr="003D5FFF" w:rsidRDefault="009566C4" w:rsidP="003D5FFF">
      <w:pPr>
        <w:suppressAutoHyphens/>
        <w:spacing w:after="0" w:line="240" w:lineRule="auto"/>
        <w:ind w:firstLine="283"/>
        <w:jc w:val="both"/>
        <w:rPr>
          <w:rFonts w:ascii="Verdana" w:hAnsi="Verdana"/>
          <w:color w:val="000000"/>
          <w:sz w:val="20"/>
        </w:rPr>
      </w:pPr>
      <w:r w:rsidRPr="003D5FFF">
        <w:rPr>
          <w:rFonts w:ascii="Verdana" w:hAnsi="Verdana"/>
          <w:color w:val="000000"/>
          <w:sz w:val="20"/>
        </w:rPr>
        <w:t>Anna sa: Ni har allt en snäll mamma. Det var väl synd att ni skulle bli av med er stackars pappa.</w:t>
      </w:r>
    </w:p>
    <w:p w14:paraId="0BB34FFA" w14:textId="77777777" w:rsidR="009566C4" w:rsidRPr="003D5FFF" w:rsidRDefault="009566C4" w:rsidP="003D5FFF">
      <w:pPr>
        <w:suppressAutoHyphens/>
        <w:spacing w:after="0" w:line="240" w:lineRule="auto"/>
        <w:ind w:firstLine="283"/>
        <w:jc w:val="both"/>
        <w:rPr>
          <w:rFonts w:ascii="Verdana" w:hAnsi="Verdana"/>
          <w:color w:val="000000"/>
          <w:sz w:val="20"/>
          <w:lang w:val="fr-FR"/>
        </w:rPr>
      </w:pPr>
      <w:r w:rsidRPr="003D5FFF">
        <w:rPr>
          <w:rFonts w:ascii="Verdana" w:hAnsi="Verdana"/>
          <w:color w:val="000000"/>
          <w:sz w:val="20"/>
          <w:lang w:val="fr-FR"/>
        </w:rPr>
        <w:t>Han finns nog, sa Matti. Han är stor och stark och vågar vad som helst så du ska inte säga nånting alls!</w:t>
      </w:r>
    </w:p>
    <w:p w14:paraId="790FE71C" w14:textId="77777777" w:rsidR="009566C4" w:rsidRPr="003D5FFF" w:rsidRDefault="009566C4" w:rsidP="003D5FFF">
      <w:pPr>
        <w:suppressAutoHyphens/>
        <w:spacing w:after="0" w:line="240" w:lineRule="auto"/>
        <w:ind w:firstLine="283"/>
        <w:jc w:val="both"/>
        <w:rPr>
          <w:rFonts w:ascii="Verdana" w:hAnsi="Verdana"/>
          <w:color w:val="000000"/>
          <w:sz w:val="20"/>
          <w:lang w:val="fr-FR"/>
        </w:rPr>
      </w:pPr>
      <w:r w:rsidRPr="003D5FFF">
        <w:rPr>
          <w:rFonts w:ascii="Verdana" w:hAnsi="Verdana"/>
          <w:color w:val="000000"/>
          <w:sz w:val="20"/>
          <w:lang w:val="fr-FR"/>
        </w:rPr>
        <w:t>Lite senare förklarade Matti att han var Tarzans son.</w:t>
      </w:r>
    </w:p>
    <w:p w14:paraId="72220D56" w14:textId="77777777" w:rsidR="009566C4" w:rsidRPr="003D5FFF" w:rsidRDefault="009566C4" w:rsidP="003D5FFF">
      <w:pPr>
        <w:suppressAutoHyphens/>
        <w:spacing w:after="0" w:line="240" w:lineRule="auto"/>
        <w:ind w:firstLine="283"/>
        <w:jc w:val="both"/>
        <w:rPr>
          <w:rFonts w:ascii="Verdana" w:hAnsi="Verdana"/>
          <w:color w:val="000000"/>
          <w:sz w:val="20"/>
          <w:lang w:val="es-ES"/>
        </w:rPr>
      </w:pPr>
      <w:r w:rsidRPr="003D5FFF">
        <w:rPr>
          <w:rFonts w:ascii="Verdana" w:hAnsi="Verdana"/>
          <w:color w:val="000000"/>
          <w:sz w:val="20"/>
          <w:lang w:val="fr-FR"/>
        </w:rPr>
        <w:t xml:space="preserve">Sommaren förändrades totalt, och den viktigaste förändringen var att vi gick in i skogen. </w:t>
      </w:r>
      <w:r w:rsidRPr="003D5FFF">
        <w:rPr>
          <w:rFonts w:ascii="Verdana" w:hAnsi="Verdana"/>
          <w:color w:val="000000"/>
          <w:sz w:val="20"/>
          <w:lang w:val="de-DE"/>
        </w:rPr>
        <w:t xml:space="preserve">Vi upptäckte att den var en djungel som ingen annan hade sett och vågade oss längre och längre in där träden stod tätt i ständig skymning. Man måste lära sig att stiga ljudlöst som en Tarzan, utan att bryta minsta kvist, man lärde sig att lyssna på ett nytt sätt. Jag förklarade att vi tillsvidare inte kunde använda kostigarna; det var där vilddjuren hade sin väg till vattenhålen. </w:t>
      </w:r>
      <w:r w:rsidRPr="003D5FFF">
        <w:rPr>
          <w:rFonts w:ascii="Verdana" w:hAnsi="Verdana"/>
          <w:color w:val="000000"/>
          <w:sz w:val="20"/>
          <w:lang w:val="es-ES"/>
        </w:rPr>
        <w:t>Vi måste vara lite försiktiga med de vilda vännerna, alltså bara tillsvidare.</w:t>
      </w:r>
    </w:p>
    <w:p w14:paraId="1F66994D" w14:textId="77777777" w:rsidR="009566C4" w:rsidRPr="003D5FFF" w:rsidRDefault="009566C4" w:rsidP="003D5FFF">
      <w:pPr>
        <w:suppressAutoHyphens/>
        <w:spacing w:after="0" w:line="240" w:lineRule="auto"/>
        <w:ind w:firstLine="283"/>
        <w:jc w:val="both"/>
        <w:rPr>
          <w:rFonts w:ascii="Verdana" w:hAnsi="Verdana"/>
          <w:color w:val="000000"/>
          <w:sz w:val="20"/>
          <w:lang w:val="es-ES"/>
        </w:rPr>
      </w:pPr>
      <w:r w:rsidRPr="003D5FFF">
        <w:rPr>
          <w:rFonts w:ascii="Verdana" w:hAnsi="Verdana"/>
          <w:color w:val="000000"/>
          <w:sz w:val="20"/>
          <w:lang w:val="es-ES"/>
        </w:rPr>
        <w:t>Ja, Tarzan, sa Matti.</w:t>
      </w:r>
    </w:p>
    <w:p w14:paraId="3E13D898" w14:textId="77777777" w:rsidR="009566C4" w:rsidRPr="003D5FFF" w:rsidRDefault="009566C4" w:rsidP="003D5FFF">
      <w:pPr>
        <w:suppressAutoHyphens/>
        <w:spacing w:after="0" w:line="240" w:lineRule="auto"/>
        <w:ind w:firstLine="283"/>
        <w:jc w:val="both"/>
        <w:rPr>
          <w:rFonts w:ascii="Verdana" w:hAnsi="Verdana"/>
          <w:color w:val="000000"/>
          <w:sz w:val="20"/>
          <w:lang w:val="es-ES"/>
        </w:rPr>
      </w:pPr>
      <w:r w:rsidRPr="003D5FFF">
        <w:rPr>
          <w:rFonts w:ascii="Verdana" w:hAnsi="Verdana"/>
          <w:color w:val="000000"/>
          <w:sz w:val="20"/>
          <w:lang w:val="es-ES"/>
        </w:rPr>
        <w:t>Jag lärde honom att hålla riktningen efter solen för att hitta tillbaka, man fick inte ge sig av i mulet väder. Min son blev djärvare och skickligare men han kom aldrig riktigt över sin rädsla för dödsmyrorna.</w:t>
      </w:r>
    </w:p>
    <w:p w14:paraId="1A690CD9"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es-ES"/>
        </w:rPr>
        <w:t xml:space="preserve">Ibland lade vi oss på rygg i mossan, nånstans där det var säkert, och tittade upp i den väldiga världen av grönt, sällan såg man en skymt av himmel fast skogen bar himlen på sitt tak. </w:t>
      </w:r>
      <w:r w:rsidRPr="003D5FFF">
        <w:rPr>
          <w:rFonts w:ascii="Verdana" w:hAnsi="Verdana"/>
          <w:color w:val="000000"/>
          <w:sz w:val="20"/>
          <w:lang w:val="de-DE"/>
        </w:rPr>
        <w:t>Det var alldeles stilla men vi hörde vinden gå genom trädens toppar. Ingenting var farligt, djungeln gömde och beskyddade oss.</w:t>
      </w:r>
    </w:p>
    <w:p w14:paraId="4B1E9B33"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En gång kom vi till en bäck. Tarzans son visste att bäcken var full av piranhas men han vadade över i alla fall – ganska kvickt. Jag var stolt över honom. Och kanske allra mest den gången han vågade simma en bit på bråddjupt vatten, alldeles ensam. Jag stod bakom en sten med räddningslina men det visste han inte.</w:t>
      </w:r>
    </w:p>
    <w:p w14:paraId="7034E078"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Jag gjorde pilbågar åt oss men vi sköt bara ner en eller annan hyena som antagligen inte hörde till de vilda vännerna och en gång en boaorm, det träffade precis mitt i gapet och den dog ögonblickligen.</w:t>
      </w:r>
    </w:p>
    <w:p w14:paraId="37945FD8"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När vi kom hem för att äta frågade Anna vad vi hade lekt och min son sa åt henne att vi var alldeles för gamla för att leka, vi utforskade djungeln.</w:t>
      </w:r>
    </w:p>
    <w:p w14:paraId="522DABDF"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Det är bra, sa Anna, fortsätt med det. Men försök passa middagen lite bättre.</w:t>
      </w:r>
    </w:p>
    <w:p w14:paraId="3D277203"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Vi gick in i en ny självständighet och vi följde endast Djungelns Lag som är obestridlig, sträng och rättvis. Och djungeln öppnade sig och tog emot oss. Varje dag den berusande känslan av att våga, spänna sig till sitt yttersta och vara starkare än man hade vetat om. Men vi dödade ingenting som var mindre än vi.</w:t>
      </w:r>
    </w:p>
    <w:p w14:paraId="2D4DBB6D"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Augusti kom med sina svarta nätter. När solnedgången slog rött ljus mellan trädstammarna sprang vi hem för vi ville inte se mörkret komma.</w:t>
      </w:r>
    </w:p>
    <w:p w14:paraId="1A1C1260"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När Anna hade släckt lampan och stängt köksdörren låg vi och lyssnade, någonting tjöt långt borta, nu kom ett hoande alldeles nära stugan.</w:t>
      </w:r>
    </w:p>
    <w:p w14:paraId="41F9B52E" w14:textId="77777777" w:rsidR="009566C4" w:rsidRPr="003D5FFF" w:rsidRDefault="009566C4" w:rsidP="003D5FFF">
      <w:pPr>
        <w:suppressAutoHyphens/>
        <w:spacing w:after="0" w:line="240" w:lineRule="auto"/>
        <w:ind w:firstLine="283"/>
        <w:jc w:val="both"/>
        <w:rPr>
          <w:rFonts w:ascii="Verdana" w:hAnsi="Verdana"/>
          <w:color w:val="000000"/>
          <w:sz w:val="20"/>
          <w:lang w:val="fr-FR"/>
        </w:rPr>
      </w:pPr>
      <w:r w:rsidRPr="003D5FFF">
        <w:rPr>
          <w:rFonts w:ascii="Verdana" w:hAnsi="Verdana"/>
          <w:color w:val="000000"/>
          <w:sz w:val="20"/>
          <w:lang w:val="fr-FR"/>
        </w:rPr>
        <w:t>Tarzan? viskade Matti. Hörde du?</w:t>
      </w:r>
    </w:p>
    <w:p w14:paraId="23A88A6B"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fr-FR"/>
        </w:rPr>
        <w:lastRenderedPageBreak/>
        <w:t xml:space="preserve">Sov, sa jag. </w:t>
      </w:r>
      <w:r w:rsidRPr="003D5FFF">
        <w:rPr>
          <w:rFonts w:ascii="Verdana" w:hAnsi="Verdana"/>
          <w:color w:val="000000"/>
          <w:sz w:val="20"/>
          <w:lang w:val="de-DE"/>
        </w:rPr>
        <w:t>Ingenting kan komma in, tro på mig, min son.</w:t>
      </w:r>
    </w:p>
    <w:p w14:paraId="13D2E325"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Men jag visste plötsligt med hemsk tydlighet att mina vilda vänner inte var några vänner längre. Jag kände den fräna lukten av vilddjur, nu strök de sin ludenhet mot stugväggen... Det var jag som hade frammanat dem och det var bara jag som kunde skicka bort dem innan det var försent.</w:t>
      </w:r>
    </w:p>
    <w:p w14:paraId="1C60C5BB"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Pappa! ropade Matti. De kommer in!</w:t>
      </w:r>
    </w:p>
    <w:p w14:paraId="478E4EC1"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Var inte fånig, sa jag. Det är bara några gamla ugglor och rävar som väsnas och nu ska du sova. Det där med djungeln var bara ett påhitt, det var inte riktigt. Jag sa det mycket högt för att de därute skulle höra.</w:t>
      </w:r>
    </w:p>
    <w:p w14:paraId="39702851" w14:textId="77777777" w:rsidR="009566C4" w:rsidRPr="003D5FFF" w:rsidRDefault="009566C4" w:rsidP="003D5FFF">
      <w:pPr>
        <w:suppressAutoHyphens/>
        <w:spacing w:after="0" w:line="240" w:lineRule="auto"/>
        <w:ind w:firstLine="283"/>
        <w:jc w:val="both"/>
        <w:rPr>
          <w:rFonts w:ascii="Verdana" w:hAnsi="Verdana"/>
          <w:color w:val="000000"/>
          <w:sz w:val="20"/>
          <w:lang w:val="de-DE"/>
        </w:rPr>
      </w:pPr>
      <w:r w:rsidRPr="003D5FFF">
        <w:rPr>
          <w:rFonts w:ascii="Verdana" w:hAnsi="Verdana"/>
          <w:color w:val="000000"/>
          <w:sz w:val="20"/>
          <w:lang w:val="de-DE"/>
        </w:rPr>
        <w:t>Visst är det riktigt! skrek Matti. Du luras, alltihop är riktigt! Han var alldeles ifrån sig.</w:t>
      </w:r>
    </w:p>
    <w:p w14:paraId="49C1EAAF" w14:textId="1EC77BFA" w:rsidR="00447C6D" w:rsidRPr="003D5FFF" w:rsidRDefault="009566C4" w:rsidP="003D5FFF">
      <w:pPr>
        <w:suppressAutoHyphens/>
        <w:spacing w:after="0" w:line="240" w:lineRule="auto"/>
        <w:ind w:firstLine="283"/>
        <w:jc w:val="both"/>
        <w:rPr>
          <w:rFonts w:ascii="Verdana" w:hAnsi="Verdana"/>
          <w:color w:val="000000"/>
          <w:sz w:val="20"/>
        </w:rPr>
      </w:pPr>
      <w:r w:rsidRPr="003D5FFF">
        <w:rPr>
          <w:rFonts w:ascii="Verdana" w:hAnsi="Verdana"/>
          <w:color w:val="000000"/>
          <w:sz w:val="20"/>
          <w:lang w:val="de-DE"/>
        </w:rPr>
        <w:t xml:space="preserve">Nästa sommar ville Matti att vi skulle gå in i djungeln igen. </w:t>
      </w:r>
      <w:r w:rsidRPr="003D5FFF">
        <w:rPr>
          <w:rFonts w:ascii="Verdana" w:hAnsi="Verdana"/>
          <w:color w:val="000000"/>
          <w:sz w:val="20"/>
        </w:rPr>
        <w:t>Men det hade ju faktiskt varit att lura honom.</w:t>
      </w:r>
    </w:p>
    <w:sectPr w:rsidR="00447C6D" w:rsidRPr="003D5FFF" w:rsidSect="003D5FF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480C6" w14:textId="77777777" w:rsidR="00B6638F" w:rsidRDefault="00B6638F" w:rsidP="003D5FFF">
      <w:pPr>
        <w:spacing w:after="0" w:line="240" w:lineRule="auto"/>
      </w:pPr>
      <w:r>
        <w:separator/>
      </w:r>
    </w:p>
  </w:endnote>
  <w:endnote w:type="continuationSeparator" w:id="0">
    <w:p w14:paraId="6229AF26" w14:textId="77777777" w:rsidR="00B6638F" w:rsidRDefault="00B6638F" w:rsidP="003D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CC76" w14:textId="77777777" w:rsidR="003D5FFF" w:rsidRDefault="003D5FFF" w:rsidP="00C52D4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6C1AF5" w14:textId="77777777" w:rsidR="003D5FFF" w:rsidRDefault="003D5FFF" w:rsidP="003D5F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CDB99" w14:textId="756FFB7A" w:rsidR="003D5FFF" w:rsidRPr="003D5FFF" w:rsidRDefault="003D5FFF" w:rsidP="003D5FFF">
    <w:pPr>
      <w:pStyle w:val="Footer"/>
      <w:ind w:right="360"/>
      <w:rPr>
        <w:rFonts w:ascii="Arial" w:hAnsi="Arial" w:cs="Arial"/>
        <w:color w:val="999999"/>
        <w:sz w:val="20"/>
        <w:lang w:val="ru-RU"/>
      </w:rPr>
    </w:pPr>
    <w:r w:rsidRPr="003D5FFF">
      <w:rPr>
        <w:rStyle w:val="PageNumber"/>
        <w:rFonts w:ascii="Arial" w:hAnsi="Arial" w:cs="Arial"/>
        <w:color w:val="999999"/>
        <w:sz w:val="20"/>
        <w:lang w:val="ru-RU"/>
      </w:rPr>
      <w:t xml:space="preserve">Библиотека «Артефакт» — </w:t>
    </w:r>
    <w:r w:rsidRPr="003D5FFF">
      <w:rPr>
        <w:rStyle w:val="PageNumber"/>
        <w:rFonts w:ascii="Arial" w:hAnsi="Arial" w:cs="Arial"/>
        <w:color w:val="999999"/>
        <w:sz w:val="20"/>
      </w:rPr>
      <w:t>http</w:t>
    </w:r>
    <w:r w:rsidRPr="003D5FFF">
      <w:rPr>
        <w:rStyle w:val="PageNumber"/>
        <w:rFonts w:ascii="Arial" w:hAnsi="Arial" w:cs="Arial"/>
        <w:color w:val="999999"/>
        <w:sz w:val="20"/>
        <w:lang w:val="ru-RU"/>
      </w:rPr>
      <w:t>://</w:t>
    </w:r>
    <w:r w:rsidRPr="003D5FFF">
      <w:rPr>
        <w:rStyle w:val="PageNumber"/>
        <w:rFonts w:ascii="Arial" w:hAnsi="Arial" w:cs="Arial"/>
        <w:color w:val="999999"/>
        <w:sz w:val="20"/>
      </w:rPr>
      <w:t>artefact</w:t>
    </w:r>
    <w:r w:rsidRPr="003D5FFF">
      <w:rPr>
        <w:rStyle w:val="PageNumber"/>
        <w:rFonts w:ascii="Arial" w:hAnsi="Arial" w:cs="Arial"/>
        <w:color w:val="999999"/>
        <w:sz w:val="20"/>
        <w:lang w:val="ru-RU"/>
      </w:rPr>
      <w:t>.</w:t>
    </w:r>
    <w:r w:rsidRPr="003D5FFF">
      <w:rPr>
        <w:rStyle w:val="PageNumber"/>
        <w:rFonts w:ascii="Arial" w:hAnsi="Arial" w:cs="Arial"/>
        <w:color w:val="999999"/>
        <w:sz w:val="20"/>
      </w:rPr>
      <w:t>lib</w:t>
    </w:r>
    <w:r w:rsidRPr="003D5FFF">
      <w:rPr>
        <w:rStyle w:val="PageNumber"/>
        <w:rFonts w:ascii="Arial" w:hAnsi="Arial" w:cs="Arial"/>
        <w:color w:val="999999"/>
        <w:sz w:val="20"/>
        <w:lang w:val="ru-RU"/>
      </w:rPr>
      <w:t>.</w:t>
    </w:r>
    <w:r w:rsidRPr="003D5FFF">
      <w:rPr>
        <w:rStyle w:val="PageNumber"/>
        <w:rFonts w:ascii="Arial" w:hAnsi="Arial" w:cs="Arial"/>
        <w:color w:val="999999"/>
        <w:sz w:val="20"/>
      </w:rPr>
      <w:t>ru</w:t>
    </w:r>
    <w:r w:rsidRPr="003D5FF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EE9A" w14:textId="77777777" w:rsidR="003D5FFF" w:rsidRDefault="003D5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82891" w14:textId="77777777" w:rsidR="00B6638F" w:rsidRDefault="00B6638F" w:rsidP="003D5FFF">
      <w:pPr>
        <w:spacing w:after="0" w:line="240" w:lineRule="auto"/>
      </w:pPr>
      <w:r>
        <w:separator/>
      </w:r>
    </w:p>
  </w:footnote>
  <w:footnote w:type="continuationSeparator" w:id="0">
    <w:p w14:paraId="39D73471" w14:textId="77777777" w:rsidR="00B6638F" w:rsidRDefault="00B6638F" w:rsidP="003D5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4D90" w14:textId="77777777" w:rsidR="003D5FFF" w:rsidRDefault="003D5F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9129" w14:textId="4329BD5C" w:rsidR="003D5FFF" w:rsidRPr="003D5FFF" w:rsidRDefault="003D5FFF" w:rsidP="003D5FFF">
    <w:pPr>
      <w:pStyle w:val="Header"/>
      <w:rPr>
        <w:rFonts w:ascii="Arial" w:hAnsi="Arial" w:cs="Arial"/>
        <w:color w:val="999999"/>
        <w:sz w:val="20"/>
        <w:lang w:val="ru-RU"/>
      </w:rPr>
    </w:pPr>
    <w:r w:rsidRPr="003D5FFF">
      <w:rPr>
        <w:rFonts w:ascii="Arial" w:hAnsi="Arial" w:cs="Arial"/>
        <w:color w:val="999999"/>
        <w:sz w:val="20"/>
        <w:lang w:val="ru-RU"/>
      </w:rPr>
      <w:t xml:space="preserve">Библиотека «Артефакт» — </w:t>
    </w:r>
    <w:r w:rsidRPr="003D5FFF">
      <w:rPr>
        <w:rFonts w:ascii="Arial" w:hAnsi="Arial" w:cs="Arial"/>
        <w:color w:val="999999"/>
        <w:sz w:val="20"/>
      </w:rPr>
      <w:t>http</w:t>
    </w:r>
    <w:r w:rsidRPr="003D5FFF">
      <w:rPr>
        <w:rFonts w:ascii="Arial" w:hAnsi="Arial" w:cs="Arial"/>
        <w:color w:val="999999"/>
        <w:sz w:val="20"/>
        <w:lang w:val="ru-RU"/>
      </w:rPr>
      <w:t>://</w:t>
    </w:r>
    <w:r w:rsidRPr="003D5FFF">
      <w:rPr>
        <w:rFonts w:ascii="Arial" w:hAnsi="Arial" w:cs="Arial"/>
        <w:color w:val="999999"/>
        <w:sz w:val="20"/>
      </w:rPr>
      <w:t>artefact</w:t>
    </w:r>
    <w:r w:rsidRPr="003D5FFF">
      <w:rPr>
        <w:rFonts w:ascii="Arial" w:hAnsi="Arial" w:cs="Arial"/>
        <w:color w:val="999999"/>
        <w:sz w:val="20"/>
        <w:lang w:val="ru-RU"/>
      </w:rPr>
      <w:t>.</w:t>
    </w:r>
    <w:r w:rsidRPr="003D5FFF">
      <w:rPr>
        <w:rFonts w:ascii="Arial" w:hAnsi="Arial" w:cs="Arial"/>
        <w:color w:val="999999"/>
        <w:sz w:val="20"/>
      </w:rPr>
      <w:t>lib</w:t>
    </w:r>
    <w:r w:rsidRPr="003D5FFF">
      <w:rPr>
        <w:rFonts w:ascii="Arial" w:hAnsi="Arial" w:cs="Arial"/>
        <w:color w:val="999999"/>
        <w:sz w:val="20"/>
        <w:lang w:val="ru-RU"/>
      </w:rPr>
      <w:t>.</w:t>
    </w:r>
    <w:r w:rsidRPr="003D5FFF">
      <w:rPr>
        <w:rFonts w:ascii="Arial" w:hAnsi="Arial" w:cs="Arial"/>
        <w:color w:val="999999"/>
        <w:sz w:val="20"/>
      </w:rPr>
      <w:t>ru</w:t>
    </w:r>
    <w:r w:rsidRPr="003D5FF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EBE72" w14:textId="77777777" w:rsidR="003D5FFF" w:rsidRDefault="003D5F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D5FFF"/>
    <w:rsid w:val="00447C6D"/>
    <w:rsid w:val="009566C4"/>
    <w:rsid w:val="00AA1D8D"/>
    <w:rsid w:val="00B47730"/>
    <w:rsid w:val="00B6638F"/>
    <w:rsid w:val="00C92BB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3A5424"/>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9566C4"/>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9566C4"/>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3D5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776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876</Words>
  <Characters>3837</Characters>
  <Application>Microsoft Office Word</Application>
  <DocSecurity>0</DocSecurity>
  <Lines>71</Lines>
  <Paragraphs>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Skogen</dc:title>
  <dc:subject/>
  <dc:creator>Tove Jansson</dc:creator>
  <cp:keywords/>
  <dc:description/>
  <cp:lastModifiedBy>Andrey Piskunov</cp:lastModifiedBy>
  <cp:revision>6</cp:revision>
  <dcterms:created xsi:type="dcterms:W3CDTF">2013-12-23T23:15:00Z</dcterms:created>
  <dcterms:modified xsi:type="dcterms:W3CDTF">2025-06-22T04:17:00Z</dcterms:modified>
  <cp:category/>
</cp:coreProperties>
</file>