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993AE" w14:textId="77777777" w:rsidR="00211A3E" w:rsidRPr="00FC458F" w:rsidRDefault="00211A3E" w:rsidP="00FC458F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color w:val="000000"/>
          <w:sz w:val="32"/>
          <w:lang w:val="ru-RU"/>
        </w:rPr>
      </w:pPr>
      <w:r w:rsidRPr="00FC458F">
        <w:rPr>
          <w:rFonts w:ascii="Verdana" w:hAnsi="Verdana"/>
          <w:bCs w:val="0"/>
          <w:color w:val="000000"/>
          <w:sz w:val="32"/>
          <w:lang w:val="ru-RU"/>
        </w:rPr>
        <w:t>Сто пятьдесят три самоубийцы</w:t>
      </w:r>
    </w:p>
    <w:p w14:paraId="300B3868" w14:textId="77777777" w:rsidR="00B40BE1" w:rsidRPr="00FC458F" w:rsidRDefault="00B40BE1" w:rsidP="00FC458F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FC458F">
        <w:rPr>
          <w:rFonts w:ascii="Verdana" w:hAnsi="Verdana"/>
          <w:color w:val="000000"/>
          <w:sz w:val="24"/>
          <w:lang w:val="ru-RU"/>
        </w:rPr>
        <w:t>Лазарь Лагин</w:t>
      </w:r>
    </w:p>
    <w:p w14:paraId="14B32453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7853AC7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Сто пятьдесят три молодых человека решили покончить свою жизнь самоубийством.</w:t>
      </w:r>
    </w:p>
    <w:p w14:paraId="0D2CA7BB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Решение было окончательным. Об этом они сообщали в специальном письме, составленном в вежливых, но очень твердых выражениях.</w:t>
      </w:r>
    </w:p>
    <w:p w14:paraId="052B76B2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Способ самоубийства всеми ста пятьюдесятью тремя был избран одинаковый. Она предполагали отсечь себе голову. Это давало гарантию немедленного перехода в царство теней.</w:t>
      </w:r>
    </w:p>
    <w:p w14:paraId="6F754242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Мрачные тучи чудовищного, неслыханного массового самоубийства нависли над городом Акроном и местным университетом, ибо все 153 молодых человека были студентами Акронского университета, штат Огайо, США.</w:t>
      </w:r>
    </w:p>
    <w:p w14:paraId="007BD5A4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Ректор университета, доктор Семюэль Джонсон, прочитав их полное трагической решимости письмо, побледнел, зашатался и в изнеможении упал в кресло. Содрогаясь от ужаса, он пробежал подписи: «Мартин Бреклэй, Сидней О'Флагган, Роберт Вандердог, Фредерик Лан, Теодор Д’Оверахер, Джои Флажеолетт, Свэн Циттерсен, Мак О'Цыпкин, Джэк Алтаузен…»</w:t>
      </w:r>
    </w:p>
    <w:p w14:paraId="29BFAB34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Но ведь это жизнерадостные юноши! Дети состоятельных я почтенных родителей. Обладатели чудесных бицепсов. Энтузиасты крикета и гольфа.</w:t>
      </w:r>
    </w:p>
    <w:p w14:paraId="3917AD54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Нужно немедленно принимать меры. Попробовать спасти. Отговорить.</w:t>
      </w:r>
    </w:p>
    <w:p w14:paraId="5C6140C6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Университетские служители были брошены на розыски безумцев.</w:t>
      </w:r>
    </w:p>
    <w:p w14:paraId="19FED894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Между тем, все 153 студента вели себя точь-вточь как прежде. Они плясали на вечеринках и целовали девушек. Играли в гольф и смеялись громовыми голосами над анекдотами.</w:t>
      </w:r>
    </w:p>
    <w:p w14:paraId="60C767C7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Это были люди с железными нервами.</w:t>
      </w:r>
    </w:p>
    <w:p w14:paraId="5CE5181B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Они послушно явились по зову ректора и чинно расселись в его огромной торжественной приемной. Со стен на них строго смотрели величавые президенты и седовласые корифеи науки. Студенты думали о незаконченных партиях гольфа и оставленных патефонах. Студенты сидели огорченные и скучные.</w:t>
      </w:r>
    </w:p>
    <w:p w14:paraId="5BDAA357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Ректор вызывал их к себе по одному.</w:t>
      </w:r>
    </w:p>
    <w:p w14:paraId="6DB93125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Присаживайтесь, милый Боб,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непривычно мягко приветствовал он застенчиво топтавшегося у дверей Роберта Вандердога.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Берите сигару.</w:t>
      </w:r>
    </w:p>
    <w:p w14:paraId="749F51E6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Благодарю вас, я не курю,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ответил запинаясь Вандердог. И закурил предложенную ректором душистую сигару.</w:t>
      </w:r>
    </w:p>
    <w:p w14:paraId="1F15CF54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Давайте, Бобби, поговорим по душам. Как мужчина с мужчиной. Вы уже не мальчик. Перед вами блестящее будущее. У вас превосходное происхождение. Что вас толкнуло подписать коллективное письмо?..</w:t>
      </w:r>
    </w:p>
    <w:p w14:paraId="22BF9D36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Вспотевший от небывалой своей миссии ректор вдруг подумал, что будет, пожалуй, целесообразней не упоминать даже само слово «самоубийство», и, чуть заикнувшись, продолжал:</w:t>
      </w:r>
    </w:p>
    <w:p w14:paraId="2BFEF656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Что вас толкнуло, Бобби, на ваше неожиданное, я бы даже сказал, страшное решение?</w:t>
      </w:r>
    </w:p>
    <w:p w14:paraId="6F3D1349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Политические преследования, сэр. Я уверен,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каждый джентльмен сделает на моем месте то же самое.</w:t>
      </w:r>
    </w:p>
    <w:p w14:paraId="1519D3C1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Не веря своим ушам, потрясенный ректор переспросил:</w:t>
      </w:r>
    </w:p>
    <w:p w14:paraId="1ADD4CE3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Политические преследования? Дитя мое, вас преследуют за политические убеждения? У вас есть политические убеждения?</w:t>
      </w:r>
    </w:p>
    <w:p w14:paraId="36DB55AA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В данном случае, сэр, речь идет не о моих, а о чужих политических убеждениях,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с достоинством отвечал Бобби.</w:t>
      </w:r>
    </w:p>
    <w:p w14:paraId="17723340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Но, дитя мое,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продолжал мистер Джонсон.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подумайте об ужасных последствиях вашего решения. Вы опозорите свою семью, свой университет, гордящуюся вами крикетную университетскую команду. Снимите, милый, свою подпись с письма. Опомнитесь!..</w:t>
      </w:r>
    </w:p>
    <w:p w14:paraId="1324E596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Подпись в торговом доме «Вандердог и сын» священна. Подумайте, сэр, что скажут конкуренты. Но,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тут доселе твердый голос младшего представителя фирмы «Вандердог и сын» дрогнул,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я не знал, что своим решением я могу покрыть позором мою семью…</w:t>
      </w:r>
    </w:p>
    <w:p w14:paraId="09885BF9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Я вас так понимаю,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проговорил растроганный мистер Джонсов,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очень трудно сразу отказаться от раз принятого решения, и поэтому не настаиваю. Посидите немножко тут же в кабинете и подумайте.</w:t>
      </w:r>
    </w:p>
    <w:p w14:paraId="4F3D26F0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И обрадованный первой, хотя и не полной победой, профессор дружески хлопнул Вандердога по плечу и вызвал к себе Флажеолетта.</w:t>
      </w:r>
    </w:p>
    <w:p w14:paraId="780BA9F7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Предстояло полное повторение беседы с Вандердогом.</w:t>
      </w:r>
    </w:p>
    <w:p w14:paraId="72844E55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Джонни,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произнес непривычно мягко ректор, изобразив на своем лице неземное радушие.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Присаживайтесь. Берите сигару.</w:t>
      </w:r>
    </w:p>
    <w:p w14:paraId="58BDF868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Благодарю вас, сэр, я не курю,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ответил запинаясь Флажеолетт. И закурил предложенную ректором душистую сигару.</w:t>
      </w:r>
    </w:p>
    <w:p w14:paraId="0AEF8C6B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Давайте, Джонни, поговорим по душам…</w:t>
      </w:r>
    </w:p>
    <w:p w14:paraId="22EAA829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В это время из приемной донесся резкий удар и стук падающего тела.</w:t>
      </w:r>
    </w:p>
    <w:p w14:paraId="1F41E4B8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Началось,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прошептал мистер Джонсон побелевшими губами и оцепенел. Опомнившись, он в несколько прыжков добежал до двери, рванул ее и очутился в приемной.</w:t>
      </w:r>
    </w:p>
    <w:p w14:paraId="3DF026AF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В приемной ничего не осталось от прежней размеренной и степенной торжественности. Кучки взбудораженных студентов о чем-то горячо в возмущенно спорили. Человек пять-шесть, опустившись на корточки, пытались носовыми платками стереть темное пятно, расплывшееся по паркету.</w:t>
      </w:r>
    </w:p>
    <w:p w14:paraId="4108D81F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Ректор подбежал к ним и громко застонал. Белоснежные носовые платки были в не оставлявших никакого сомнения красных пятнах. Тонкие струйки густой алой жидкости медленно ползли по девственной чистоте паркета.</w:t>
      </w:r>
    </w:p>
    <w:p w14:paraId="0B580138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Кто? Умоляю вас, скажите мне, кто этот несчастный?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прохрипел обезумевший от ужаса мистер Джонсон.</w:t>
      </w:r>
    </w:p>
    <w:p w14:paraId="4A3380A8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Вес молчали. Студенты мрачно и злобно смотрели друг на друга.</w:t>
      </w:r>
    </w:p>
    <w:p w14:paraId="34DB9987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Ректор вытер обильно катившийся со лба пот и умоляющими глазами посмотрел на студентов.</w:t>
      </w:r>
    </w:p>
    <w:p w14:paraId="679DAA7B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И вот один из них, самый юный, самый краснощекий и самый чувствительный, прорвал молчаливый фронт.</w:t>
      </w:r>
    </w:p>
    <w:p w14:paraId="26A213BE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Это Джекки Уэммик, сэр,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сказал краснощекий.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Он больше не будет… Он неожиданно… Мы ему говорили, что нельзя это делать у вас в приемной… Что это вас огорчит… Но Джекки был в полуневменяемом состоянии…</w:t>
      </w:r>
    </w:p>
    <w:p w14:paraId="32DC1872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Ккккуда вы девали его тело?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простонал мистер Джонсон и схватился за голову.</w:t>
      </w:r>
    </w:p>
    <w:p w14:paraId="40A29EA3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Его вынесли Тедди Д’Оверахер и Монти Морганюк. Они его только отнесут домой и сейчас же вернутся сюда.</w:t>
      </w:r>
    </w:p>
    <w:p w14:paraId="39ACA929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Ректор понял, что он поступил неправильно. Нельзя было оставлять собравшихся студентов без присмотра. И вот в результате Джекки Уэммик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первая жертва.</w:t>
      </w:r>
    </w:p>
    <w:p w14:paraId="2FE24A7C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Нельзя было терять ни одной минуты. Ректор взмолился:</w:t>
      </w:r>
    </w:p>
    <w:p w14:paraId="1750408E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Дети мои. Умоляю вас, не кончайте с собой, пока я сообщу шерифу по телефону о самоубийстве несчастного Уэммика…</w:t>
      </w:r>
    </w:p>
    <w:p w14:paraId="7CC94254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Студенты всполошились, загудели.</w:t>
      </w:r>
    </w:p>
    <w:p w14:paraId="500279F0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Сэр,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крикнул один из студентов вдогонку мистеру Джонсону,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не будете ли вы любезны сообщить, какой это Уэммик покончил с собой?</w:t>
      </w:r>
    </w:p>
    <w:p w14:paraId="0A0CDBE9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Как вам не стыдно,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заорал вконец рассвирепевший ректор,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как вам не стыдно валять дурака над неостывшим еще трупом Джекки Уэммика.</w:t>
      </w:r>
    </w:p>
    <w:p w14:paraId="2A5D2674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lastRenderedPageBreak/>
        <w:t>В приемной на минуту наступила гробовая тишина. И вдруг оглушительный взрыв хохота потряс респектабельную ректорскую приемную.</w:t>
      </w:r>
    </w:p>
    <w:p w14:paraId="5298FB71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Но, сэр,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произнес, наконец, еле удерживаясь от смеха, Мартин Бреклэй,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тут, очевидно, какое-то недоразумение. Насколько нам известно, Джекки еще несколько минут тому назад был жив и здоров как бык.</w:t>
      </w:r>
    </w:p>
    <w:p w14:paraId="51F30CF2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А выстрел?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спросил опешивший ректор.</w:t>
      </w:r>
    </w:p>
    <w:p w14:paraId="74447328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Это упал стул.</w:t>
      </w:r>
    </w:p>
    <w:p w14:paraId="0102BE2C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А стук падающего тела?</w:t>
      </w:r>
    </w:p>
    <w:p w14:paraId="61463C2E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Это Джекки упал со стула. Он очень тяжелый, сэр…</w:t>
      </w:r>
    </w:p>
    <w:p w14:paraId="5E7F9244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Почему же он унал?</w:t>
      </w:r>
    </w:p>
    <w:p w14:paraId="5F1B3309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Он был пьян, сэр…</w:t>
      </w:r>
    </w:p>
    <w:p w14:paraId="3181D589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Боже мой, но ведь на полу целая лужа крови…</w:t>
      </w:r>
    </w:p>
    <w:p w14:paraId="5CE9A682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Эта кровь, сэр, продается в каждом винном магазине по полтора доллара да бутылку… Что касается нас, сэр,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из всех видов смерти мы бесповоротно выбрали один: мы твердо решили умереть от старости.</w:t>
      </w:r>
    </w:p>
    <w:p w14:paraId="0AA5BCD8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Как от старости?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обрадовался ректор.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Значит, вы уже раздумали отсекать себе голову? Как же ваше коллективное письмо?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и ректор, размахивая письмом со ста пятьюдесятью тремя подписями, обратился к собравшимся:</w:t>
      </w:r>
    </w:p>
    <w:p w14:paraId="134A685D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Ваши подписи?</w:t>
      </w:r>
    </w:p>
    <w:p w14:paraId="28926C9D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Наши,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отвечали недоумевающие студенты.</w:t>
      </w:r>
    </w:p>
    <w:p w14:paraId="145D78B0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Не будете ли вы в таком случае добры прочесть текст письма, которое вы соизволяли подписать?</w:t>
      </w:r>
    </w:p>
    <w:p w14:paraId="60EBAD82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Мистер Джонсон ткнул письмо первому попавшемуся. По мере чтения лицо у студента вытягивалось в сплошной вопросительный знак.</w:t>
      </w:r>
    </w:p>
    <w:p w14:paraId="4C6C4F8F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Я… я… я ничего не понимаю… Тут говорятся о самоубийстве. А я подписывал протест против политических преследования в Европе… Там, насколько мне известно, сэр, во многих; государствах к белым людям относятся так, как у нас относятся только я неграм.</w:t>
      </w:r>
    </w:p>
    <w:p w14:paraId="7234FA09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И я. И я. И я…</w:t>
      </w:r>
    </w:p>
    <w:p w14:paraId="75692A58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Все дали свою подпись под протест. Не нашлось ни одного из ста пятидесяти трех человек, кто дал бы свою подпись под обязательство покончить жизнь самоубийством.</w:t>
      </w:r>
    </w:p>
    <w:p w14:paraId="5E8A7491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lastRenderedPageBreak/>
        <w:t>У мистера Джонсона горе свалилась с плеч. Значит, массовое самоубийство снимается с порядка дня. Теперь его мучила загадочность всей этой неожиданно ставшей смешной истории с подписями.</w:t>
      </w:r>
    </w:p>
    <w:p w14:paraId="00A6CF99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Я думаю, друзья мои,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сказал он уже значительно повеселевшим тоном,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что всю эту историю можно объяснить…</w:t>
      </w:r>
    </w:p>
    <w:p w14:paraId="1A76C9CC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Но тут его позвали к телефону. Звонил редактор студенческого журнала:</w:t>
      </w:r>
    </w:p>
    <w:p w14:paraId="5A2846D7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Ну, как, дорогой доктор,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донесся из телефона веселый басок редактора,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не кажется ли вам, что вы проиграли пари?</w:t>
      </w:r>
    </w:p>
    <w:p w14:paraId="56328021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Какое пари?</w:t>
      </w:r>
    </w:p>
    <w:p w14:paraId="6A6A6839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А помните, на прошлой педеле мы с вами поспорили. Вы утверждали, что все ваши студенты только и делают, что читают газеты и книжки. Я же, если вы помните, взял на себя смелость утверждать, что добрая половина студентов ничем, кроме спорта, не интересуется. Пари выиграл я. Третьего дня я разослал тремстам вашим воспитанникам циркулярное письмо с просьбой подписаться под протестом против политических преследований в Европе. И вот сто пятьдесят три человека из трехсот дали подписи, не потрудившись даже просмотреть текст письма. А в письме я заявил о своем решении…</w:t>
      </w:r>
    </w:p>
    <w:p w14:paraId="0F2D44AD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Покончить жизнь самоубийством посредством отсечения головы?..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подхватил ректор и расхохотался.</w:t>
      </w:r>
    </w:p>
    <w:p w14:paraId="56B05EE3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Вот именно.</w:t>
      </w:r>
    </w:p>
    <w:p w14:paraId="47351397" w14:textId="77777777" w:rsidR="00211A3E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—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Поздравляю вас, старина,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торжественно промолвил ректор.</w:t>
      </w:r>
      <w:r w:rsidRPr="00FC458F">
        <w:rPr>
          <w:rFonts w:ascii="Verdana" w:hAnsi="Verdana"/>
          <w:color w:val="000000"/>
          <w:sz w:val="20"/>
        </w:rPr>
        <w:t> </w:t>
      </w:r>
      <w:r w:rsidRPr="00FC458F">
        <w:rPr>
          <w:rFonts w:ascii="Verdana" w:hAnsi="Verdana"/>
          <w:color w:val="000000"/>
          <w:sz w:val="20"/>
          <w:lang w:val="ru-RU"/>
        </w:rPr>
        <w:t>— Вы блестяще выиграли пари. Знаете что, в винных магазинах завелось сейчас превосходное красное вино по полтора доллара за бутылку. Приходите ко мне сегодня же, и мы разопьем с вами бутылку, другую.</w:t>
      </w:r>
    </w:p>
    <w:p w14:paraId="72FE2F7E" w14:textId="5A3D5BA0" w:rsidR="0043251B" w:rsidRPr="00FC458F" w:rsidRDefault="00211A3E" w:rsidP="00FC458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C458F">
        <w:rPr>
          <w:rFonts w:ascii="Verdana" w:hAnsi="Verdana"/>
          <w:color w:val="000000"/>
          <w:sz w:val="20"/>
          <w:lang w:val="ru-RU"/>
        </w:rPr>
        <w:t>Мистер Джонсон положил телефонную трубку и закурил сигару. Никому из студентов он сигар не предложил.</w:t>
      </w:r>
    </w:p>
    <w:sectPr w:rsidR="0043251B" w:rsidRPr="00FC458F" w:rsidSect="00FC45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A102C" w14:textId="77777777" w:rsidR="00FC458F" w:rsidRDefault="00FC458F" w:rsidP="00FC458F">
      <w:pPr>
        <w:spacing w:after="0" w:line="240" w:lineRule="auto"/>
      </w:pPr>
      <w:r>
        <w:separator/>
      </w:r>
    </w:p>
  </w:endnote>
  <w:endnote w:type="continuationSeparator" w:id="0">
    <w:p w14:paraId="594FA99B" w14:textId="77777777" w:rsidR="00FC458F" w:rsidRDefault="00FC458F" w:rsidP="00FC4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888BF" w14:textId="77777777" w:rsidR="00FC458F" w:rsidRDefault="00FC458F" w:rsidP="00F759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F125F58" w14:textId="77777777" w:rsidR="00FC458F" w:rsidRDefault="00FC458F" w:rsidP="00FC45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BEBD5" w14:textId="4388752A" w:rsidR="00FC458F" w:rsidRPr="00FC458F" w:rsidRDefault="00FC458F" w:rsidP="00FC458F">
    <w:pPr>
      <w:pStyle w:val="Footer"/>
      <w:ind w:right="360"/>
      <w:rPr>
        <w:rFonts w:ascii="Arial" w:hAnsi="Arial" w:cs="Arial"/>
        <w:color w:val="999999"/>
        <w:sz w:val="20"/>
      </w:rPr>
    </w:pPr>
    <w:r w:rsidRPr="00FC458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FE3B4" w14:textId="77777777" w:rsidR="00FC458F" w:rsidRDefault="00FC45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69283" w14:textId="77777777" w:rsidR="00FC458F" w:rsidRDefault="00FC458F" w:rsidP="00FC458F">
      <w:pPr>
        <w:spacing w:after="0" w:line="240" w:lineRule="auto"/>
      </w:pPr>
      <w:r>
        <w:separator/>
      </w:r>
    </w:p>
  </w:footnote>
  <w:footnote w:type="continuationSeparator" w:id="0">
    <w:p w14:paraId="1F125F02" w14:textId="77777777" w:rsidR="00FC458F" w:rsidRDefault="00FC458F" w:rsidP="00FC4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05750" w14:textId="77777777" w:rsidR="00FC458F" w:rsidRDefault="00FC45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81B2B" w14:textId="2FB00C9F" w:rsidR="00FC458F" w:rsidRPr="00FC458F" w:rsidRDefault="00FC458F" w:rsidP="00FC458F">
    <w:pPr>
      <w:pStyle w:val="Header"/>
      <w:rPr>
        <w:rFonts w:ascii="Arial" w:hAnsi="Arial" w:cs="Arial"/>
        <w:color w:val="999999"/>
        <w:sz w:val="20"/>
      </w:rPr>
    </w:pPr>
    <w:r w:rsidRPr="00FC458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63C83" w14:textId="77777777" w:rsidR="00FC458F" w:rsidRDefault="00FC45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11A3E"/>
    <w:rsid w:val="0029639D"/>
    <w:rsid w:val="00326F90"/>
    <w:rsid w:val="0043251B"/>
    <w:rsid w:val="00AA1D8D"/>
    <w:rsid w:val="00B40BE1"/>
    <w:rsid w:val="00B47730"/>
    <w:rsid w:val="00CB0664"/>
    <w:rsid w:val="00FC458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28482D0"/>
  <w14:defaultImageDpi w14:val="300"/>
  <w15:docId w15:val="{14F9CB5D-0EBE-4F10-BD83-33E451A1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FC45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8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1319</Words>
  <Characters>7905</Characters>
  <Application>Microsoft Office Word</Application>
  <DocSecurity>0</DocSecurity>
  <Lines>164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9136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 пятьдесят три самоубийцы</dc:title>
  <dc:subject/>
  <dc:creator>Лазарь Лагин</dc:creator>
  <cp:keywords/>
  <dc:description/>
  <cp:lastModifiedBy>Andrey Piskunov</cp:lastModifiedBy>
  <cp:revision>5</cp:revision>
  <dcterms:created xsi:type="dcterms:W3CDTF">2013-12-23T23:15:00Z</dcterms:created>
  <dcterms:modified xsi:type="dcterms:W3CDTF">2025-05-23T06:07:00Z</dcterms:modified>
  <cp:category/>
</cp:coreProperties>
</file>