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E621D" w14:textId="77777777" w:rsidR="006B77C5" w:rsidRPr="00B17176" w:rsidRDefault="006B77C5" w:rsidP="00B17176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B17176">
        <w:rPr>
          <w:rFonts w:ascii="Verdana" w:hAnsi="Verdana"/>
          <w:bCs w:val="0"/>
          <w:color w:val="000000"/>
          <w:sz w:val="32"/>
          <w:lang w:val="ru-RU"/>
        </w:rPr>
        <w:t>Эликсир сатаны</w:t>
      </w:r>
    </w:p>
    <w:p w14:paraId="72441A30" w14:textId="77777777" w:rsidR="00445FC9" w:rsidRPr="00B17176" w:rsidRDefault="00445FC9" w:rsidP="00B1717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17176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1A86D0B9" w14:textId="77777777" w:rsidR="006B77C5" w:rsidRPr="00B17176" w:rsidRDefault="006B77C5" w:rsidP="00B17176">
      <w:pPr>
        <w:pStyle w:val="Heading3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 w:val="0"/>
          <w:bCs w:val="0"/>
          <w:color w:val="000000"/>
          <w:sz w:val="20"/>
          <w:lang w:val="ru-RU"/>
        </w:rPr>
      </w:pPr>
    </w:p>
    <w:p w14:paraId="4102090C" w14:textId="77777777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1</w:t>
      </w:r>
    </w:p>
    <w:p w14:paraId="0621E1E9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E4653C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Том рассчитывал поваляться в постели хотя бы еще полчаса. Он сладко потянулся и повернулся на другой бок. Но беспощадный звон будильника заставил его немедленно привскочить. Как бы не опоздать на репетицию. Он чертыхнулся и нехотя опустил голые ноги с кровати.</w:t>
      </w:r>
    </w:p>
    <w:p w14:paraId="410C947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И тут случилось нечто совершенно неожиданное, фантастическое, чудесное. Как в несбыточном волшебном сне.</w:t>
      </w:r>
    </w:p>
    <w:p w14:paraId="1AA8D275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Его ноги достигли пола и уперлась в мягкий, согретый утренним солнцем ворс ковра. Томас Симс, уроженец штата Коннектикут, человек ростом в 129 сантиметров, артист мюзик-холла «Золотой павлин», начал на тридцать первом году своей жизни расти.</w:t>
      </w:r>
    </w:p>
    <w:p w14:paraId="599E869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Все еще не веря своему счастью, Симс подбежал к двери, на которой он пять дней назад отметил, по совету доктора Эрроусмита, свой рост. Результаты проверки превзошла всяческие ожидания. Меньше чем за неделю Том вырос не более и не менее, как на десять с половиной сантиметров.</w:t>
      </w:r>
    </w:p>
    <w:p w14:paraId="319DBED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С трудом натянув на себя свой новый шикарно-широкие костюм, Томас выбежал из дому. Нужно было спешить. До начала репетиция оставалось полчаса.</w:t>
      </w:r>
    </w:p>
    <w:p w14:paraId="0BAE5D1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Широкие окна встретившейся на пути аптеки напомнили вашему герою, что он не пил сегодня своего обычного утреннего кофе, что вообще в городе стоит эфиопская жара и что поэтому невредно чего-нибудь выпить.</w:t>
      </w:r>
    </w:p>
    <w:p w14:paraId="3B35732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Том вошел в прокладную глубину аптеки и заказал себе порцию мороженого и бутылку содовой. Его сосед по столику, лениво раскинувшись в кресле, просматривал со скучающим видом газеты. Огромный портрет глянул на Томаса Симса с газетного листа и заставил его вздрогнуть.</w:t>
      </w:r>
    </w:p>
    <w:p w14:paraId="0C8E689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Не откажите в любезности, сэр, сказать, чья это фотография?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обратился он к своему соседу.</w:t>
      </w:r>
    </w:p>
    <w:p w14:paraId="4E4E69A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Это портрет какого-то доктора Эрроусмита. Он открыл гормон роста и выращивает у себя в лаборатории огромных кроликов и собак… Это чертовски шикарно,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ответил тот без особенного воодушевления и продолжал перелистывать пухлую, пахнущую свежей краской газету.</w:t>
      </w:r>
    </w:p>
    <w:p w14:paraId="31370EFF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«Какой-то доктор Эрроусмит!»,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возмутился про себя Симс и вспомнил, как пять дней назад капельдинер подал ему после спектакля визитную карточку доктора с припиской:</w:t>
      </w:r>
    </w:p>
    <w:p w14:paraId="2847076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7F2FDAA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Если у вас есть часок свободного времени, не откажите и любезности поужинать со мной в ближайшем ресторане. Нам нужно потолковать по чрезвычайно важному делу.</w:t>
      </w:r>
    </w:p>
    <w:p w14:paraId="4FFA2C09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B7847D6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Доктор Эрроусмит оказался жизнерадостным крепышом лет сорока. Ему не терпелось. Он приступил к делу, как только официант закрыл да собой дверь отдельного кабинета.</w:t>
      </w:r>
    </w:p>
    <w:p w14:paraId="6068AC2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Дорогой мастер Симс,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сказал он и придвинулся поближе к Тому,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я хочу предложить вам, э-э-э, эксперимент, который на первый взгляд не лишен некоторой необычности… Как вы посмотрите, старина, если я, э-э-з, попытаюсь помочь вам вырасти…</w:t>
      </w:r>
    </w:p>
    <w:p w14:paraId="2AA1B5C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Я думал, что имею дело с джентльменом,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возмущенно промолвил в ответ Том и слез со стула.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Я думал, что буду иметь дело с джентльменом, а вместо этого должен выслушивать неумные насмешки над моим уродством. До свидания, сэр…</w:t>
      </w:r>
    </w:p>
    <w:p w14:paraId="18C76A1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Однако доктор не позволил Тому уйти. Он почти силком снова усадил возмущенного лилипута за стол и продолжал:</w:t>
      </w:r>
    </w:p>
    <w:p w14:paraId="353CA85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 xml:space="preserve">Ради бога, не думайте, что я над вами издеваюсь. Я больше чем когда бы то ни было далек от этого. Дело, видите ли, в том, что я уже лет десять изучаю проблему роста у людей и животных, и не так давно добился кой-каких довольно существенных результатов. Мне удалось, видите ли, обнаружить в животном организме гормон, который я осмеливаюсь назвать гормоном роста. Вводя в кровь </w:t>
      </w:r>
      <w:r w:rsidRPr="00B17176">
        <w:rPr>
          <w:rFonts w:ascii="Verdana" w:hAnsi="Verdana"/>
          <w:color w:val="000000"/>
          <w:sz w:val="20"/>
          <w:lang w:val="ru-RU"/>
        </w:rPr>
        <w:lastRenderedPageBreak/>
        <w:t>того или другого животного соответствующий реактив, я придаю этому гормону исключительную силу. И в результате, вы понимаете, животное растет. Я уже проверял его на крысах, кроликах и собаках. Результаты самые положительные. Мне кажется, что можно уже попробовать мой экстракт, названный мною «эликсиром жизни», и на человеке. Боюсь гарантировать вам безусловную удачу, но большинство шансов за то, что результат будет положительный. И тогда,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воскликнул доктор Эрроусмит и замахал руками в сильном волнения,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тогда перед человечеством откроются чудесные перспективы! Если же,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добавил он, помрачнев,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опыт не удастся, то вы отделаетесь только несколькими бессонными ночами… если не считать, конечно, вполне законного разочарования.</w:t>
      </w:r>
    </w:p>
    <w:p w14:paraId="7312610D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На минуту в кабинете наступило гробовое молчание. Затем побледневший от волнения артист мюзик-холла «Золотой павлин» Томас Симс протянул собеседнику свою крошечную руку и связал:</w:t>
      </w:r>
    </w:p>
    <w:p w14:paraId="232214F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Валяйте, сэр.</w:t>
      </w:r>
    </w:p>
    <w:p w14:paraId="6D8A9766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Доктор вытащил из своего дорожного саквояжа флакон спирта, шприц; и ампулу с изумрудной жидкостью. Заперев дверь, он помог Тому раздеться, потер ему спину ваткой, намоченной в спирту, и впрыснул в позвоночник полный шприц «эликсира жизни». Том тихо ахнул и упал без чувств. Это дало себя знать сильное волнение. Сама по себе операция была совершенно безболезненной.</w:t>
      </w:r>
    </w:p>
    <w:p w14:paraId="78DF1E2F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Когда доктор у выхода из ресторана распрощался с Томом, он крикнул ему напоследок:</w:t>
      </w:r>
    </w:p>
    <w:p w14:paraId="2295F44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У вас есть с собой деньги? Пять долларов? Чудесно! Зайдите в гастрономический магазин и закупите себе возможно больше ветчины, сливок и фруктов. Клянусь моей лысиной, у вас через часок-другой появится чертовский аппетит.</w:t>
      </w:r>
    </w:p>
    <w:p w14:paraId="6DC8FD5D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79357EE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52ACD41E" w14:textId="59B81F3D" w:rsidR="006B77C5" w:rsidRPr="00AF7CBB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AF7CBB">
        <w:rPr>
          <w:rFonts w:ascii="Verdana" w:hAnsi="Verdana"/>
          <w:i w:val="0"/>
          <w:iCs w:val="0"/>
          <w:color w:val="000000"/>
          <w:sz w:val="20"/>
          <w:lang w:val="ru-RU"/>
        </w:rPr>
        <w:t>2</w:t>
      </w:r>
    </w:p>
    <w:p w14:paraId="4B525C23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1A5915E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Когда Том, в живописном одеянии ковбоя, лихо выехал на сцен; верхом на крошечном пони, рыжий подвыпивший фермер в ярко-оранжевом костюме, сидевший в первом ряду, зевнул и громко, на весь зал, сообщил своему соседу:</w:t>
      </w:r>
    </w:p>
    <w:p w14:paraId="37C69725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У меня на ранчо таких лилипутов человек тридцать. Только этот, пожалуй, немножко повыше.</w:t>
      </w:r>
    </w:p>
    <w:p w14:paraId="58A131A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Легкий смешок пробежал по рядам.</w:t>
      </w:r>
    </w:p>
    <w:p w14:paraId="3AFB550C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Чудак,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ответил сосед фермеру,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разве у твоих ковбоев такое писклявые голоса, как у Симса? У него голос птенчика. Он поет, как девочка.</w:t>
      </w:r>
    </w:p>
    <w:p w14:paraId="56FA84B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Конферансье выступил на авансцену и торжественно возвестил:</w:t>
      </w:r>
    </w:p>
    <w:p w14:paraId="63C2A57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Сейчас мистер Томас Симс споет любимую песенку «Мамми, я боюсь этого черного негра».</w:t>
      </w:r>
    </w:p>
    <w:p w14:paraId="3D52B48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Это был коронный номер Симса. Если закрыть глаза, казалось, что поет трехлетний ребенок. Том откашлялся и с ужасом почувствовал, что запел густым бархатным баритоном:</w:t>
      </w:r>
    </w:p>
    <w:p w14:paraId="28E460E8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667128" w14:textId="77777777" w:rsidR="006B77C5" w:rsidRPr="00B17176" w:rsidRDefault="006B77C5" w:rsidP="00B1717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«Мамми, я боюсь этою черного негра,</w:t>
      </w:r>
    </w:p>
    <w:p w14:paraId="610FF34E" w14:textId="77777777" w:rsidR="006B77C5" w:rsidRPr="00B17176" w:rsidRDefault="006B77C5" w:rsidP="00B1717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Он меня украдет, я вовек не увижу тебя…»</w:t>
      </w:r>
    </w:p>
    <w:p w14:paraId="3BF5E721" w14:textId="77777777" w:rsidR="006B77C5" w:rsidRPr="00B17176" w:rsidRDefault="006B77C5" w:rsidP="00B1717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B0B72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Громкий хохот и свист покрыли последние слова куплета. Недоеденные апельсины, тучи банановых корок полетели на сцену. Пришлось дать занавес.</w:t>
      </w:r>
    </w:p>
    <w:p w14:paraId="4E9A286B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1AF4CE9D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57D444E3" w14:textId="0B0D5EA6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3</w:t>
      </w:r>
    </w:p>
    <w:p w14:paraId="0563AE8E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2C3B4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Вы перестанете расти, или мне придется передать дело в суд, брат Симс,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елейно промолвил директор мюзик-холла и чуть слышно стукнул кулаком до столу.</w:t>
      </w:r>
    </w:p>
    <w:p w14:paraId="27E9F2E6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 xml:space="preserve">Директор был в черном сюртуке. Его черная широкополая шляпа висела на ветвистом оленьем роге, прибитом около дверей кабинета. Всем своим обличием мистер Паттерсон смахивал больше на баптистского проповедника, нежели на директора зрелищного предприятия. В этом не было ничего удивительного, ибо до </w:t>
      </w:r>
      <w:r w:rsidRPr="00B17176">
        <w:rPr>
          <w:rFonts w:ascii="Verdana" w:hAnsi="Verdana"/>
          <w:color w:val="000000"/>
          <w:sz w:val="20"/>
          <w:lang w:val="ru-RU"/>
        </w:rPr>
        <w:lastRenderedPageBreak/>
        <w:t>того, как заняться мюзик-холлом, мистер Паттерсон лет двадцать торговал словом божьим в качестве проповедника. От своей прежней профессии он сохранял чувство несколько брезгливого презрения к греховным мюзикхольным делам. А из всех греховных мюзикхольных дел наш директор больше всего не любил те, которые приносили убыток.</w:t>
      </w:r>
    </w:p>
    <w:p w14:paraId="55182391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Я не могу перестать расти, сэр,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виновато прошептал Симс,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это не в моей воле.</w:t>
      </w:r>
    </w:p>
    <w:p w14:paraId="1A194C7E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Вы забываете о неустойке, брат Симс,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продолжал мистер Паттерсон.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У нас заключен с вами контракт на три года. Если вы растете, вы тем самым нарушаете контракт. Лилипут, который вырос в человека нормального роста, сборов не сделает… Надеюсь, вам это понятно?</w:t>
      </w:r>
    </w:p>
    <w:p w14:paraId="579836F1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Понятно, сэр…</w:t>
      </w:r>
    </w:p>
    <w:p w14:paraId="0580AC19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Так перестаньте расти.</w:t>
      </w:r>
    </w:p>
    <w:p w14:paraId="3456E7D1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Я не могу, сэр. Это от меня не зависит…</w:t>
      </w:r>
    </w:p>
    <w:p w14:paraId="0508014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Значит суд?</w:t>
      </w:r>
    </w:p>
    <w:p w14:paraId="1F2533FE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Как вам угодно, сэр…</w:t>
      </w:r>
    </w:p>
    <w:p w14:paraId="71D21082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288953B6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021CE33D" w14:textId="22D034E1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4</w:t>
      </w:r>
    </w:p>
    <w:p w14:paraId="29464DE3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926D63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Наше перо бессильно описать невероятную шумиху, поднявшуюся вокруг этого неслыханного процесса. Некоторое отдаленное представление об этом читатель сможет получить, ознакомившись с наиболее характерными заголовками бесчисленных статей и заметок, буквально наводнивших собой все газеты и журналы городов, разбросанных на огромных пространствах Северной Америки, от Тихого океана до Атлантического и от Великих озер до Мексиканского залива.</w:t>
      </w:r>
    </w:p>
    <w:p w14:paraId="31F395F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СУДЯТ ЛИЛИПУТА ТО, ЧТО ОН ВЫРОС.</w:t>
      </w:r>
    </w:p>
    <w:p w14:paraId="68CC730D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Ответчик-Томас Симс-впервые за тридцать один год своей жизни побрился, отправляясь суд.</w:t>
      </w:r>
    </w:p>
    <w:p w14:paraId="0666A985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i/>
          <w:iCs/>
          <w:color w:val="000000"/>
          <w:sz w:val="20"/>
          <w:lang w:val="ru-RU"/>
        </w:rPr>
        <w:t>«У мистера Симса будет большая черная курчавая борода»,</w:t>
      </w:r>
      <w:r w:rsidRPr="00B17176">
        <w:rPr>
          <w:rFonts w:ascii="Verdana" w:hAnsi="Verdana"/>
          <w:i/>
          <w:iCs/>
          <w:color w:val="000000"/>
          <w:sz w:val="20"/>
        </w:rPr>
        <w:t> </w:t>
      </w:r>
      <w:r w:rsidRPr="00B17176">
        <w:rPr>
          <w:rFonts w:ascii="Verdana" w:hAnsi="Verdana"/>
          <w:i/>
          <w:iCs/>
          <w:color w:val="000000"/>
          <w:sz w:val="20"/>
          <w:lang w:val="ru-RU"/>
        </w:rPr>
        <w:t>— говорит парикмахер, бривший вчерашнего лилипута.</w:t>
      </w:r>
    </w:p>
    <w:p w14:paraId="2B820718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По ходатайству представителей ответчика, поддержанной медицинской экспертизой, суд разрешает мистеру Симсу есть во время судебного заседания.</w:t>
      </w:r>
    </w:p>
    <w:p w14:paraId="3656EAE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Томас Симс и Кº (торговля москательными товарами), 78, Третья Авеню, просит не, смешивать его с выросшим лилипутом-однофамильцем. Фирма Томас Симс и Кº добросовестно выполняет все заключаемые ею контракты. Благотворительным организациям скидка.</w:t>
      </w:r>
    </w:p>
    <w:p w14:paraId="3F7E68D3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Сали Симс, сестра подсудимого кончила жизнь самоубийством. В оставленной записке она пишет: «Не могу перенести позора. В нашей семье никто никогда не был под судом.»</w:t>
      </w:r>
    </w:p>
    <w:p w14:paraId="6F88366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«Я в первый рез угнали, что у лилипутов не растет борода»,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сказала нашему корреспонденту дочь мистера ван-Дрессера.</w:t>
      </w:r>
    </w:p>
    <w:p w14:paraId="579AE4E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i/>
          <w:iCs/>
          <w:color w:val="000000"/>
          <w:sz w:val="20"/>
          <w:lang w:val="ru-RU"/>
        </w:rPr>
        <w:t>У меня в последние восемь дней все время страшный аппетит</w:t>
      </w:r>
    </w:p>
    <w:p w14:paraId="6C4C5EA3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i/>
          <w:iCs/>
          <w:color w:val="000000"/>
          <w:sz w:val="20"/>
          <w:lang w:val="ru-RU"/>
        </w:rPr>
        <w:t>Все танцуют фокстрот «Ты такой большой, мой маленький Томми».</w:t>
      </w:r>
    </w:p>
    <w:p w14:paraId="48D7828F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Подсудимый с большим аппетитом съел три бифштекса, принесенные из ресторана Мака Одерахера (114-я улица, у кино «Золотой Багдад»). «Это были,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говорит крошка Томми,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самые вкусные из когда-либо съеденных мною котлет.»</w:t>
      </w:r>
    </w:p>
    <w:p w14:paraId="0EB87EC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В беседе с нашим сотрудником Томас Симс заявил: «Я нисколько не жалею, что вырос. Раньше я, идя по улице, видел только зады людей. Теперь я вижу их лица и понимаю, что я нисколько не хуже других».</w:t>
      </w:r>
    </w:p>
    <w:p w14:paraId="56E4F93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НА ВОПРОС СУДА, БУДЕТ ЛИ МИСТЕР СИМС ПРОДОЛЖАТЬ РАСТИ, ПОСЛЕДНИЙ «НЕ ЗНАЮ».</w:t>
      </w:r>
    </w:p>
    <w:p w14:paraId="293A0ADA" w14:textId="752B1F5F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i/>
          <w:iCs/>
          <w:color w:val="000000"/>
          <w:sz w:val="20"/>
          <w:lang w:val="ru-RU"/>
        </w:rPr>
        <w:t>Суд постановил; взыскать в пользу мистера Паттерсона неустойку в размере пяти тысяч долларов. В случае отказа подвергнуть Томаса Симса двухгодичному тюремному заключению</w:t>
      </w:r>
      <w:r w:rsidR="00AF7CBB">
        <w:rPr>
          <w:rFonts w:ascii="Verdana" w:hAnsi="Verdana"/>
          <w:color w:val="000000"/>
          <w:sz w:val="20"/>
          <w:lang w:val="ru-RU"/>
        </w:rPr>
        <w:t>.</w:t>
      </w:r>
    </w:p>
    <w:p w14:paraId="0EA92B80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2F5F95BE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664CE3DA" w14:textId="0AF68BD8" w:rsidR="006B77C5" w:rsidRPr="00B17176" w:rsidRDefault="006B77C5" w:rsidP="00AF7CBB">
      <w:pPr>
        <w:pStyle w:val="Heading6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lastRenderedPageBreak/>
        <w:t>5</w:t>
      </w:r>
    </w:p>
    <w:p w14:paraId="2ECE00C2" w14:textId="77777777" w:rsidR="006B77C5" w:rsidRPr="00B17176" w:rsidRDefault="006B77C5" w:rsidP="00AF7CBB">
      <w:pPr>
        <w:keepNext/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FFFCECC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Ваши брюки чрезвычайно узки и коротки.</w:t>
      </w:r>
    </w:p>
    <w:p w14:paraId="03AD240E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Да, сэр.</w:t>
      </w:r>
    </w:p>
    <w:p w14:paraId="244CEC8D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Рукава вашего пиджака тоже вас, по-моему, не особенно устраивают своей длиной.</w:t>
      </w:r>
    </w:p>
    <w:p w14:paraId="361BB14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Да, сэр.</w:t>
      </w:r>
    </w:p>
    <w:p w14:paraId="5F6D5C71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Почему вы не купите себе костюм по росту?</w:t>
      </w:r>
    </w:p>
    <w:p w14:paraId="01803EDC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У меня в кармане нет ни одного пенса, сэр.</w:t>
      </w:r>
    </w:p>
    <w:p w14:paraId="2FF82F4D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Превосходно. Я вам куплю шикарный костюм.</w:t>
      </w:r>
    </w:p>
    <w:p w14:paraId="5F3B6B59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Благодарю вас, сэр.</w:t>
      </w:r>
    </w:p>
    <w:p w14:paraId="05921A8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Я предоставлю вам удобный номер в гостинице.</w:t>
      </w:r>
    </w:p>
    <w:p w14:paraId="5110591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Не знаю, как я смогу вас отблагодарить, сэр, я ведь завтра должен на два года сесть в тюрьму.</w:t>
      </w:r>
    </w:p>
    <w:p w14:paraId="7B370CC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Почему бы вам не уплатить неустойку?</w:t>
      </w:r>
    </w:p>
    <w:p w14:paraId="09F29321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Вы шутите, сэр. Я уже имел честь сообщить вам, что у меня не на что даже пообедать по выходе из суда.</w:t>
      </w:r>
    </w:p>
    <w:p w14:paraId="3A030246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Хорошо, я уплачу за вас неустойку.</w:t>
      </w:r>
    </w:p>
    <w:p w14:paraId="207B147E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Я вас всю жизнь буду считать своим благодетелем, сэр.</w:t>
      </w:r>
    </w:p>
    <w:p w14:paraId="2CCDF02E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Считайте меня лучше вашим антрепренером.</w:t>
      </w:r>
    </w:p>
    <w:p w14:paraId="719A04EB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05A6A441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23C2F2AB" w14:textId="3CBBA49B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6</w:t>
      </w:r>
    </w:p>
    <w:p w14:paraId="08E457F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B0FBAB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ДОГОВОР.</w:t>
      </w:r>
    </w:p>
    <w:p w14:paraId="657B788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Заключен настоящий между Томом Симсом, 31 года, артистом, уроженцем штата Коннектикут, с одной стороны, и Арчибальдом Г. Бриттлингом, директором мюзик-холла «Сильфида», 54 лет, уроженцем штата Южная Каролина, с другой стороны, в том, что первый обязуется выступать в мюзик-холле по особо договоренной программе в костюме, в котором он, Симс, фигурировал на суде, т.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е. в брюках, на шесть сантиметров спускающихся ниже колен, и пиджаке, фалды которого на пять сантиметров ниже сосков. Со своей стороны мистер Бриттлинг обязуется: а) уплатить за мистера Томаса Симса причитающуюся с последнего неустойку в пять тысяч долларов, б) обеспечить последнего на все время действия настоящего договора питанием и номером в гостинице, в) предоставить ему в постоянное пользование два комплекта нижнего белья и один костюм шерстяной темно-синего цвета, г) кроме того уплачивать мистеру Симсу по десять долларов в неделю на карманные расходы.</w:t>
      </w:r>
    </w:p>
    <w:p w14:paraId="4CCB3EF6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ПРИМЕЧАНИЕ. Для того чтобы обеспечить точное выполнение нанимающейся стороной взятых на себя обязательств, как брюки, так и пиджак мистера Симса скрепляются в ответственных местах особыми сургучными печатями нижеподписавшегося нотариуса, что должно обеспечить нанимателя от каких бы то ни было попыток перешить без ведома последнего упомянутые выше предметы одежды.</w:t>
      </w:r>
    </w:p>
    <w:p w14:paraId="2C3B497F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Срок действия настоящего договора неопределенный. Договор автоматически расторгается с момента достижении мистером Симсом таких размеров, при которых станет физически невозможным дальнейшее использование поименованных выше предметов одежды.</w:t>
      </w:r>
    </w:p>
    <w:p w14:paraId="797F56B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Договор подписали:</w:t>
      </w:r>
    </w:p>
    <w:p w14:paraId="252E928F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ТОМАС СИМС.</w:t>
      </w:r>
    </w:p>
    <w:p w14:paraId="06B936F8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АРЧИБАЛЬД Г. БРИТТЛИНГ.</w:t>
      </w:r>
    </w:p>
    <w:p w14:paraId="0A7E725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Нотариус (подпись неразборчива).</w:t>
      </w:r>
    </w:p>
    <w:p w14:paraId="1BDF1E66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1A1F2089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04777BF6" w14:textId="599DE9CC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7</w:t>
      </w:r>
    </w:p>
    <w:p w14:paraId="76DB2C8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147748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 xml:space="preserve">Что касается доктора Эрроусмита, то он на другой день после прививки нашему герою «эликсира жизни» вернулся к себе домой, в городок, каких так много в богатом и славном штате Канзас. Целую ночь он провозился у себя в лаборатории, складывал и перекладывал изумрудную россыпь ампул эликсира, и так, даже не </w:t>
      </w:r>
      <w:r w:rsidRPr="00B17176">
        <w:rPr>
          <w:rFonts w:ascii="Verdana" w:hAnsi="Verdana"/>
          <w:color w:val="000000"/>
          <w:sz w:val="20"/>
          <w:lang w:val="ru-RU"/>
        </w:rPr>
        <w:lastRenderedPageBreak/>
        <w:t>прилегши отдохнуть после дороги и ночных хлопот, рано утром посетил одну за другой редакции всех трех местных газет.</w:t>
      </w:r>
    </w:p>
    <w:p w14:paraId="3D4D6DAD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На другой день, 24 июня, жители города с удивлением прочли в газете следующее необычайное объявление:</w:t>
      </w:r>
    </w:p>
    <w:p w14:paraId="5E756681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8EA48D7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Если у вас есть телка или козочка и вы хотите, чтобы она быстро выросла к стала давать в два рада больше молока, нежели дает обыкновенная корова или коза, если у вас есть бычок или барашек и вы хотите, чтобы он в два месяца вырос до размеров в веса взрослого быка или барана, а через четыре месяца превысил вес нормального быка или барана в два раза, обращайтесь в дом №</w:t>
      </w:r>
      <w:r w:rsidRPr="00B17176">
        <w:rPr>
          <w:rFonts w:ascii="Verdana" w:hAnsi="Verdana"/>
          <w:color w:val="000000"/>
          <w:sz w:val="20"/>
          <w:lang w:val="en-US"/>
        </w:rPr>
        <w:t> </w:t>
      </w:r>
      <w:r w:rsidRPr="00B17176">
        <w:rPr>
          <w:rFonts w:ascii="Verdana" w:hAnsi="Verdana"/>
          <w:color w:val="000000"/>
          <w:sz w:val="20"/>
        </w:rPr>
        <w:t>73, улица генерала Смита, к доктору Эрроусмиту. За пять пенсов, составляющих себестоимость ампулы изобретенного им «эликсира жизни», молодым животным будет сделана соответствующая прививка. Операция абсолютно безболезненна и безопасна.</w:t>
      </w:r>
    </w:p>
    <w:p w14:paraId="2EF9421D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Прививки будут производиться, начиная с 27 июня, во дворе лаборатории.</w:t>
      </w:r>
    </w:p>
    <w:p w14:paraId="2B6A1C7E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 xml:space="preserve">Ваш друг доктор </w:t>
      </w:r>
      <w:r w:rsidRPr="00B17176">
        <w:rPr>
          <w:rFonts w:ascii="Verdana" w:hAnsi="Verdana"/>
          <w:i/>
          <w:iCs/>
          <w:color w:val="000000"/>
          <w:sz w:val="20"/>
        </w:rPr>
        <w:t>Эрроусмит.</w:t>
      </w:r>
    </w:p>
    <w:p w14:paraId="453F4BED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3611E6D6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7844936D" w14:textId="28509286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8</w:t>
      </w:r>
    </w:p>
    <w:p w14:paraId="79D8AE7C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8AACED9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В тот же день к дому №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73 на улице генерала Смита мягко подкатила щегольская машина. Из нее степенно вышел мужчина средних лет с ласковым лицом. Он легко поднялся по ступенькам на второй этаж в лабораторию доктора Эрроусмита.</w:t>
      </w:r>
    </w:p>
    <w:p w14:paraId="1BCE21C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Я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юрисконсульт Канзасского синдиката скотоводов и мясопромышленников. Моя фамилия Смайльс, доктор Смайльс.</w:t>
      </w:r>
    </w:p>
    <w:p w14:paraId="4DF31CBF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Очень приятно, сэр. Чем могу служить?</w:t>
      </w:r>
    </w:p>
    <w:p w14:paraId="02A2A77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Сколько стоит «эликсир жизни»?</w:t>
      </w:r>
    </w:p>
    <w:p w14:paraId="34FFAFDD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Пять центов ампула, включая самую операцию прививки.</w:t>
      </w:r>
    </w:p>
    <w:p w14:paraId="500A822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Вы меня не понимаете, милый доктор Эрроусмит. Я спрашиваю: за сколько вы согласились бы уступить нашему синдикату исключительное право на ваше открытие?</w:t>
      </w:r>
    </w:p>
    <w:p w14:paraId="3E2F42D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Я не хотел бы, сэр, продавать кому бы то ни было право на мое открытие.</w:t>
      </w:r>
    </w:p>
    <w:p w14:paraId="36233E6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Неужели у вас так много денег, милый доктор, что вас не прельщает несколько сотен тысяч долларов?</w:t>
      </w:r>
    </w:p>
    <w:p w14:paraId="011E5755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Видите ли, мне не нужно много денег.</w:t>
      </w:r>
    </w:p>
    <w:p w14:paraId="0408FDCC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Но вы понимаете, что при нынешних затруднениях на мясном рынке, в момент, когда наш синдикат вынужден ежедневно уничтожать тысячи голов скота, чтобы предотвратить дальнейшее снижение цен на мясо, ваш «эликсир жизни» угрожает подлинной катастрофой на мясном рынке.</w:t>
      </w:r>
    </w:p>
    <w:p w14:paraId="67FD2B23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Я надеюсь, что потребители мяса от этой катастрофы только выиграли бы.</w:t>
      </w:r>
    </w:p>
    <w:p w14:paraId="766CD39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Ваше решение окончательно?</w:t>
      </w:r>
    </w:p>
    <w:p w14:paraId="47FEE5D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Да, сэр.</w:t>
      </w:r>
    </w:p>
    <w:p w14:paraId="18C4E8D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До свидании, доктор Эрроусмит.</w:t>
      </w:r>
    </w:p>
    <w:p w14:paraId="5525314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Желаю счастья, доктор Смайльс.</w:t>
      </w:r>
    </w:p>
    <w:p w14:paraId="69BC401A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2ED72B33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31C33B41" w14:textId="75F40E58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9</w:t>
      </w:r>
    </w:p>
    <w:p w14:paraId="29C4EF3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31A49E8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Есть ли здесь, в вашем городе, настоящий дьявол с рогами и копытами?</w:t>
      </w:r>
    </w:p>
    <w:p w14:paraId="229207D9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43DD0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Как явствовало из объявлений, расклеенных на другой день по всему городу, ответ на этот интригующий вопрос обещал дать старейший и популярнейший из местных баптистских проповедников, сам достопочтенный Эдиссон Хэббард.</w:t>
      </w:r>
    </w:p>
    <w:p w14:paraId="61828A03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В восемь часов вечера отряды полиции и федеральных войск оцепили монументальное здание цирка. Световой транспарант во всю ширину фасада цирка кричал в сумерки теплого летнего вечера:</w:t>
      </w:r>
    </w:p>
    <w:p w14:paraId="67F591B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E33620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ПОКАЙТЕСЬ, ПОКАЙТЕСЬ, ПОКАЙТЕСЬ ВО ИМЯ ГОСПОДА.</w:t>
      </w:r>
    </w:p>
    <w:p w14:paraId="71A04902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</w:p>
    <w:p w14:paraId="2D1DB455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Читай библию ежедневно в течение недели.</w:t>
      </w:r>
    </w:p>
    <w:p w14:paraId="679BFC37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</w:p>
    <w:p w14:paraId="6627B3ED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ПО ГРЕХАМ ВАШИМ ПОЗНАЕМ ВАС.</w:t>
      </w:r>
    </w:p>
    <w:p w14:paraId="1C2E8529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B7254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Огромный амфитеатр цирка не мог вместить всех желающих послушать информацию достопочтенного Эдиссона Хэббарда. Тогда активисты Союза христианских молодых людей быстро приладили снаружи цирка добрый десяток громкоговорителей.</w:t>
      </w:r>
    </w:p>
    <w:p w14:paraId="701CDA4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Ровно в девять часов на наскоро сооруженную на арене цирка кафедру взошел достопочтенный Эдиссон Хэббард, поддерживаемый под руку молодым проповедником Тэнессоном и членом церковного совета скотопромышленником Брюсом Бэртэном. И ровно в половине десятого он, под стенания и плач многих тысяч слушателей, доказал, что здесь у них в городе притаился и раскинул свои греховные сети настоящий дьявол, с искусно скрываемыми рогами и копытами. Что он готовится испортить весь скот города адским составом, обманно называемым им «эликсиром жизни». Что проживает он на улице генерала Смита, д. №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73. И что зовут дьявола д-р Эрроусмит.</w:t>
      </w:r>
    </w:p>
    <w:p w14:paraId="2F7B18A7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27EDBFFC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04FB0775" w14:textId="206D9B5B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10</w:t>
      </w:r>
    </w:p>
    <w:p w14:paraId="2D59C8B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87579E1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Через два часа после проповеди доктор Эрроусмит получил но городской почте письмо.</w:t>
      </w:r>
    </w:p>
    <w:p w14:paraId="7DD19A6E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D1E6B2A" w14:textId="77777777" w:rsidR="006B77C5" w:rsidRPr="00B17176" w:rsidRDefault="006B77C5" w:rsidP="00B17176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17176">
        <w:rPr>
          <w:rFonts w:ascii="Verdana" w:hAnsi="Verdana"/>
          <w:color w:val="000000"/>
          <w:sz w:val="20"/>
        </w:rPr>
        <w:t>«Дьявол, убирайся со своим „эликсиром сатаны“ из нашего города.</w:t>
      </w:r>
    </w:p>
    <w:p w14:paraId="4302182E" w14:textId="77777777" w:rsidR="006B77C5" w:rsidRPr="00B17176" w:rsidRDefault="006B77C5" w:rsidP="00B17176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bCs w:val="0"/>
          <w:color w:val="000000"/>
          <w:sz w:val="20"/>
        </w:rPr>
      </w:pPr>
      <w:r w:rsidRPr="00B17176">
        <w:rPr>
          <w:rFonts w:ascii="Verdana" w:hAnsi="Verdana"/>
          <w:b w:val="0"/>
          <w:bCs w:val="0"/>
          <w:color w:val="000000"/>
          <w:sz w:val="20"/>
        </w:rPr>
        <w:t>Союз истинно американских христиан»</w:t>
      </w:r>
    </w:p>
    <w:p w14:paraId="4266622B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CD0F41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Эрроусмит бросил это письмо в помойное ведро.</w:t>
      </w:r>
    </w:p>
    <w:p w14:paraId="27303853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Наутро, вместо ожидавшихся толп клиентов, на двор дома №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73 пришла только старая и глухая вдова Меррик с трехнедельной козочкой.</w:t>
      </w:r>
    </w:p>
    <w:p w14:paraId="7FED7D46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Только это действительно безопасно?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в сотый раз переспросила она доктора, уводя домой свою единственную живность.</w:t>
      </w:r>
    </w:p>
    <w:p w14:paraId="54EBDE5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Совершенно безопасно, дорогая тетушка Меррик,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прокричал ей на ухо, добродушно улыбаясь, доктор Эрроусмит…</w:t>
      </w:r>
    </w:p>
    <w:p w14:paraId="77BC94E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Через два часа после прививки коза тетушки Меррик сдохла в страшных судорогах. Если бы кто-нибудь поинтересовался содержанием корыта, из которого эта коза успела отведать только немного пойла, он обнаружил бы в нем лошадиную дозу мышьяка.</w:t>
      </w:r>
    </w:p>
    <w:p w14:paraId="18A85235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Но так как в этом кое-кто не был заинтересован, то еще через два часа, когда несчастье тетушки Меррик стало известно всему городу, к дому №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73 по улице генерала Смита подкатили три грузовика, переполненные людьми в белых балахонах и капюшонах с прорезями для глаз. Люди не спеша выгрузились из машин, вошли в дом, деловито связали доктора Эрроусмита и уложили его ничком в грузовик. Затем, так же не спеша, люди проникли в лабораторию и методически растоптали всю аппаратуру и все заготовленные доктором изумрудные ампулы. Когда люди в белых балахонах отбыли в лес, чтобы там, вдали от городского шума, выкатать в дегте и перьях и изгнать навеки из города д-ра Эрроусмита, запылал от неизвестной причины и сгорел дотла его дом.</w:t>
      </w:r>
    </w:p>
    <w:p w14:paraId="5FF0ADD8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485B8BCD" w14:textId="77777777" w:rsidR="00AF7CBB" w:rsidRDefault="00AF7CBB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</w:p>
    <w:p w14:paraId="543F24BD" w14:textId="2F4A16DB" w:rsidR="006B77C5" w:rsidRPr="00B17176" w:rsidRDefault="006B77C5" w:rsidP="00AF7CBB">
      <w:pPr>
        <w:pStyle w:val="Heading6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20"/>
          <w:lang w:val="ru-RU"/>
        </w:rPr>
      </w:pPr>
      <w:r w:rsidRPr="00B17176">
        <w:rPr>
          <w:rFonts w:ascii="Verdana" w:hAnsi="Verdana"/>
          <w:i w:val="0"/>
          <w:iCs w:val="0"/>
          <w:color w:val="000000"/>
          <w:sz w:val="20"/>
          <w:lang w:val="ru-RU"/>
        </w:rPr>
        <w:t>11</w:t>
      </w:r>
    </w:p>
    <w:p w14:paraId="1571422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5037D5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Конец артистической карьере Томаса Симса пришел в сентябре.</w:t>
      </w:r>
    </w:p>
    <w:p w14:paraId="61EBCAF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Еще только вчера Том, в фантастически коротких брюках и пиджачке, раскланивался с заученной улыбкой перед публикой под оглушительный смех и аплодисменты всего зала. А сегодня, когда он перед выходом на сцену попытался напялить на свои раздавшиеся вширь плечи пиджачок, украшенный сургучной печатью, случилось непоправимое: пиджак с треском расползся по всем швам. Сыгравшая уже свою роль круглая сургучная печать раскачивалась на толстом шнуре вяло и безнадежно, как голова утопленника.</w:t>
      </w:r>
    </w:p>
    <w:p w14:paraId="2DD66290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lastRenderedPageBreak/>
        <w:t>Тем самим договор между Томасом Симсом и директором мюзик-холла «Сильфида» Арчибальдом Г. Бриттлингом автоматически превратился в простой клочок бумаги. Пятнадцать долларов, составившие к этому моменту весь наличный капитал Тома, отнюдь не располагали к созерцательному и безмятежному образу жизни. Безрезультатно потолкавшись два дня по шумным и безрадостным залам биржи труда, Том решил обратиться за помощью к доктору Эрроусмиту. И так как две его телеграммы остались без ответа, он поехал к доктору Эрроусмиту для личных переговоров.</w:t>
      </w:r>
    </w:p>
    <w:p w14:paraId="148FF95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В прелестное сентябрьское утро он вышел из вагона и, обогнув вокзал, пошел разыскивать улицу генерала Смита.</w:t>
      </w:r>
    </w:p>
    <w:p w14:paraId="725C6B72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Увидев вместо дома №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73 обуглившиеся развалины, он осведомился у соседей и узнал, что дьявол, проживавший в этом доме под именем доктора Эрроусмита, изгнан навеки из города, будучи предварительно выкатан в дегте и вывален в перьях местными добрыми христианами.</w:t>
      </w:r>
    </w:p>
    <w:p w14:paraId="5E92D824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Благостная воскресная тишина висела над городом, как стеганое одеяло. Вереницы прихожая не спеша направлялись в церковь. Ласковый голос проповедника зазвучал вскоре из открытых дверей божьего храма. И так как до обратного поезда оставалось еще целых полчаса, Томас Симс от нечего делать зашел послушать проповедь.</w:t>
      </w:r>
    </w:p>
    <w:p w14:paraId="427AD44A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Молодой проповедник Тэнессон сказал в этот день одну из лучших своих проповедей, проповедь о дьяволе и его кознях. Он повторил известную уже нам историю о дьяволе, пытавшемся сделать свое адское дело под личиной доктора биологических наук Эрроусмита. Дьявол, в непомерной гордыне своей, захотел вовлечь верующих граждан штата, Канзас в свою борьбу против установленного господом богом порядка произрастания злаков и животных. Но господь, в неисчислимой своей благости, не допустил сатанинского наваждения, и искуситель навеки изгнан из города. Только одна, временно заблудшая сестра наша во Христе, мистрис Меррик, поддалась дьявольскому соблазну, за что и лишилась но воле божьей единственной своей козы. Она раскаивается в своем прегрешении, заблудшая сестра Меррик, и просят всех нас помолиться за нее. «Помолимся же за нашу сестру во христе,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закончил растроганно достопочтенный Тенессон,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будем просить господа нашего, чтобы он принял в свое стадо заблудшую сию овцу».</w:t>
      </w:r>
    </w:p>
    <w:p w14:paraId="7D2EF458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—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Молитесь за меня, братья мои и сестры,</w:t>
      </w:r>
      <w:r w:rsidRPr="00B17176">
        <w:rPr>
          <w:rFonts w:ascii="Verdana" w:hAnsi="Verdana"/>
          <w:color w:val="000000"/>
          <w:sz w:val="20"/>
        </w:rPr>
        <w:t> </w:t>
      </w:r>
      <w:r w:rsidRPr="00B17176">
        <w:rPr>
          <w:rFonts w:ascii="Verdana" w:hAnsi="Verdana"/>
          <w:color w:val="000000"/>
          <w:sz w:val="20"/>
          <w:lang w:val="ru-RU"/>
        </w:rPr>
        <w:t>— воскликнула рыдая тетушка Меррик и упала на колени.</w:t>
      </w:r>
    </w:p>
    <w:p w14:paraId="0D60CF87" w14:textId="77777777" w:rsidR="006B77C5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И вот в ту торжественную минуту, когда засопевшие от умиления простодушные прихожане вознеслись в тихой молитве в заоблачные высоты духа, сочный, пронзительный свист прорезал наступившую тишину. Потом громко хлопнула дверь.</w:t>
      </w:r>
    </w:p>
    <w:p w14:paraId="1C55DA40" w14:textId="560635C0" w:rsidR="00973B94" w:rsidRPr="00B17176" w:rsidRDefault="006B77C5" w:rsidP="00B1717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17176">
        <w:rPr>
          <w:rFonts w:ascii="Verdana" w:hAnsi="Verdana"/>
          <w:color w:val="000000"/>
          <w:sz w:val="20"/>
          <w:lang w:val="ru-RU"/>
        </w:rPr>
        <w:t>Томас Симс, плечистый парень, ростом в сто семьдесят шесть сантиметров, незаметно покинул церковь и уже на ходу вскочил в отходивший от перрона скорый поезд.</w:t>
      </w:r>
    </w:p>
    <w:sectPr w:rsidR="00973B94" w:rsidRPr="00B17176" w:rsidSect="00B171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FF43D" w14:textId="77777777" w:rsidR="00B51DFB" w:rsidRDefault="00B51DFB" w:rsidP="00B17176">
      <w:pPr>
        <w:spacing w:after="0" w:line="240" w:lineRule="auto"/>
      </w:pPr>
      <w:r>
        <w:separator/>
      </w:r>
    </w:p>
  </w:endnote>
  <w:endnote w:type="continuationSeparator" w:id="0">
    <w:p w14:paraId="10362D3A" w14:textId="77777777" w:rsidR="00B51DFB" w:rsidRDefault="00B51DFB" w:rsidP="00B17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64E50" w14:textId="77777777" w:rsidR="00B17176" w:rsidRDefault="00B17176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85A5CA5" w14:textId="77777777" w:rsidR="00B17176" w:rsidRDefault="00B17176" w:rsidP="00B171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6195C" w14:textId="3F4F59EF" w:rsidR="00B17176" w:rsidRPr="00AF7CBB" w:rsidRDefault="00B17176" w:rsidP="00B1717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AF7CBB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17176">
      <w:rPr>
        <w:rStyle w:val="PageNumber"/>
        <w:rFonts w:ascii="Arial" w:hAnsi="Arial" w:cs="Arial"/>
        <w:color w:val="999999"/>
        <w:sz w:val="20"/>
      </w:rPr>
      <w:t>http</w:t>
    </w:r>
    <w:r w:rsidRPr="00AF7CBB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17176">
      <w:rPr>
        <w:rStyle w:val="PageNumber"/>
        <w:rFonts w:ascii="Arial" w:hAnsi="Arial" w:cs="Arial"/>
        <w:color w:val="999999"/>
        <w:sz w:val="20"/>
      </w:rPr>
      <w:t>artefact</w:t>
    </w:r>
    <w:r w:rsidRPr="00AF7CB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17176">
      <w:rPr>
        <w:rStyle w:val="PageNumber"/>
        <w:rFonts w:ascii="Arial" w:hAnsi="Arial" w:cs="Arial"/>
        <w:color w:val="999999"/>
        <w:sz w:val="20"/>
      </w:rPr>
      <w:t>lib</w:t>
    </w:r>
    <w:r w:rsidRPr="00AF7CBB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17176">
      <w:rPr>
        <w:rStyle w:val="PageNumber"/>
        <w:rFonts w:ascii="Arial" w:hAnsi="Arial" w:cs="Arial"/>
        <w:color w:val="999999"/>
        <w:sz w:val="20"/>
      </w:rPr>
      <w:t>ru</w:t>
    </w:r>
    <w:r w:rsidRPr="00AF7CBB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5A311" w14:textId="77777777" w:rsidR="00B17176" w:rsidRDefault="00B171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6AE2" w14:textId="77777777" w:rsidR="00B51DFB" w:rsidRDefault="00B51DFB" w:rsidP="00B17176">
      <w:pPr>
        <w:spacing w:after="0" w:line="240" w:lineRule="auto"/>
      </w:pPr>
      <w:r>
        <w:separator/>
      </w:r>
    </w:p>
  </w:footnote>
  <w:footnote w:type="continuationSeparator" w:id="0">
    <w:p w14:paraId="1B5B9C01" w14:textId="77777777" w:rsidR="00B51DFB" w:rsidRDefault="00B51DFB" w:rsidP="00B17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6D5E9" w14:textId="77777777" w:rsidR="00B17176" w:rsidRDefault="00B171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12C0" w14:textId="7229F759" w:rsidR="00B17176" w:rsidRPr="00AF7CBB" w:rsidRDefault="00B17176" w:rsidP="00B17176">
    <w:pPr>
      <w:pStyle w:val="Header"/>
      <w:rPr>
        <w:rFonts w:ascii="Arial" w:hAnsi="Arial" w:cs="Arial"/>
        <w:color w:val="999999"/>
        <w:sz w:val="20"/>
        <w:lang w:val="ru-RU"/>
      </w:rPr>
    </w:pPr>
    <w:r w:rsidRPr="00AF7CBB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17176">
      <w:rPr>
        <w:rFonts w:ascii="Arial" w:hAnsi="Arial" w:cs="Arial"/>
        <w:color w:val="999999"/>
        <w:sz w:val="20"/>
      </w:rPr>
      <w:t>http</w:t>
    </w:r>
    <w:r w:rsidRPr="00AF7CBB">
      <w:rPr>
        <w:rFonts w:ascii="Arial" w:hAnsi="Arial" w:cs="Arial"/>
        <w:color w:val="999999"/>
        <w:sz w:val="20"/>
        <w:lang w:val="ru-RU"/>
      </w:rPr>
      <w:t>://</w:t>
    </w:r>
    <w:r w:rsidRPr="00B17176">
      <w:rPr>
        <w:rFonts w:ascii="Arial" w:hAnsi="Arial" w:cs="Arial"/>
        <w:color w:val="999999"/>
        <w:sz w:val="20"/>
      </w:rPr>
      <w:t>artefact</w:t>
    </w:r>
    <w:r w:rsidRPr="00AF7CBB">
      <w:rPr>
        <w:rFonts w:ascii="Arial" w:hAnsi="Arial" w:cs="Arial"/>
        <w:color w:val="999999"/>
        <w:sz w:val="20"/>
        <w:lang w:val="ru-RU"/>
      </w:rPr>
      <w:t>.</w:t>
    </w:r>
    <w:r w:rsidRPr="00B17176">
      <w:rPr>
        <w:rFonts w:ascii="Arial" w:hAnsi="Arial" w:cs="Arial"/>
        <w:color w:val="999999"/>
        <w:sz w:val="20"/>
      </w:rPr>
      <w:t>lib</w:t>
    </w:r>
    <w:r w:rsidRPr="00AF7CBB">
      <w:rPr>
        <w:rFonts w:ascii="Arial" w:hAnsi="Arial" w:cs="Arial"/>
        <w:color w:val="999999"/>
        <w:sz w:val="20"/>
        <w:lang w:val="ru-RU"/>
      </w:rPr>
      <w:t>.</w:t>
    </w:r>
    <w:r w:rsidRPr="00B17176">
      <w:rPr>
        <w:rFonts w:ascii="Arial" w:hAnsi="Arial" w:cs="Arial"/>
        <w:color w:val="999999"/>
        <w:sz w:val="20"/>
      </w:rPr>
      <w:t>ru</w:t>
    </w:r>
    <w:r w:rsidRPr="00AF7CBB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83786" w14:textId="77777777" w:rsidR="00B17176" w:rsidRDefault="00B171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45FC9"/>
    <w:rsid w:val="006B77C5"/>
    <w:rsid w:val="00973B94"/>
    <w:rsid w:val="00AA1D8D"/>
    <w:rsid w:val="00AF7CBB"/>
    <w:rsid w:val="00B17176"/>
    <w:rsid w:val="00B47730"/>
    <w:rsid w:val="00B51DFB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C0D156A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6B77C5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6B77C5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Stanza">
    <w:name w:val="Stanza"/>
    <w:next w:val="Normal"/>
    <w:uiPriority w:val="99"/>
    <w:rsid w:val="006B77C5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17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3051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20408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Эликсир сатаны</dc:title>
  <dc:subject/>
  <dc:creator>Лазарь Лагин</dc:creator>
  <cp:keywords/>
  <dc:description/>
  <cp:lastModifiedBy>Andrey Piskunov</cp:lastModifiedBy>
  <cp:revision>7</cp:revision>
  <dcterms:created xsi:type="dcterms:W3CDTF">2013-12-23T23:15:00Z</dcterms:created>
  <dcterms:modified xsi:type="dcterms:W3CDTF">2025-05-23T06:09:00Z</dcterms:modified>
  <cp:category/>
</cp:coreProperties>
</file>