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D9D47" w14:textId="77777777" w:rsidR="007D72BA" w:rsidRPr="0023581E" w:rsidRDefault="007D72BA" w:rsidP="0023581E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color w:val="000000"/>
          <w:sz w:val="32"/>
          <w:lang w:val="ru-RU"/>
        </w:rPr>
      </w:pPr>
      <w:r w:rsidRPr="0023581E">
        <w:rPr>
          <w:rFonts w:ascii="Verdana" w:hAnsi="Verdana"/>
          <w:bCs w:val="0"/>
          <w:color w:val="000000"/>
          <w:sz w:val="32"/>
          <w:lang w:val="ru-RU"/>
        </w:rPr>
        <w:t>Золотой гусь</w:t>
      </w:r>
    </w:p>
    <w:p w14:paraId="38F41E4F" w14:textId="77777777" w:rsidR="00D1603A" w:rsidRPr="0023581E" w:rsidRDefault="00D1603A" w:rsidP="0023581E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23581E">
        <w:rPr>
          <w:rFonts w:ascii="Verdana" w:hAnsi="Verdana"/>
          <w:color w:val="000000"/>
          <w:sz w:val="24"/>
          <w:lang w:val="ru-RU"/>
        </w:rPr>
        <w:t>Лазарь Лагин</w:t>
      </w:r>
    </w:p>
    <w:p w14:paraId="6F57952B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E0278E7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t>Старик любил покушать. И особенно он любил гусей.</w:t>
      </w:r>
    </w:p>
    <w:p w14:paraId="0FE4E726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t>В этом, право же, не было ничего сверхъестественного. Поджаренный румяный гусь, особенно с яблоками, безусловно представляет собой очень привлекательное блюдо.</w:t>
      </w:r>
    </w:p>
    <w:p w14:paraId="5B845D3E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t>За несколько дней до нового года старику позвонили по телефону:</w:t>
      </w:r>
    </w:p>
    <w:p w14:paraId="7FF9F573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t>—</w:t>
      </w:r>
      <w:r w:rsidRPr="0023581E">
        <w:rPr>
          <w:rFonts w:ascii="Verdana" w:hAnsi="Verdana"/>
          <w:color w:val="000000"/>
          <w:sz w:val="20"/>
        </w:rPr>
        <w:t> </w:t>
      </w:r>
      <w:r w:rsidRPr="0023581E">
        <w:rPr>
          <w:rFonts w:ascii="Verdana" w:hAnsi="Verdana"/>
          <w:color w:val="000000"/>
          <w:sz w:val="20"/>
          <w:lang w:val="ru-RU"/>
        </w:rPr>
        <w:t>Это обойдется, правда, рублей по тридцать с души, но зато каждый из нас наряду со всякими другими приятностями насладится замечательной гусятиной. Как твое мнение, Алеша?</w:t>
      </w:r>
    </w:p>
    <w:p w14:paraId="334A4C7E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t>—</w:t>
      </w:r>
      <w:r w:rsidRPr="0023581E">
        <w:rPr>
          <w:rFonts w:ascii="Verdana" w:hAnsi="Verdana"/>
          <w:color w:val="000000"/>
          <w:sz w:val="20"/>
        </w:rPr>
        <w:t> </w:t>
      </w:r>
      <w:r w:rsidRPr="0023581E">
        <w:rPr>
          <w:rFonts w:ascii="Verdana" w:hAnsi="Verdana"/>
          <w:color w:val="000000"/>
          <w:sz w:val="20"/>
          <w:lang w:val="ru-RU"/>
        </w:rPr>
        <w:t>Странный вопрос,</w:t>
      </w:r>
      <w:r w:rsidRPr="0023581E">
        <w:rPr>
          <w:rFonts w:ascii="Verdana" w:hAnsi="Verdana"/>
          <w:color w:val="000000"/>
          <w:sz w:val="20"/>
        </w:rPr>
        <w:t> </w:t>
      </w:r>
      <w:r w:rsidRPr="0023581E">
        <w:rPr>
          <w:rFonts w:ascii="Verdana" w:hAnsi="Verdana"/>
          <w:color w:val="000000"/>
          <w:sz w:val="20"/>
          <w:lang w:val="ru-RU"/>
        </w:rPr>
        <w:t>— ответил с подъемом наш герой,</w:t>
      </w:r>
      <w:r w:rsidRPr="0023581E">
        <w:rPr>
          <w:rFonts w:ascii="Verdana" w:hAnsi="Verdana"/>
          <w:color w:val="000000"/>
          <w:sz w:val="20"/>
        </w:rPr>
        <w:t> </w:t>
      </w:r>
      <w:r w:rsidRPr="0023581E">
        <w:rPr>
          <w:rFonts w:ascii="Verdana" w:hAnsi="Verdana"/>
          <w:color w:val="000000"/>
          <w:sz w:val="20"/>
          <w:lang w:val="ru-RU"/>
        </w:rPr>
        <w:t>— конечно, я согласен.</w:t>
      </w:r>
    </w:p>
    <w:p w14:paraId="4465403C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t>Есть особая прелесть в настроении человека, собирающегося через два-три часа вкусить в кругу веселых и жизнерадостных друзей чудесной румяной гусятины. Мы сравнили бы эти переживания с теми, которые испытывает каждый из нас, приступая к приему внутрь блинов, отбивной свиной котлеты, шашлыка по-карски и тому подобных аппетитных продуктов изысканной европейской и азиатской кухни.</w:t>
      </w:r>
    </w:p>
    <w:p w14:paraId="7B5E1C0E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t>Спору нет, все это чрезвычайно достойные, вкусные и питательные блюда. Но до гуся им все же далеко. Гусь</w:t>
      </w:r>
      <w:r w:rsidRPr="0023581E">
        <w:rPr>
          <w:rFonts w:ascii="Verdana" w:hAnsi="Verdana"/>
          <w:color w:val="000000"/>
          <w:sz w:val="20"/>
        </w:rPr>
        <w:t> </w:t>
      </w:r>
      <w:r w:rsidRPr="0023581E">
        <w:rPr>
          <w:rFonts w:ascii="Verdana" w:hAnsi="Verdana"/>
          <w:color w:val="000000"/>
          <w:sz w:val="20"/>
          <w:lang w:val="ru-RU"/>
        </w:rPr>
        <w:t>— вне конкуренции.</w:t>
      </w:r>
    </w:p>
    <w:p w14:paraId="64673241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t>Алексей Абрамович был поэтому в особо приподнятом настроении. В новом шикарном костюме, в белоснежной сорочке, повязанной галстуком самой безукоризненной импортной расцветки, сидел он за письменным столом и дописывал стихотворение-тост, которое он собирался прочесть в торжественный момент появления дымящегося гуся на пиршественном столе.</w:t>
      </w:r>
    </w:p>
    <w:p w14:paraId="65FFDA7A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t>Телефонный звонок раздался над его ухом как раз в тот момент, когда поставлена была последняя точка в стихотворении.</w:t>
      </w:r>
    </w:p>
    <w:p w14:paraId="236D659F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t>—</w:t>
      </w:r>
      <w:r w:rsidRPr="0023581E">
        <w:rPr>
          <w:rFonts w:ascii="Verdana" w:hAnsi="Verdana"/>
          <w:color w:val="000000"/>
          <w:sz w:val="20"/>
        </w:rPr>
        <w:t> </w:t>
      </w:r>
      <w:r w:rsidRPr="0023581E">
        <w:rPr>
          <w:rFonts w:ascii="Verdana" w:hAnsi="Verdana"/>
          <w:color w:val="000000"/>
          <w:sz w:val="20"/>
          <w:lang w:val="ru-RU"/>
        </w:rPr>
        <w:t>Слушай, мужественный старик, выяснилось, что народу будет значительно больше, чем ожидалось. Боюсь, что не хватит посуды. Захвати-ка с собой полдюжины глубоких тарелок. Да, чуть не забыл, забеги по дороге за бутылкой уксуса.</w:t>
      </w:r>
    </w:p>
    <w:p w14:paraId="36E03C6F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t>—</w:t>
      </w:r>
      <w:r w:rsidRPr="0023581E">
        <w:rPr>
          <w:rFonts w:ascii="Verdana" w:hAnsi="Verdana"/>
          <w:color w:val="000000"/>
          <w:sz w:val="20"/>
        </w:rPr>
        <w:t> </w:t>
      </w:r>
      <w:r w:rsidRPr="0023581E">
        <w:rPr>
          <w:rFonts w:ascii="Verdana" w:hAnsi="Verdana"/>
          <w:color w:val="000000"/>
          <w:sz w:val="20"/>
          <w:lang w:val="ru-RU"/>
        </w:rPr>
        <w:t>Есть, капитан,</w:t>
      </w:r>
      <w:r w:rsidRPr="0023581E">
        <w:rPr>
          <w:rFonts w:ascii="Verdana" w:hAnsi="Verdana"/>
          <w:color w:val="000000"/>
          <w:sz w:val="20"/>
        </w:rPr>
        <w:t> </w:t>
      </w:r>
      <w:r w:rsidRPr="0023581E">
        <w:rPr>
          <w:rFonts w:ascii="Verdana" w:hAnsi="Verdana"/>
          <w:color w:val="000000"/>
          <w:sz w:val="20"/>
          <w:lang w:val="ru-RU"/>
        </w:rPr>
        <w:t>— молодцевато ответил Алексей Абрамыч.</w:t>
      </w:r>
      <w:r w:rsidRPr="0023581E">
        <w:rPr>
          <w:rFonts w:ascii="Verdana" w:hAnsi="Verdana"/>
          <w:color w:val="000000"/>
          <w:sz w:val="20"/>
        </w:rPr>
        <w:t> </w:t>
      </w:r>
      <w:r w:rsidRPr="0023581E">
        <w:rPr>
          <w:rFonts w:ascii="Verdana" w:hAnsi="Verdana"/>
          <w:color w:val="000000"/>
          <w:sz w:val="20"/>
          <w:lang w:val="ru-RU"/>
        </w:rPr>
        <w:t>— Когда прикажете становиться на работу?</w:t>
      </w:r>
    </w:p>
    <w:p w14:paraId="537B4697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t xml:space="preserve">Оказалось, что нужно было выезжать немедленно. И через пять минут старик отбыл на трамвае «А» с тарелками и большой бутылкой уксуса в руках. Еще </w:t>
      </w:r>
      <w:r w:rsidRPr="0023581E">
        <w:rPr>
          <w:rFonts w:ascii="Verdana" w:hAnsi="Verdana"/>
          <w:color w:val="000000"/>
          <w:sz w:val="20"/>
          <w:lang w:val="ru-RU"/>
        </w:rPr>
        <w:lastRenderedPageBreak/>
        <w:t>через десять минут он, тяжело дыша и обливаясь седьмым потом, поднялся на пятый этаж дома, в котором была назначена новогодняя встреча друзей.</w:t>
      </w:r>
    </w:p>
    <w:p w14:paraId="3B4FE7A5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t>Он долго чиркал спичкой, прежде чем увидел на обитой войлоком двери квартиры №</w:t>
      </w:r>
      <w:r w:rsidRPr="0023581E">
        <w:rPr>
          <w:rFonts w:ascii="Verdana" w:hAnsi="Verdana"/>
          <w:color w:val="000000"/>
          <w:sz w:val="20"/>
        </w:rPr>
        <w:t> </w:t>
      </w:r>
      <w:r w:rsidRPr="0023581E">
        <w:rPr>
          <w:rFonts w:ascii="Verdana" w:hAnsi="Verdana"/>
          <w:color w:val="000000"/>
          <w:sz w:val="20"/>
          <w:lang w:val="ru-RU"/>
        </w:rPr>
        <w:t>43 записку:</w:t>
      </w:r>
    </w:p>
    <w:p w14:paraId="03768827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551E029" w14:textId="77777777" w:rsidR="007D72BA" w:rsidRPr="0023581E" w:rsidRDefault="007D72BA" w:rsidP="0023581E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23581E">
        <w:rPr>
          <w:rFonts w:ascii="Verdana" w:hAnsi="Verdana"/>
          <w:color w:val="000000"/>
          <w:sz w:val="20"/>
        </w:rPr>
        <w:t>Милый Алеша, собирается так много народу, что моей квартиры не хватит. Все скопом ушли на Сыромятники, дом №</w:t>
      </w:r>
      <w:r w:rsidRPr="0023581E">
        <w:rPr>
          <w:rFonts w:ascii="Verdana" w:hAnsi="Verdana"/>
          <w:color w:val="000000"/>
          <w:sz w:val="20"/>
          <w:lang w:val="en-US"/>
        </w:rPr>
        <w:t> </w:t>
      </w:r>
      <w:r w:rsidRPr="0023581E">
        <w:rPr>
          <w:rFonts w:ascii="Verdana" w:hAnsi="Verdana"/>
          <w:color w:val="000000"/>
          <w:sz w:val="20"/>
        </w:rPr>
        <w:t>14, квартира 32. Будет весело. Шпарь трамваем «Б».</w:t>
      </w:r>
    </w:p>
    <w:p w14:paraId="6111743C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5A51F00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t>Двадцать минут трамвайных страданий</w:t>
      </w:r>
      <w:r w:rsidRPr="0023581E">
        <w:rPr>
          <w:rFonts w:ascii="Verdana" w:hAnsi="Verdana"/>
          <w:color w:val="000000"/>
          <w:sz w:val="20"/>
        </w:rPr>
        <w:t> </w:t>
      </w:r>
      <w:r w:rsidRPr="0023581E">
        <w:rPr>
          <w:rFonts w:ascii="Verdana" w:hAnsi="Verdana"/>
          <w:color w:val="000000"/>
          <w:sz w:val="20"/>
          <w:lang w:val="ru-RU"/>
        </w:rPr>
        <w:t>— и Алексей Абрамыч вошел в широкие ворота огромного жилищного комбината.</w:t>
      </w:r>
    </w:p>
    <w:p w14:paraId="5AA330D8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t>Где найти тридцать второй номер? В каком из двенадцати совершенно одинаковых по окраске, планировке и внешней отделке корпусов? Черная доска величиной с добрую волейбольную площадку, доска, на которой маленькими буковками белели номера квартир и фамилии ответственных съемщиков, висела так высоко и освещалась такой крохотной лампочкой, что разобраться в надписях не было никакой возможности.</w:t>
      </w:r>
    </w:p>
    <w:p w14:paraId="4195B366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t>Совершенно озверевший после получаса странствований по коридорам и парадным доброго полудесятка корпусов, наш герой нашел, наконец, квартиру №</w:t>
      </w:r>
      <w:r w:rsidRPr="0023581E">
        <w:rPr>
          <w:rFonts w:ascii="Verdana" w:hAnsi="Verdana"/>
          <w:color w:val="000000"/>
          <w:sz w:val="20"/>
        </w:rPr>
        <w:t> </w:t>
      </w:r>
      <w:r w:rsidRPr="0023581E">
        <w:rPr>
          <w:rFonts w:ascii="Verdana" w:hAnsi="Verdana"/>
          <w:color w:val="000000"/>
          <w:sz w:val="20"/>
          <w:lang w:val="ru-RU"/>
        </w:rPr>
        <w:t>32. Пришлось долго стучаться, пока заспанная гражданка не полуоткрыла на цепочке дверь.</w:t>
      </w:r>
    </w:p>
    <w:p w14:paraId="27101D3C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t>—</w:t>
      </w:r>
      <w:r w:rsidRPr="0023581E">
        <w:rPr>
          <w:rFonts w:ascii="Verdana" w:hAnsi="Verdana"/>
          <w:color w:val="000000"/>
          <w:sz w:val="20"/>
        </w:rPr>
        <w:t> </w:t>
      </w:r>
      <w:r w:rsidRPr="0023581E">
        <w:rPr>
          <w:rFonts w:ascii="Verdana" w:hAnsi="Verdana"/>
          <w:color w:val="000000"/>
          <w:sz w:val="20"/>
          <w:lang w:val="ru-RU"/>
        </w:rPr>
        <w:t>Вы, дорогой гражданин, не туда попали. Никаких новогодних встреч у нас не предвидится. Шляются всякие…</w:t>
      </w:r>
      <w:r w:rsidRPr="0023581E">
        <w:rPr>
          <w:rFonts w:ascii="Verdana" w:hAnsi="Verdana"/>
          <w:color w:val="000000"/>
          <w:sz w:val="20"/>
        </w:rPr>
        <w:t> </w:t>
      </w:r>
      <w:r w:rsidRPr="0023581E">
        <w:rPr>
          <w:rFonts w:ascii="Verdana" w:hAnsi="Verdana"/>
          <w:color w:val="000000"/>
          <w:sz w:val="20"/>
          <w:lang w:val="ru-RU"/>
        </w:rPr>
        <w:t>— раздраженно прошипела она и с шумом захлопнула дверь перед самым носом оторопевшего Алексея Абрамыча.</w:t>
      </w:r>
    </w:p>
    <w:p w14:paraId="303E3DB8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t>—</w:t>
      </w:r>
      <w:r w:rsidRPr="0023581E">
        <w:rPr>
          <w:rFonts w:ascii="Verdana" w:hAnsi="Verdana"/>
          <w:color w:val="000000"/>
          <w:sz w:val="20"/>
        </w:rPr>
        <w:t> </w:t>
      </w:r>
      <w:r w:rsidRPr="0023581E">
        <w:rPr>
          <w:rFonts w:ascii="Verdana" w:hAnsi="Verdana"/>
          <w:color w:val="000000"/>
          <w:sz w:val="20"/>
          <w:lang w:val="ru-RU"/>
        </w:rPr>
        <w:t>Неужели перепутал адрес?</w:t>
      </w:r>
      <w:r w:rsidRPr="0023581E">
        <w:rPr>
          <w:rFonts w:ascii="Verdana" w:hAnsi="Verdana"/>
          <w:color w:val="000000"/>
          <w:sz w:val="20"/>
        </w:rPr>
        <w:t> </w:t>
      </w:r>
      <w:r w:rsidRPr="0023581E">
        <w:rPr>
          <w:rFonts w:ascii="Verdana" w:hAnsi="Verdana"/>
          <w:color w:val="000000"/>
          <w:sz w:val="20"/>
          <w:lang w:val="ru-RU"/>
        </w:rPr>
        <w:t>— разволновался он и, бережно поставив стопку тарелок и уксус на ступеньки, вытащил записку. Закорючка на двойке была подозрительна. Может быть, это была девятка. Тогда нужно идти в квартиру номер тридцать девять.</w:t>
      </w:r>
    </w:p>
    <w:p w14:paraId="5ED29B27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t>Еще на площадке перед тридцать девятой квартирой слышны были веселые голоса и шум посуды. Алексей Абрамыч постучался и вошел в квартиру, полную предпраздничной суеты.</w:t>
      </w:r>
    </w:p>
    <w:p w14:paraId="509702CE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C53784B" w14:textId="77777777" w:rsidR="007D72BA" w:rsidRPr="0023581E" w:rsidRDefault="007D72BA" w:rsidP="0023581E">
      <w:pPr>
        <w:pStyle w:val="Heading6"/>
        <w:keepNext w:val="0"/>
        <w:keepLines w:val="0"/>
        <w:suppressAutoHyphens/>
        <w:spacing w:before="0" w:line="240" w:lineRule="auto"/>
        <w:ind w:firstLine="283"/>
        <w:jc w:val="both"/>
        <w:rPr>
          <w:rFonts w:ascii="Verdana" w:hAnsi="Verdana"/>
          <w:b/>
          <w:bCs/>
          <w:color w:val="000000"/>
          <w:sz w:val="20"/>
          <w:lang w:val="ru-RU"/>
        </w:rPr>
      </w:pPr>
      <w:r w:rsidRPr="0023581E">
        <w:rPr>
          <w:rFonts w:ascii="Verdana" w:hAnsi="Verdana"/>
          <w:b/>
          <w:bCs/>
          <w:color w:val="000000"/>
          <w:sz w:val="20"/>
          <w:lang w:val="ru-RU"/>
        </w:rPr>
        <w:t>* * *</w:t>
      </w:r>
    </w:p>
    <w:p w14:paraId="393ABED2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DB75582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t>В то время как наш герой, ожесточенно действуя локтями, проталкивался в трамвае к выходу, чтобы выйти у Сыромятников, в одном из московских клубов сослуживцы Алексея Абрамыча коллективно терзались угрызениями совести.</w:t>
      </w:r>
    </w:p>
    <w:p w14:paraId="1D582030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23581E">
        <w:rPr>
          <w:rFonts w:ascii="Verdana" w:hAnsi="Verdana"/>
          <w:color w:val="000000"/>
          <w:sz w:val="20"/>
        </w:rPr>
        <w:t> </w:t>
      </w:r>
      <w:r w:rsidRPr="0023581E">
        <w:rPr>
          <w:rFonts w:ascii="Verdana" w:hAnsi="Verdana"/>
          <w:color w:val="000000"/>
          <w:sz w:val="20"/>
          <w:lang w:val="ru-RU"/>
        </w:rPr>
        <w:t>По-моему, мы все-таки слишком уж зло разыгрываем старика: у него может из-за нас пропасть встреча нового года,</w:t>
      </w:r>
      <w:r w:rsidRPr="0023581E">
        <w:rPr>
          <w:rFonts w:ascii="Verdana" w:hAnsi="Verdana"/>
          <w:color w:val="000000"/>
          <w:sz w:val="20"/>
        </w:rPr>
        <w:t> </w:t>
      </w:r>
      <w:r w:rsidRPr="0023581E">
        <w:rPr>
          <w:rFonts w:ascii="Verdana" w:hAnsi="Verdana"/>
          <w:color w:val="000000"/>
          <w:sz w:val="20"/>
          <w:lang w:val="ru-RU"/>
        </w:rPr>
        <w:t>— произнес наиболее мягкосердечный из них, обводя рассевшихся вокруг стола сослуживцев увлажненным взором.</w:t>
      </w:r>
    </w:p>
    <w:p w14:paraId="58D7A19C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t>—</w:t>
      </w:r>
      <w:r w:rsidRPr="0023581E">
        <w:rPr>
          <w:rFonts w:ascii="Verdana" w:hAnsi="Verdana"/>
          <w:color w:val="000000"/>
          <w:sz w:val="20"/>
        </w:rPr>
        <w:t> </w:t>
      </w:r>
      <w:r w:rsidRPr="0023581E">
        <w:rPr>
          <w:rFonts w:ascii="Verdana" w:hAnsi="Verdana"/>
          <w:color w:val="000000"/>
          <w:sz w:val="20"/>
          <w:lang w:val="ru-RU"/>
        </w:rPr>
        <w:t>Да-а-а,</w:t>
      </w:r>
      <w:r w:rsidRPr="0023581E">
        <w:rPr>
          <w:rFonts w:ascii="Verdana" w:hAnsi="Verdana"/>
          <w:color w:val="000000"/>
          <w:sz w:val="20"/>
        </w:rPr>
        <w:t> </w:t>
      </w:r>
      <w:r w:rsidRPr="0023581E">
        <w:rPr>
          <w:rFonts w:ascii="Verdana" w:hAnsi="Verdana"/>
          <w:color w:val="000000"/>
          <w:sz w:val="20"/>
          <w:lang w:val="ru-RU"/>
        </w:rPr>
        <w:t>— протянули хором остальные и опечаленно покачали головами.</w:t>
      </w:r>
    </w:p>
    <w:p w14:paraId="635FC525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t>—</w:t>
      </w:r>
      <w:r w:rsidRPr="0023581E">
        <w:rPr>
          <w:rFonts w:ascii="Verdana" w:hAnsi="Verdana"/>
          <w:color w:val="000000"/>
          <w:sz w:val="20"/>
        </w:rPr>
        <w:t> </w:t>
      </w:r>
      <w:r w:rsidRPr="0023581E">
        <w:rPr>
          <w:rFonts w:ascii="Verdana" w:hAnsi="Verdana"/>
          <w:color w:val="000000"/>
          <w:sz w:val="20"/>
          <w:lang w:val="ru-RU"/>
        </w:rPr>
        <w:t>Но, с другой стороны, товарищи, пусть он побегает немножко с тарелками подмышками. Небось, он нас не пожалел, когда разыгрывал в последний раз.</w:t>
      </w:r>
    </w:p>
    <w:p w14:paraId="6C1B16B9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t>Все углубились на минуту в воспоминания, и лица их понемногу приняли жестокое выражение.</w:t>
      </w:r>
    </w:p>
    <w:p w14:paraId="6643A1D4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t>—</w:t>
      </w:r>
      <w:r w:rsidRPr="0023581E">
        <w:rPr>
          <w:rFonts w:ascii="Verdana" w:hAnsi="Verdana"/>
          <w:color w:val="000000"/>
          <w:sz w:val="20"/>
        </w:rPr>
        <w:t> </w:t>
      </w:r>
      <w:r w:rsidRPr="0023581E">
        <w:rPr>
          <w:rFonts w:ascii="Verdana" w:hAnsi="Verdana"/>
          <w:color w:val="000000"/>
          <w:sz w:val="20"/>
          <w:lang w:val="ru-RU"/>
        </w:rPr>
        <w:t>Пусть побегает,</w:t>
      </w:r>
      <w:r w:rsidRPr="0023581E">
        <w:rPr>
          <w:rFonts w:ascii="Verdana" w:hAnsi="Verdana"/>
          <w:color w:val="000000"/>
          <w:sz w:val="20"/>
        </w:rPr>
        <w:t> </w:t>
      </w:r>
      <w:r w:rsidRPr="0023581E">
        <w:rPr>
          <w:rFonts w:ascii="Verdana" w:hAnsi="Verdana"/>
          <w:color w:val="000000"/>
          <w:sz w:val="20"/>
          <w:lang w:val="ru-RU"/>
        </w:rPr>
        <w:t>— решили они, наконец.</w:t>
      </w:r>
      <w:r w:rsidRPr="0023581E">
        <w:rPr>
          <w:rFonts w:ascii="Verdana" w:hAnsi="Verdana"/>
          <w:color w:val="000000"/>
          <w:sz w:val="20"/>
        </w:rPr>
        <w:t> </w:t>
      </w:r>
      <w:r w:rsidRPr="0023581E">
        <w:rPr>
          <w:rFonts w:ascii="Verdana" w:hAnsi="Verdana"/>
          <w:color w:val="000000"/>
          <w:sz w:val="20"/>
          <w:lang w:val="ru-RU"/>
        </w:rPr>
        <w:t>— Побегает, а потом обязательно придет сюда.</w:t>
      </w:r>
    </w:p>
    <w:p w14:paraId="4BA42E23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t>Прошло, однако, пятнадцать, двадцать минут, полчаса. Потом часы пробили двенадцать, все закричали «ура», музыка заиграла туш. А Алексея Абрамыча все не было видно. Разошлись часа в три ночи, полные позднего раскаяния.</w:t>
      </w:r>
    </w:p>
    <w:p w14:paraId="748AD2AC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CC10826" w14:textId="77777777" w:rsidR="007D72BA" w:rsidRPr="0023581E" w:rsidRDefault="007D72BA" w:rsidP="0023581E">
      <w:pPr>
        <w:pStyle w:val="Heading6"/>
        <w:keepNext w:val="0"/>
        <w:keepLines w:val="0"/>
        <w:suppressAutoHyphens/>
        <w:spacing w:before="0" w:line="240" w:lineRule="auto"/>
        <w:ind w:firstLine="283"/>
        <w:jc w:val="both"/>
        <w:rPr>
          <w:rFonts w:ascii="Verdana" w:hAnsi="Verdana"/>
          <w:b/>
          <w:bCs/>
          <w:color w:val="000000"/>
          <w:sz w:val="20"/>
          <w:lang w:val="ru-RU"/>
        </w:rPr>
      </w:pPr>
      <w:r w:rsidRPr="0023581E">
        <w:rPr>
          <w:rFonts w:ascii="Verdana" w:hAnsi="Verdana"/>
          <w:b/>
          <w:bCs/>
          <w:color w:val="000000"/>
          <w:sz w:val="20"/>
          <w:lang w:val="ru-RU"/>
        </w:rPr>
        <w:t>* * *</w:t>
      </w:r>
    </w:p>
    <w:p w14:paraId="6462506D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AB44F66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581E">
        <w:rPr>
          <w:rFonts w:ascii="Verdana" w:hAnsi="Verdana"/>
          <w:color w:val="000000"/>
          <w:sz w:val="20"/>
          <w:lang w:val="ru-RU"/>
        </w:rPr>
        <w:t>В квартире №</w:t>
      </w:r>
      <w:r w:rsidRPr="0023581E">
        <w:rPr>
          <w:rFonts w:ascii="Verdana" w:hAnsi="Verdana"/>
          <w:color w:val="000000"/>
          <w:sz w:val="20"/>
        </w:rPr>
        <w:t> </w:t>
      </w:r>
      <w:r w:rsidRPr="0023581E">
        <w:rPr>
          <w:rFonts w:ascii="Verdana" w:hAnsi="Verdana"/>
          <w:color w:val="000000"/>
          <w:sz w:val="20"/>
          <w:lang w:val="ru-RU"/>
        </w:rPr>
        <w:t>39 Алексея Абрамовича встретили дружными приветствиями и аплодисментами.</w:t>
      </w:r>
    </w:p>
    <w:p w14:paraId="6256C1D0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3581E">
        <w:rPr>
          <w:rFonts w:ascii="Verdana" w:hAnsi="Verdana"/>
          <w:color w:val="000000"/>
          <w:sz w:val="20"/>
        </w:rPr>
        <w:t>— Со стихами или без стихов, товарищ Схимников?</w:t>
      </w:r>
    </w:p>
    <w:p w14:paraId="35562686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3581E">
        <w:rPr>
          <w:rFonts w:ascii="Verdana" w:hAnsi="Verdana"/>
          <w:color w:val="000000"/>
          <w:sz w:val="20"/>
        </w:rPr>
        <w:t>— Со стихами, конечно, со стихами, — откликнулся он и озабоченно справился. — Тарелки кому сдавать?</w:t>
      </w:r>
    </w:p>
    <w:p w14:paraId="4510B3FA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3581E">
        <w:rPr>
          <w:rFonts w:ascii="Verdana" w:hAnsi="Verdana"/>
          <w:color w:val="000000"/>
          <w:sz w:val="20"/>
        </w:rPr>
        <w:t>Избавившись от тарелок и уксуса, Алексей Абрамыч осмотрелся. В большой комнате толпилось человек десять его знакомых по работе в радио артистов, певцов, музыкантов, человек пятнадцать незнакомых граждан и никого из его сослуживцев.</w:t>
      </w:r>
    </w:p>
    <w:p w14:paraId="2CD55ABC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3581E">
        <w:rPr>
          <w:rFonts w:ascii="Verdana" w:hAnsi="Verdana"/>
          <w:color w:val="000000"/>
          <w:sz w:val="20"/>
        </w:rPr>
        <w:t>«Ищут, небось, голубчики, тридцать вторую квартиру», — подумал он не без злорадства.</w:t>
      </w:r>
    </w:p>
    <w:p w14:paraId="10069AC4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3581E">
        <w:rPr>
          <w:rFonts w:ascii="Verdana" w:hAnsi="Verdana"/>
          <w:color w:val="000000"/>
          <w:sz w:val="20"/>
        </w:rPr>
        <w:t>Скрипач Петриков подвел Алексея Абрамыча к седоусому гражданину в новом шерстяном костюме и с орденом Ленина.</w:t>
      </w:r>
    </w:p>
    <w:p w14:paraId="686C1B15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3581E">
        <w:rPr>
          <w:rFonts w:ascii="Verdana" w:hAnsi="Verdana"/>
          <w:color w:val="000000"/>
          <w:sz w:val="20"/>
        </w:rPr>
        <w:t>— Знакомьтесь, — сказал он, — мастер Энергокомбината Алексей Петрович Степанов, кавалер ордена Ленина и ответственный съемщик данной квартиры, а это, Алексей Петрович, — известный поэт юморист Алексей Абрамыч Схимников.</w:t>
      </w:r>
    </w:p>
    <w:p w14:paraId="1657D238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3581E">
        <w:rPr>
          <w:rFonts w:ascii="Verdana" w:hAnsi="Verdana"/>
          <w:color w:val="000000"/>
          <w:sz w:val="20"/>
        </w:rPr>
        <w:t>Минут за десять до наступления нового года с катка, запыхавшись, прибежал сын Алексея Петровича, вузовец Володя.</w:t>
      </w:r>
    </w:p>
    <w:p w14:paraId="42285CCD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3581E">
        <w:rPr>
          <w:rFonts w:ascii="Verdana" w:hAnsi="Verdana"/>
          <w:color w:val="000000"/>
          <w:sz w:val="20"/>
        </w:rPr>
        <w:lastRenderedPageBreak/>
        <w:t>— Неважные, наверное, конечки? — сочувственно спросил тоном матерого знатока Схимников. Он написал за последний год минимум два десятка стихотворений, в которых в порядке жестокой самокритики развенчивал качество этих популярных средств кругового передвижения. — Разболтанные, наверное, конечки?</w:t>
      </w:r>
    </w:p>
    <w:p w14:paraId="217CEFA1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3581E">
        <w:rPr>
          <w:rFonts w:ascii="Verdana" w:hAnsi="Verdana"/>
          <w:color w:val="000000"/>
          <w:sz w:val="20"/>
        </w:rPr>
        <w:t>— Да нет, почему же? Коньки уже стали делать сейчас неплохие, — возразил на ходу Володя и бросился ставить электрический чайник. Он вспомнил, что не успел побриться.</w:t>
      </w:r>
    </w:p>
    <w:p w14:paraId="5101AE15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3581E">
        <w:rPr>
          <w:rFonts w:ascii="Verdana" w:hAnsi="Verdana"/>
          <w:color w:val="000000"/>
          <w:sz w:val="20"/>
        </w:rPr>
        <w:t>К великому изумлению Алексея Абрамыча чайник повел себя вполне добросовестно. Он исправно вскипятил воду, не распаялся. Чайник, как выяснилось из расспросов, имел на редкость ровный характер и вел себя точно так же уже добрых полтора года.</w:t>
      </w:r>
    </w:p>
    <w:p w14:paraId="4880371E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3581E">
        <w:rPr>
          <w:rFonts w:ascii="Verdana" w:hAnsi="Verdana"/>
          <w:color w:val="000000"/>
          <w:sz w:val="20"/>
        </w:rPr>
        <w:t>Но вот часы пробили двенадцать, собравшиеся подняли бокалы, посыпались тосты. Алексей Абрамыч прочитал заготовленное еще заранее стихотворение-тост. Все долго хлопали.</w:t>
      </w:r>
    </w:p>
    <w:p w14:paraId="79CF4B6B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3581E">
        <w:rPr>
          <w:rFonts w:ascii="Verdana" w:hAnsi="Verdana"/>
          <w:color w:val="000000"/>
          <w:sz w:val="20"/>
        </w:rPr>
        <w:t>Вскоре на столе появился огромный поджаристый гусь, и Алексей Абрамыч наряду со всеми остальными гостями вкусил этой пищи богов. А затем начался настоящий концерт. Актеры читали рассказы. Скрипачи, пианисты и певцы, как торжественно объявлял каждый раз Алексей Абрамыч, взявший на себя роль конферансье, выступали в собственном репертуаре.</w:t>
      </w:r>
    </w:p>
    <w:p w14:paraId="208D39B0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3581E">
        <w:rPr>
          <w:rFonts w:ascii="Verdana" w:hAnsi="Verdana"/>
          <w:color w:val="000000"/>
          <w:sz w:val="20"/>
        </w:rPr>
        <w:t>Только в половине четвертого Алексей Абрамыч вспомнил и обеспокоился о судьбе своих сослуживцев, так и не появившихся на этой вечеринке. Он высказал хозяину квартиры беспокоившее его чувство; услышав ответ Алексея Петровича, в изнеможении опустился на стул.</w:t>
      </w:r>
    </w:p>
    <w:p w14:paraId="64EAEB7A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3581E">
        <w:rPr>
          <w:rFonts w:ascii="Verdana" w:hAnsi="Verdana"/>
          <w:color w:val="000000"/>
          <w:sz w:val="20"/>
        </w:rPr>
        <w:t>Никто из его сослуживцев и не ожидался на квартиру к Степанову. Алексей Петрович, растроганно обнимая нашего героя, торжественно заявил ему, что он страшно рад, что познакомился с Алексеем Абрамычем, хочет продолжать с ним знакомство и очень доволен, что последний совершенно случайно попал на встречу нового года, устроенную на его квартире старыми кадровиками Энергокомбината.</w:t>
      </w:r>
    </w:p>
    <w:p w14:paraId="23589FA8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3581E">
        <w:rPr>
          <w:rFonts w:ascii="Verdana" w:hAnsi="Verdana"/>
          <w:color w:val="000000"/>
          <w:sz w:val="20"/>
        </w:rPr>
        <w:t>Гостей развозили по домам в заводском автобусе.</w:t>
      </w:r>
    </w:p>
    <w:p w14:paraId="19F1BEEF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3581E">
        <w:rPr>
          <w:rFonts w:ascii="Verdana" w:hAnsi="Verdana"/>
          <w:color w:val="000000"/>
          <w:sz w:val="20"/>
        </w:rPr>
        <w:t>Сослуживцы Схимникова собирались первого января в редакцию с тяжелым чувством. Предстояла чрезвычайно грустная встреча с Алексей Абрамычем, у которого в результате их далеко зашедшего розыгрыша пропала встреча нового года. После долгого совещания отрядили сотрудника для срочных покупок.</w:t>
      </w:r>
    </w:p>
    <w:p w14:paraId="6A369490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3581E">
        <w:rPr>
          <w:rFonts w:ascii="Verdana" w:hAnsi="Verdana"/>
          <w:color w:val="000000"/>
          <w:sz w:val="20"/>
        </w:rPr>
        <w:t>— Алеша, — пробормотал смущенно заикаясь Крюков (тот самый, который вел накануне со Схимниковым телефонные переговоры), — Алеша, мы должны перед тобой глубоко извиниться. Из-за нашего глупого розыгрыша у тебя пропал вчерашний вечер. Прими же от нас в компенсацию шикарного жареного гуся выше средней упитанности. Ешь его, Алеша, и не обижайся на нас.</w:t>
      </w:r>
    </w:p>
    <w:p w14:paraId="4AEE4BED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3581E">
        <w:rPr>
          <w:rFonts w:ascii="Verdana" w:hAnsi="Verdana"/>
          <w:color w:val="000000"/>
          <w:sz w:val="20"/>
        </w:rPr>
        <w:lastRenderedPageBreak/>
        <w:t>— Чудесно, — ответил Алексей Абрамыч ухмыляясь, — значит, уже два гуся получаются. — Так сказал Схимников и торжественно развернул объемистый пакет. Он извлек из пакета полдюжины тарелок, бутылку уксуса, ножи, вилки, ситный хлеб, пеклеванный батон, калачи, баранки и… огромного жареного гуся.</w:t>
      </w:r>
    </w:p>
    <w:p w14:paraId="32E3A75A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3581E">
        <w:rPr>
          <w:rFonts w:ascii="Verdana" w:hAnsi="Verdana"/>
          <w:color w:val="000000"/>
          <w:sz w:val="20"/>
        </w:rPr>
        <w:t>— Этого гуся я принес вам, уважаемые граждане, в подарок. Дарю вам его ото всей души. Вы его честно заслужили. Если бы не ваш розыгрыш, я никогда не увидел бы столько интересных людей и вещей, как вчера. Теперь я настоящими темами для стихов обеспечен на весь наступивший год…</w:t>
      </w:r>
    </w:p>
    <w:p w14:paraId="629802E2" w14:textId="77777777" w:rsidR="007D72B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3581E">
        <w:rPr>
          <w:rFonts w:ascii="Verdana" w:hAnsi="Verdana"/>
          <w:color w:val="000000"/>
          <w:sz w:val="20"/>
        </w:rPr>
        <w:t>Есть особая прелесть в настроении человека, собирающегося вкусить в кругу веселых и жизнерадостных друзей чудесной румяной гусятины. Мы сравнили бы эти переживания…</w:t>
      </w:r>
    </w:p>
    <w:p w14:paraId="092021C2" w14:textId="7CB3741C" w:rsidR="00FD1ECA" w:rsidRPr="0023581E" w:rsidRDefault="007D72BA" w:rsidP="0023581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3581E">
        <w:rPr>
          <w:rFonts w:ascii="Verdana" w:hAnsi="Verdana"/>
          <w:color w:val="000000"/>
          <w:sz w:val="20"/>
        </w:rPr>
        <w:t>Впрочем, на этом мы уже достаточно подробно останавливались в начале нашего традиционного новогоднего рассказа.</w:t>
      </w:r>
    </w:p>
    <w:sectPr w:rsidR="00FD1ECA" w:rsidRPr="0023581E" w:rsidSect="002358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1E87E" w14:textId="77777777" w:rsidR="0023581E" w:rsidRDefault="0023581E" w:rsidP="0023581E">
      <w:pPr>
        <w:spacing w:after="0" w:line="240" w:lineRule="auto"/>
      </w:pPr>
      <w:r>
        <w:separator/>
      </w:r>
    </w:p>
  </w:endnote>
  <w:endnote w:type="continuationSeparator" w:id="0">
    <w:p w14:paraId="76B78F82" w14:textId="77777777" w:rsidR="0023581E" w:rsidRDefault="0023581E" w:rsidP="00235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6AC54" w14:textId="77777777" w:rsidR="0023581E" w:rsidRDefault="0023581E" w:rsidP="00F759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DD8A13B" w14:textId="77777777" w:rsidR="0023581E" w:rsidRDefault="0023581E" w:rsidP="0023581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9252D" w14:textId="2E0E622E" w:rsidR="0023581E" w:rsidRPr="0023581E" w:rsidRDefault="0023581E" w:rsidP="0023581E">
    <w:pPr>
      <w:pStyle w:val="Footer"/>
      <w:ind w:right="360"/>
      <w:rPr>
        <w:rFonts w:ascii="Arial" w:hAnsi="Arial" w:cs="Arial"/>
        <w:color w:val="999999"/>
        <w:sz w:val="20"/>
      </w:rPr>
    </w:pPr>
    <w:r w:rsidRPr="0023581E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B6304" w14:textId="77777777" w:rsidR="0023581E" w:rsidRDefault="002358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00E95" w14:textId="77777777" w:rsidR="0023581E" w:rsidRDefault="0023581E" w:rsidP="0023581E">
      <w:pPr>
        <w:spacing w:after="0" w:line="240" w:lineRule="auto"/>
      </w:pPr>
      <w:r>
        <w:separator/>
      </w:r>
    </w:p>
  </w:footnote>
  <w:footnote w:type="continuationSeparator" w:id="0">
    <w:p w14:paraId="29DC04E7" w14:textId="77777777" w:rsidR="0023581E" w:rsidRDefault="0023581E" w:rsidP="00235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8EB8B" w14:textId="77777777" w:rsidR="0023581E" w:rsidRDefault="002358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51F0F" w14:textId="1810C20F" w:rsidR="0023581E" w:rsidRPr="0023581E" w:rsidRDefault="0023581E" w:rsidP="0023581E">
    <w:pPr>
      <w:pStyle w:val="Header"/>
      <w:rPr>
        <w:rFonts w:ascii="Arial" w:hAnsi="Arial" w:cs="Arial"/>
        <w:color w:val="999999"/>
        <w:sz w:val="20"/>
      </w:rPr>
    </w:pPr>
    <w:r w:rsidRPr="0023581E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F20AF" w14:textId="77777777" w:rsidR="0023581E" w:rsidRDefault="002358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3581E"/>
    <w:rsid w:val="0029639D"/>
    <w:rsid w:val="00326F90"/>
    <w:rsid w:val="007D72BA"/>
    <w:rsid w:val="00AA1D8D"/>
    <w:rsid w:val="00B47730"/>
    <w:rsid w:val="00CB0664"/>
    <w:rsid w:val="00D1603A"/>
    <w:rsid w:val="00FC693F"/>
    <w:rsid w:val="00FD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C333356"/>
  <w14:defaultImageDpi w14:val="300"/>
  <w15:docId w15:val="{14F9CB5D-0EBE-4F10-BD83-33E451A16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ite">
    <w:name w:val="Cite"/>
    <w:next w:val="Normal"/>
    <w:uiPriority w:val="99"/>
    <w:rsid w:val="007D72BA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35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5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1279</Words>
  <Characters>7885</Characters>
  <Application>Microsoft Office Word</Application>
  <DocSecurity>0</DocSecurity>
  <Lines>157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9103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Золотой гусь</dc:title>
  <dc:subject/>
  <dc:creator>Лазарь Лагин</dc:creator>
  <cp:keywords/>
  <dc:description/>
  <cp:lastModifiedBy>Andrey Piskunov</cp:lastModifiedBy>
  <cp:revision>5</cp:revision>
  <dcterms:created xsi:type="dcterms:W3CDTF">2013-12-23T23:15:00Z</dcterms:created>
  <dcterms:modified xsi:type="dcterms:W3CDTF">2025-05-23T06:07:00Z</dcterms:modified>
  <cp:category/>
</cp:coreProperties>
</file>