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8D86A" w14:textId="77777777" w:rsidR="00965305" w:rsidRPr="00896DFA" w:rsidRDefault="00965305" w:rsidP="00896DF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896DFA">
        <w:rPr>
          <w:rFonts w:ascii="Verdana" w:hAnsi="Verdana"/>
          <w:bCs w:val="0"/>
          <w:color w:val="000000"/>
          <w:sz w:val="32"/>
          <w:lang w:val="ru-RU"/>
        </w:rPr>
        <w:t>Неоконченная симфония</w:t>
      </w:r>
    </w:p>
    <w:p w14:paraId="7F8989F6" w14:textId="77777777" w:rsidR="006F7E03" w:rsidRPr="00896DFA" w:rsidRDefault="006F7E03" w:rsidP="00896DF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96DFA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1B734283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FCB5390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Эта проклятая история не дает мне все время покоя, И самое неприятное в ней то, что я по сей день не могу твердо сказать себе, произошло ли это странное происшествие во сне или наяву. Много фактов говорит с одинаковой убедительностью как за первый, так и за второй вариант.</w:t>
      </w:r>
    </w:p>
    <w:p w14:paraId="26518917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Во всяком случае, это случилось совсем недавно. На улице стояла плотная, как стена, метель. Восьмой час был на исходе. Одинокие и слабые огни фонарей пробивались сквозь густую пелену снега, как проблески далеких звезд. Боюсь утверждать, но кажется где-то выли собаки.</w:t>
      </w:r>
    </w:p>
    <w:p w14:paraId="2104FFAA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Еле различая дорогу, больше ощупью, добрался я до фундаментальной колоннады консерватории, сдал на вешалку отяжелевшее от снега пальто, сбросил калоши и по широкой, уютной лестнице вошел в зал.</w:t>
      </w:r>
    </w:p>
    <w:p w14:paraId="57D0DB19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Тут я с удовольствием констатировал, что место мне попалось на редкость удачное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крайнее, около самой двери.</w:t>
      </w:r>
    </w:p>
    <w:p w14:paraId="02722CB8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Конечно, речь идет не об особо удачных акустических свойствах боковых мест или, скажем, о том, что с этих мест всего удобней следить за выражением лица дирижера. Просто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ближе к дверям, а следовательно, и к вешалке.</w:t>
      </w:r>
    </w:p>
    <w:p w14:paraId="712A5220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Вы, наверное, замечали на концертах удивительных людей, которые, вместо того чтобы пожирать глазами оркестр и дирижера, копошатся в партитуре исполняемой симфонии. Они следят с напряженным вниманием за каждой нотой, извлекаемой из многоликого и многоголосого оркестра властной рукой дирижера и сличают их с нотами, предусмотрительно принесенными с собой из дома. Некоторые наивные люди смотрят на этих страстных меломанов с благоговением и даже священным ужасом. А зря.</w:t>
      </w:r>
    </w:p>
    <w:p w14:paraId="7F9D9A2C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Это очень обыкновенные люди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любители партитур. Просто по нотам видней, когда симфония подходит к концу. И вот, как только они видят по партитуре, что скоро симфония, закончится, тут они в срочном порядке сворачивают в трубку свои ноты и быстрым шагом кидаются к дверям. Чтобы первыми прибежать к вешалке.</w:t>
      </w:r>
    </w:p>
    <w:p w14:paraId="5C308730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 xml:space="preserve">Конечно, на заре музыкальной жизни дело обстояло значительно проще. Взять хотя бы древних греков. У древних греков дело действительно обстояло очень просто. Приходили, например, тогдашние граждане в театр, чтобы послушать музыкальные состязания в честь некоего Аполлона Дельфийского. Поскольку наука в те времена не додумалась еще до изобретения калош и дамских ботиков, граждане спокойно сидели в сандалиях и выходных тогах, с головой окунувшись в море звуков. Если, предположим, несмотря на мягкий и влажный морской климат, было прохладно, граждане, выходя из дому, одевали </w:t>
      </w:r>
      <w:r w:rsidRPr="00896DFA">
        <w:rPr>
          <w:rFonts w:ascii="Verdana" w:hAnsi="Verdana"/>
          <w:color w:val="000000"/>
          <w:sz w:val="20"/>
          <w:lang w:val="ru-RU"/>
        </w:rPr>
        <w:lastRenderedPageBreak/>
        <w:t>разные там стеганые тоги, а которые древние греки были побогаче, напяливали на себя барашковые и далее пыжиковые тоги.</w:t>
      </w:r>
    </w:p>
    <w:p w14:paraId="4CBF2A5B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Театры в ту отдаленную пору были довольно открытые, и древнегреческие любители музыки в чем приходили, в том и сидели. Не до вешалок было в ту довольно дикую эпоху. Зато, когда и кончался тогдашний концерт, никакого шума или там, скажем, свалки тоже не было. Подойдут бывало древние греки величавой поступью к отличившимся музыкантам, возложат на ихние головы полагающиеся венки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и той же величавой поступью, тихо и смирно, не толкаясь, разойдутся по домам.</w:t>
      </w:r>
    </w:p>
    <w:p w14:paraId="5CC8D0CE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Так вот, прихожу это я в Большой зал Московской консерватории и с удовлетворением вижу, что место мне попалось удачное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у самых дверей.</w:t>
      </w:r>
    </w:p>
    <w:p w14:paraId="1EFF5052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Очень приятно. В скорости был дан последний звонок, и все мы, собравшиеся в зале, начали ждать появления на эстраде знаменитого и дорогого нашего заграничного гостя Джона Федотова (Рио-де-Жанейро), на обучение которого Саратовская государственная консерватория в свое время ухлопала не мало забот и денег.</w:t>
      </w:r>
    </w:p>
    <w:p w14:paraId="43B91954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И вот выходит на эстраду изящный гражданин в импортном фраке. В руках у него палочка. И это как раз и есть дирижер. Он стучит палочкой по пульту и высоко поднимает руки.</w:t>
      </w:r>
    </w:p>
    <w:p w14:paraId="2F0D868E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Тут бы и политься широкой волной звукам «Неоконченной симфонии» покойного композитора Шуберта. Но звуков почему-то не последовало. Дирижер помахал, помахал руками и остановился. Оглядывает он с удивлением сцену и никого на ней не видит. Ни одного музыканта. Музыканты опоздали. Немного погодя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начали они собираться. Сначала один скрипач пришел, затем другой, третий. Задыхаясь, красный от спешки, прибежал гражданин с блестящей трубой невероятной величины, уселся и срочно включился в ансамбль. Между прочим, ансамбль пока что получался жидковатый.</w:t>
      </w:r>
    </w:p>
    <w:p w14:paraId="34EFC3AA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Потом литаврист забежал на огонек и принялся настраивать литавры. Одним словом, не прошло и каких-нибудь пятнадцати-двадцати минут, как собрался, наконец, полный состав оркестра.</w:t>
      </w:r>
    </w:p>
    <w:p w14:paraId="6D320E92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Конечно без сутолоки дело не обошлось. Арфисту, например, пришлось пробиваться на свое место сквозь плотные и неприступные ряды работников деревянных и медных инструментов. Круглый, как колобок, флейтист долго встревоженным шепотом спрашивал у соседей, не опоздал ли он, упаси боже, не сорвал ли он тем самым выполнение музпромфинплана и не видал ли кто-нибудь, кстати, где завалялись его ноты. И, наконец, и самую последнюю минуту явился отчаянно высокого роста контрабасист и громко, на весь зал, извинился перед дирижером:</w:t>
      </w:r>
    </w:p>
    <w:p w14:paraId="3465F19F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—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Простите, пожалуйста, Джон Джоныч,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сказал он,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никак не мог поспеть раньше. Трамвай…</w:t>
      </w:r>
    </w:p>
    <w:p w14:paraId="45F340E5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Пожалуйста,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благосклонно ответил ему заграничный гость на чистейшем русском языке,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с кем не случается. Трамвай, он действительно, тово…</w:t>
      </w:r>
    </w:p>
    <w:p w14:paraId="200D6CC2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Стоит ли передавать справедливое чувство возмущения, охватившее всех сидевших в зале.</w:t>
      </w:r>
    </w:p>
    <w:p w14:paraId="3E12009B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—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Безобразие,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кричали мы все и бешено затопали ногами.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Разве так относятся к музыке! Местком ваш где? Где ваша производственная дисциплина!</w:t>
      </w:r>
    </w:p>
    <w:p w14:paraId="53AE01A4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Но в общем все в скорости успокоились, и давно ожидаемые звуки симфонии как и намечалось раньше, полились широкой волной…</w:t>
      </w:r>
    </w:p>
    <w:p w14:paraId="5581C76B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Рядом со мной сидел пожилой гражданин, внимательно следивший за партитурой. И хотя мое место и было около самой двери, но предосторожность никогда но мешает. Исходя из этих соображений, я время от времени приглядывался к выражению его лица. И вот, как только я заметил, что блаженная улыбка восторженного меломана понемножку стала уступать место тревожным подергиваниям лицевых мышц для самого непосвященного человека стало совершенно ясным, что концерт подходит к концу. Энергичным рывком я вскочил с места, чтобы ценою любых жертв пробиться к вешалке.</w:t>
      </w:r>
    </w:p>
    <w:p w14:paraId="6ECC41B7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Но тут совершенно неожиданное и, я даже сказал бы, небывалое в истории концертного дела обстоятельство настолько поразило меня, что я буквально окаменел от удивления и возмущения.</w:t>
      </w:r>
    </w:p>
    <w:p w14:paraId="2D01EE43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Несмотря на то, что концерт еще не кончился, одни за другим начали срываться со своих мест и убегать за сцену скрипачи, флейтисты, альтисты, тромбонисты. На полутоне прервал свою игру один из восьми виолончелистов и, кое-как натянув чехол на свой громоздкий инструмент, бросился к двери, высоко держа над головой, как знамя, неуклюжее и легкое тело виолончели. Уже у самых дверей он был остановлен властным окриком дирижера. Приостановив на минуту игру оркестрантов, маэстро попросил виолончелиста захватить на вешалке и его шубу и калоши. Виолончелист в знак согласил кивнул головой и мгновенно скрылся за сцену.</w:t>
      </w:r>
    </w:p>
    <w:p w14:paraId="3E1E3FA8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Оркестр таял на глазах у публики со все прогрессирующей быстротой. Еще вот-вот он состоял из ста человек. Потом он стал насчитывать но больше семидесяти. Потом пятьдесят, тридцать, двадцать, десять. Скоро на сцене остался всего только квартет, превратившийся за несколько минут в трио, а затем и дуэт. Последние двадцать тактов симфонии исполнял соло один фаготист. Он добросовестно дул в свой верный инструмент, и его гнусавый, несколько суховатый тенорок одиноко звучал на огромной опустошенной сцене.</w:t>
      </w:r>
    </w:p>
    <w:p w14:paraId="297CD62A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Но вот настал последний такт, и фаготист что-то отчаянно крикнув дирижеру, сорвался с места и пропал в дверях. Дирижер помахал еще немножко руками, но, убедившись в тщете своих усилий, сунул палочку в папку с нотами и быстро побежал за кулисы, не оборачиваясь на громкие свистки публики.</w:t>
      </w:r>
    </w:p>
    <w:p w14:paraId="3530E3B2" w14:textId="77777777" w:rsidR="00965305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lastRenderedPageBreak/>
        <w:t>Он не имел оснований особенно доверять виолончелисту. Тот мог и забыть о данном ему поручении.</w:t>
      </w:r>
    </w:p>
    <w:p w14:paraId="36772518" w14:textId="2F9C06B8" w:rsidR="00437993" w:rsidRPr="00896DFA" w:rsidRDefault="00965305" w:rsidP="00896D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96DFA">
        <w:rPr>
          <w:rFonts w:ascii="Verdana" w:hAnsi="Verdana"/>
          <w:color w:val="000000"/>
          <w:sz w:val="20"/>
          <w:lang w:val="ru-RU"/>
        </w:rPr>
        <w:t>Все происшедшее на столько непохоже на то, что я привык видеть в наших концертных залах, что я до сих пор не могу окончательно решить,</w:t>
      </w:r>
      <w:r w:rsidRPr="00896DFA">
        <w:rPr>
          <w:rFonts w:ascii="Verdana" w:hAnsi="Verdana"/>
          <w:color w:val="000000"/>
          <w:sz w:val="20"/>
        </w:rPr>
        <w:t> </w:t>
      </w:r>
      <w:r w:rsidRPr="00896DFA">
        <w:rPr>
          <w:rFonts w:ascii="Verdana" w:hAnsi="Verdana"/>
          <w:color w:val="000000"/>
          <w:sz w:val="20"/>
          <w:lang w:val="ru-RU"/>
        </w:rPr>
        <w:t>— было ли это во сне, или наяву. Хотя, скорее всего это случилось во сне. Наяву я ни в коем случае не мог бы увидеть, как разбежался под конец концерта оркестр, ибо никакие силы не могут меня удержать в зале, когда концерт подходит к концу и дорога к вешалке еще свободна.</w:t>
      </w:r>
    </w:p>
    <w:sectPr w:rsidR="00437993" w:rsidRPr="00896DFA" w:rsidSect="00896D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0365" w14:textId="77777777" w:rsidR="00896DFA" w:rsidRDefault="00896DFA" w:rsidP="00896DFA">
      <w:pPr>
        <w:spacing w:after="0" w:line="240" w:lineRule="auto"/>
      </w:pPr>
      <w:r>
        <w:separator/>
      </w:r>
    </w:p>
  </w:endnote>
  <w:endnote w:type="continuationSeparator" w:id="0">
    <w:p w14:paraId="00B25A33" w14:textId="77777777" w:rsidR="00896DFA" w:rsidRDefault="00896DFA" w:rsidP="0089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7AA86" w14:textId="77777777" w:rsidR="00896DFA" w:rsidRDefault="00896DFA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C4E612" w14:textId="77777777" w:rsidR="00896DFA" w:rsidRDefault="00896DFA" w:rsidP="00896D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B609" w14:textId="1E3C70D9" w:rsidR="00896DFA" w:rsidRPr="00896DFA" w:rsidRDefault="00896DFA" w:rsidP="00896DFA">
    <w:pPr>
      <w:pStyle w:val="Footer"/>
      <w:ind w:right="360"/>
      <w:rPr>
        <w:rFonts w:ascii="Arial" w:hAnsi="Arial" w:cs="Arial"/>
        <w:color w:val="999999"/>
        <w:sz w:val="20"/>
      </w:rPr>
    </w:pPr>
    <w:r w:rsidRPr="00896DF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80A1" w14:textId="77777777" w:rsidR="00896DFA" w:rsidRDefault="00896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AD9B1" w14:textId="77777777" w:rsidR="00896DFA" w:rsidRDefault="00896DFA" w:rsidP="00896DFA">
      <w:pPr>
        <w:spacing w:after="0" w:line="240" w:lineRule="auto"/>
      </w:pPr>
      <w:r>
        <w:separator/>
      </w:r>
    </w:p>
  </w:footnote>
  <w:footnote w:type="continuationSeparator" w:id="0">
    <w:p w14:paraId="0BBD26FC" w14:textId="77777777" w:rsidR="00896DFA" w:rsidRDefault="00896DFA" w:rsidP="00896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90AB" w14:textId="77777777" w:rsidR="00896DFA" w:rsidRDefault="00896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2E5A" w14:textId="34B94732" w:rsidR="00896DFA" w:rsidRPr="00896DFA" w:rsidRDefault="00896DFA" w:rsidP="00896DFA">
    <w:pPr>
      <w:pStyle w:val="Header"/>
      <w:rPr>
        <w:rFonts w:ascii="Arial" w:hAnsi="Arial" w:cs="Arial"/>
        <w:color w:val="999999"/>
        <w:sz w:val="20"/>
      </w:rPr>
    </w:pPr>
    <w:r w:rsidRPr="00896DF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E703" w14:textId="77777777" w:rsidR="00896DFA" w:rsidRDefault="00896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7993"/>
    <w:rsid w:val="006F7E03"/>
    <w:rsid w:val="00896DFA"/>
    <w:rsid w:val="0096530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DC6E08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96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1214</Words>
  <Characters>6912</Characters>
  <Application>Microsoft Office Word</Application>
  <DocSecurity>0</DocSecurity>
  <Lines>125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Неоконченная симфония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