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40F3" w14:textId="77777777" w:rsidR="00A77AA5" w:rsidRPr="00540E94" w:rsidRDefault="00A77AA5" w:rsidP="00540E94">
      <w:pPr>
        <w:pStyle w:val="Heading3"/>
        <w:keepNext w:val="0"/>
        <w:keepLines w:val="0"/>
        <w:suppressAutoHyphens/>
        <w:spacing w:before="0" w:line="240" w:lineRule="auto"/>
        <w:jc w:val="both"/>
        <w:rPr>
          <w:rFonts w:ascii="Verdana" w:hAnsi="Verdana"/>
          <w:bCs w:val="0"/>
          <w:color w:val="000000"/>
          <w:sz w:val="32"/>
          <w:lang w:val="ru-RU"/>
        </w:rPr>
      </w:pPr>
      <w:r w:rsidRPr="00540E94">
        <w:rPr>
          <w:rFonts w:ascii="Verdana" w:hAnsi="Verdana"/>
          <w:bCs w:val="0"/>
          <w:color w:val="000000"/>
          <w:sz w:val="32"/>
          <w:lang w:val="ru-RU"/>
        </w:rPr>
        <w:t>Съеденный архипелаг</w:t>
      </w:r>
    </w:p>
    <w:p w14:paraId="7196D449" w14:textId="77777777" w:rsidR="00456C31" w:rsidRPr="00540E94" w:rsidRDefault="00456C31" w:rsidP="00540E94">
      <w:pPr>
        <w:suppressAutoHyphens/>
        <w:spacing w:after="0" w:line="240" w:lineRule="auto"/>
        <w:jc w:val="both"/>
        <w:rPr>
          <w:rFonts w:ascii="Verdana" w:hAnsi="Verdana"/>
          <w:color w:val="000000"/>
          <w:sz w:val="24"/>
          <w:lang w:val="ru-RU"/>
        </w:rPr>
      </w:pPr>
      <w:r w:rsidRPr="00540E94">
        <w:rPr>
          <w:rFonts w:ascii="Verdana" w:hAnsi="Verdana"/>
          <w:color w:val="000000"/>
          <w:sz w:val="24"/>
          <w:lang w:val="ru-RU"/>
        </w:rPr>
        <w:t>Лазарь Лагин</w:t>
      </w:r>
    </w:p>
    <w:p w14:paraId="314C8A56" w14:textId="77777777" w:rsidR="00A77AA5" w:rsidRPr="00540E94" w:rsidRDefault="00A77AA5" w:rsidP="00540E94">
      <w:pPr>
        <w:pStyle w:val="Heading3"/>
        <w:keepNext w:val="0"/>
        <w:keepLines w:val="0"/>
        <w:suppressAutoHyphens/>
        <w:spacing w:before="0" w:line="240" w:lineRule="auto"/>
        <w:ind w:firstLine="283"/>
        <w:jc w:val="both"/>
        <w:rPr>
          <w:rFonts w:ascii="Verdana" w:hAnsi="Verdana"/>
          <w:b w:val="0"/>
          <w:bCs w:val="0"/>
          <w:color w:val="000000"/>
          <w:sz w:val="20"/>
          <w:lang w:val="ru-RU"/>
        </w:rPr>
      </w:pPr>
    </w:p>
    <w:p w14:paraId="71AE8318" w14:textId="77777777" w:rsidR="00A77AA5" w:rsidRPr="00540E94"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540E94">
        <w:rPr>
          <w:rFonts w:ascii="Verdana" w:hAnsi="Verdana"/>
          <w:i w:val="0"/>
          <w:iCs w:val="0"/>
          <w:color w:val="000000"/>
          <w:sz w:val="20"/>
        </w:rPr>
        <w:t>I</w:t>
      </w:r>
    </w:p>
    <w:p w14:paraId="4EE814C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3872B14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Вот краткий перечень событий, имевших место на архипелаге Блаженного Нонсенса за время с 23 июня 1919 года по март текущего, 1956 года. Одновременно это будет самым сжатым очерком истории цивилизации семнадцати больших и малых островов, составляющих этот архипелаг, и повестью о блистательных делах и феерическом возвышении торгового дома «Урия Свитмёрдер и сыновья», которому архипелаг обязан всем, без которого местные аборигены по сей день пребывали бы на стадии самого раннего неолита, ковыряли бы землю каменными мотыгами, убирали бы урожай деревянными серпами с кремневыми вкладышами и готовили бы пищу в убогой посуде из плетеных прутьев, обмазанных глиной.</w:t>
      </w:r>
    </w:p>
    <w:p w14:paraId="23088CA0"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23 июня 1919 года на берег острова Дурку</w:t>
      </w:r>
      <w:r w:rsidRPr="00540E94">
        <w:rPr>
          <w:rFonts w:ascii="Verdana" w:hAnsi="Verdana"/>
          <w:color w:val="000000"/>
          <w:sz w:val="20"/>
        </w:rPr>
        <w:t> </w:t>
      </w:r>
      <w:r w:rsidRPr="00540E94">
        <w:rPr>
          <w:rFonts w:ascii="Verdana" w:hAnsi="Verdana"/>
          <w:color w:val="000000"/>
          <w:sz w:val="20"/>
          <w:lang w:val="ru-RU"/>
        </w:rPr>
        <w:t>— самого большого острова архипелага</w:t>
      </w:r>
      <w:r w:rsidRPr="00540E94">
        <w:rPr>
          <w:rFonts w:ascii="Verdana" w:hAnsi="Verdana"/>
          <w:color w:val="000000"/>
          <w:sz w:val="20"/>
        </w:rPr>
        <w:t> </w:t>
      </w:r>
      <w:r w:rsidRPr="00540E94">
        <w:rPr>
          <w:rFonts w:ascii="Verdana" w:hAnsi="Verdana"/>
          <w:color w:val="000000"/>
          <w:sz w:val="20"/>
          <w:lang w:val="ru-RU"/>
        </w:rPr>
        <w:t>— впервые ступила нога господина Свитмёрдера.</w:t>
      </w:r>
    </w:p>
    <w:p w14:paraId="1A078BB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Время было зимнее. Шел дождь. Сквозь его отвесные струи остров напоминал экзотический пейзаж, неряшливо отпечатанный крупной сеткой в дешевой провинциальной газете. Пальмы покорно стояли под теплыми потоками, словно солдаты под душем. Неподвижный и неслышный, океан был неприветливого белесого цвета и казался густым и вязким, как тесто. Прибрежный песок потемнел от влаги, дождь смыл с него человеческие следы, и он стал безжизненно гладким. За пальмами, по склонам холмов, уходила вверх и тонула в низких тучах темная стена леса, и не верилось, что он состоит из деревьев редчайших и драгоценнейших пород,</w:t>
      </w:r>
      <w:r w:rsidRPr="00540E94">
        <w:rPr>
          <w:rFonts w:ascii="Verdana" w:hAnsi="Verdana"/>
          <w:color w:val="000000"/>
          <w:sz w:val="20"/>
        </w:rPr>
        <w:t> </w:t>
      </w:r>
      <w:r w:rsidRPr="00540E94">
        <w:rPr>
          <w:rFonts w:ascii="Verdana" w:hAnsi="Verdana"/>
          <w:color w:val="000000"/>
          <w:sz w:val="20"/>
          <w:lang w:val="ru-RU"/>
        </w:rPr>
        <w:t>— так мрачно, серо и сыро было вокруг.</w:t>
      </w:r>
    </w:p>
    <w:p w14:paraId="2E8726F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Прибавьте ко всему этому дурную славу, которая шла о жителях архипелага,</w:t>
      </w:r>
      <w:r w:rsidRPr="00540E94">
        <w:rPr>
          <w:rFonts w:ascii="Verdana" w:hAnsi="Verdana"/>
          <w:color w:val="000000"/>
          <w:sz w:val="20"/>
        </w:rPr>
        <w:t> </w:t>
      </w:r>
      <w:r w:rsidRPr="00540E94">
        <w:rPr>
          <w:rFonts w:ascii="Verdana" w:hAnsi="Verdana"/>
          <w:color w:val="000000"/>
          <w:sz w:val="20"/>
          <w:lang w:val="ru-RU"/>
        </w:rPr>
        <w:t>— их вожди и старейшины баловались людоедством,</w:t>
      </w:r>
      <w:r w:rsidRPr="00540E94">
        <w:rPr>
          <w:rFonts w:ascii="Verdana" w:hAnsi="Verdana"/>
          <w:color w:val="000000"/>
          <w:sz w:val="20"/>
        </w:rPr>
        <w:t> </w:t>
      </w:r>
      <w:r w:rsidRPr="00540E94">
        <w:rPr>
          <w:rFonts w:ascii="Verdana" w:hAnsi="Verdana"/>
          <w:color w:val="000000"/>
          <w:sz w:val="20"/>
          <w:lang w:val="ru-RU"/>
        </w:rPr>
        <w:t>— и вы поймете чувства, которые испытали четыре молодых человека, сопровождавших Свитмёрдера на остров Дурку в этот промозглый, ненастный день.</w:t>
      </w:r>
    </w:p>
    <w:p w14:paraId="11EFDDB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Что касается самого господина Свитмёрдера, то он прибыл на архипелаг не для того, чтобы любоваться пейзажем. Он прибыл на архипелаг, чтобы разбогатеть.</w:t>
      </w:r>
    </w:p>
    <w:p w14:paraId="3A1A014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Остальное его не касалось.</w:t>
      </w:r>
    </w:p>
    <w:p w14:paraId="12B029C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Итак, шел дождь, когда люди племени Зум-Зум впервые увидели из-за кустов, за которыми они притаились, пятерых белых, сошедших на берег. Мы не будем описывать прочих обстоятельств этой примечательной встречи, церемоний, которыми она сопровождалась, восторга, вызванного грошовыми подарками господина Свитмёрдера. Все это было очень похоже на то, что уже описано в сотнях отчетов путешественников и тысячах и тысячах колониальных романов. По той же причине мы не будем испытывать терпение читателей изложением меню торжественного обеда, заданного в честь щедрых бледнолицых гостей.</w:t>
      </w:r>
    </w:p>
    <w:p w14:paraId="0B3EC1F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Правда, кое-какие обстоятельства этого обеда заставили гостей пережить несколько тревожных минут: старейшины племени то и дело о чем-то перешептывались с вождем, возбужденно хлопали себя по голым коленкам, выразительно поглаживали свои голые и тощие животы и облизывались, как бы в предвкушении особо лакомого и редкого блюда. Этим блюдом, если речь действительно шла о лакомстве, мог быть какой-нибудь местный деликатес, но мог быть и господин Свитмёрдер с его спутниками.</w:t>
      </w:r>
    </w:p>
    <w:p w14:paraId="01A39C9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Впрочем, гостям недолго пришлось беспокоиться. Вскоре один из старейшин, жилистый, долговязый и весьма жизнерадостный мужчина лет шестидесяти, резко вскочил на ноги и без долгих слов размозжил боевой палицей голову ничего не подозревавшего соседа, которому он, кстати сказать, только что нашептывал на ухо какую-то веселую историю.</w:t>
      </w:r>
    </w:p>
    <w:p w14:paraId="7CBBE6E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Это было в высшей степени страшное и омерзительное зрелище, и даже господина Свитмёрдера, не говоря уже о его молодых спутниках, чуть не стошнило. И возможно, что будь у него чуть послабее нервы и чуть побольше самой обычной человечности, он воспользовался бы поднявшимся восторженным воем и радостной суматохой для того, чтобы незаметно покинуть остров и больше на него никогда не возвращаться. Но господин Свитмёрдер прибыл на острова Блаженного Нонсенса не для того, чтобы давать волю своим нервам. Он прибыл сюда с твердым намерением </w:t>
      </w:r>
      <w:r w:rsidRPr="00540E94">
        <w:rPr>
          <w:rFonts w:ascii="Verdana" w:hAnsi="Verdana"/>
          <w:color w:val="000000"/>
          <w:sz w:val="20"/>
          <w:lang w:val="ru-RU"/>
        </w:rPr>
        <w:lastRenderedPageBreak/>
        <w:t>проявить</w:t>
      </w:r>
      <w:r w:rsidRPr="00540E94">
        <w:rPr>
          <w:rFonts w:ascii="Verdana" w:hAnsi="Verdana"/>
          <w:color w:val="000000"/>
          <w:sz w:val="20"/>
        </w:rPr>
        <w:t> </w:t>
      </w:r>
      <w:r w:rsidRPr="00540E94">
        <w:rPr>
          <w:rFonts w:ascii="Verdana" w:hAnsi="Verdana"/>
          <w:color w:val="000000"/>
          <w:sz w:val="20"/>
          <w:lang w:val="ru-RU"/>
        </w:rPr>
        <w:t>— во что бы то ни стало и на чём-бы то ни стало</w:t>
      </w:r>
      <w:r w:rsidRPr="00540E94">
        <w:rPr>
          <w:rFonts w:ascii="Verdana" w:hAnsi="Verdana"/>
          <w:color w:val="000000"/>
          <w:sz w:val="20"/>
        </w:rPr>
        <w:t> </w:t>
      </w:r>
      <w:r w:rsidRPr="00540E94">
        <w:rPr>
          <w:rFonts w:ascii="Verdana" w:hAnsi="Verdana"/>
          <w:color w:val="000000"/>
          <w:sz w:val="20"/>
          <w:lang w:val="ru-RU"/>
        </w:rPr>
        <w:t>— свой деловой гений и разбогатеть. Поэтому он сейчас пэр Пуритании и несметно богат, а тысячи других не более совестливых, но менее удачливых рыцарей фортуны вынуждены ограничиваться завистливым рассматриванием фотографий новоявленного графа Свитмёрдера, которыми щедро пичкают своих неразборчивых читателей самые распространенные газеты и журналы высокопросвещенной Пуритании.</w:t>
      </w:r>
    </w:p>
    <w:p w14:paraId="4F95609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Итак, господин Свитмёрдер остался на месте и попробовал разобраться в обстановке.</w:t>
      </w:r>
    </w:p>
    <w:p w14:paraId="30A85DC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Ему было, во-первых, неясно, случайно или преднамеренно была избрана жертва. Ни по поведению на пиру, ни по украшениям, ни, тем более, по упитанности (все люди племени Зум-Зум, не исключая и их вождя, были весьма средней упитанности) убитый ничем не отличался от остальных туземцев. Удивляло также и то, что в то время как большинство участников пиршества всяческими способами выражали свой бурный восторг по поводу только что совершенного убийства, несколько человек, опять-таки ничем не отличавшихся от остальных, сидели с понуро опущенными головами, и было видно, что только страх не позволял им выражать свое отчаяние и ужас воплями и рыданиями. Были ли они противниками людоедства? Сомнительно. Может быть, это были близкие родственники убитого? (Дальними родственниками были все люди племени.)</w:t>
      </w:r>
    </w:p>
    <w:p w14:paraId="4623312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Свитмёрдер так и не смог дать себе ответ на эти вопросы. Тогда он обратился за разъяснениями к Джигу-браху</w:t>
      </w:r>
      <w:r w:rsidRPr="00540E94">
        <w:rPr>
          <w:rFonts w:ascii="Verdana" w:hAnsi="Verdana"/>
          <w:color w:val="000000"/>
          <w:sz w:val="20"/>
        </w:rPr>
        <w:t> </w:t>
      </w:r>
      <w:r w:rsidRPr="00540E94">
        <w:rPr>
          <w:rFonts w:ascii="Verdana" w:hAnsi="Verdana"/>
          <w:color w:val="000000"/>
          <w:sz w:val="20"/>
          <w:lang w:val="ru-RU"/>
        </w:rPr>
        <w:t>— вождю племени, который по случаю предстоявшего лакомства был в несколько приподнятом и весьма общительном настроении. Сначала этот простодушный господин никак не мог взять в толк, о чем идет речь, почему белокожий сын небес расспрашивает о том, что известно любому мальчишке. Решив наконец, что вопросы заданы из вежливости</w:t>
      </w:r>
      <w:r w:rsidRPr="00540E94">
        <w:rPr>
          <w:rFonts w:ascii="Verdana" w:hAnsi="Verdana"/>
          <w:color w:val="000000"/>
          <w:sz w:val="20"/>
        </w:rPr>
        <w:t> </w:t>
      </w:r>
      <w:r w:rsidRPr="00540E94">
        <w:rPr>
          <w:rFonts w:ascii="Verdana" w:hAnsi="Verdana"/>
          <w:color w:val="000000"/>
          <w:sz w:val="20"/>
          <w:lang w:val="ru-RU"/>
        </w:rPr>
        <w:t>— для того, чтобы дать гостеприимным хозяевам возможность пощеголять своим умом, обычаями и доблестями, Джигу-браху в пространной речи изложил перед Свитмёрдером то, что мы, экономя время читателей, расскажем в нескольких словах.</w:t>
      </w:r>
    </w:p>
    <w:p w14:paraId="4F20868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Оказалось, что боги племени Зум-Зум запрещают употреблять в пищу мясо своих соплеменников. К тому же, как говорят боги, мясо людей племени Зум-Зум невкусное, вызывает изжогу, колики, несварение желудка и самые страшные и мучительные болезни, неминуемо ведущие к смерти. Совсем не то мясо иноплеменников. Оно вкусно, питательно, изобилует полезными соками, придает силу, храбрость, долголетие и представительную внешность. Все другие племена, населяющие мир, то-есть архипелаг Блаженного Нонсенса, враги племени Зум-Зум, и он, вождь этого единственного в мире достойного и угодного богам племени, глубоко сомневается, можно ли тех двуногих, которые принадлежат к другим племенам, считать людьми в полном смысле этого слова. И обычаи у них нелепые, и одеваются они не так, как нормальные люди, и украшения у них не те, и прически, и дома строятся не так, как у нормальных людей, то-есть людей племени Зум-Зум, и вместо человеческого языка, понятного даже самому несмышленому ребенку племени Зум-Зум, у них какой-то несуразно-нелепый набор звуков.</w:t>
      </w:r>
    </w:p>
    <w:p w14:paraId="2DD66E3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Подведя таким образом достаточную идеологическую базу под уже варившееся блюдо и объяснив, что варится, упаси боги, человек не племени Зум-Зум, Джигу-браху счел было вопрос исчерпанным. Но господину Свитмёрдеру было непонятно, почему же, в таком случае, убитый участвовал в первой половине пиршества с людьми племени Зум-Зум? И почему не все радовались по поводу его молниеносной кончины?</w:t>
      </w:r>
    </w:p>
    <w:p w14:paraId="1650220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Джигу-браху удивился: почему пленнику не попировать перед тем, как его съедят? Это даже в какой-то степени человеколюбиво. Тем более, что так же поступают люди других племен с пленными людьми Зум-Зум. А не радуются товарищи убитого, которые вместе с ним были два года назад взяты в плен во время кровопролитной войны с племенем Мете. Какая уж тут может быть радость, когда они сегодня еще раз убедились в том, что за незавидная судьба их неминуемо ожидает? Ничего удивительного. Но убьют их не всех сразу, а по очереди. И не так скоро. Вот будут летом строить большую лодку, чтобы пойти войной на людей соседнего острова,</w:t>
      </w:r>
      <w:r w:rsidRPr="00540E94">
        <w:rPr>
          <w:rFonts w:ascii="Verdana" w:hAnsi="Verdana"/>
          <w:color w:val="000000"/>
          <w:sz w:val="20"/>
        </w:rPr>
        <w:t> </w:t>
      </w:r>
      <w:r w:rsidRPr="00540E94">
        <w:rPr>
          <w:rFonts w:ascii="Verdana" w:hAnsi="Verdana"/>
          <w:color w:val="000000"/>
          <w:sz w:val="20"/>
          <w:lang w:val="ru-RU"/>
        </w:rPr>
        <w:t xml:space="preserve">— тогда по случаю счастливого окончания постройки убьют одного. Но кого именно, никто из пленных не знает. Смерть к нему придет </w:t>
      </w:r>
      <w:r w:rsidRPr="00540E94">
        <w:rPr>
          <w:rFonts w:ascii="Verdana" w:hAnsi="Verdana"/>
          <w:color w:val="000000"/>
          <w:sz w:val="20"/>
          <w:lang w:val="ru-RU"/>
        </w:rPr>
        <w:lastRenderedPageBreak/>
        <w:t>неожиданно. А то у него, того и гляди, опустятся руки и он не сможет участвовать в постройке.</w:t>
      </w:r>
    </w:p>
    <w:p w14:paraId="1B35664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Господин Свитмёрдер любезно осведомился, хватит ли одного убитого для того, чтобы накормить все племя Зум-Зум.</w:t>
      </w:r>
    </w:p>
    <w:p w14:paraId="6AA119B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Джигу-браху посмотрел на него как на сумасшедшего. Почему все племя? Боги запрещают употреблять человеческое мясо кому бы то ни было, кроме вождя и старейшин племени. Остальным людям человеческое мясо вредно.</w:t>
      </w:r>
    </w:p>
    <w:p w14:paraId="41655C1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Почему же, в таком случае, радуются не старейшины, а все люди племени Зум-Зум? Да потому, что, во-первых, они получат на пиру все то, что не съедят старейшины и вождь племени, насытившиеся пленником. А во-вторых, потому, что им приятно, что старейшины в результате съедения пленника станут еще более умными, храбрыми, долголетними и представительными.</w:t>
      </w:r>
    </w:p>
    <w:p w14:paraId="688B0F4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Так, вопрос за вопросом, Свитмёрдер выпытал у Джигу-браху, что вожди племени Зум-Зум, как и всех остальных племен, населяющих архипелаг, ограничены в своих людоедских аппетитах наличием пленных, которых не убивают всех сразу, потому что этак пленных не напасешься, и что поэтому их обычно оставляют в живых и содержат в своих селениях, чтобы при каком-нибудь торжественном случае убить и пожрать одного-двух, не больше. А до этого рокового часа пленные пользуются сравнительной свободой, им даже разрешают до поры до времени жениться и обзаводиться потомством, и по образу своей жизни они ничем почти не отличаются от тех, которые их в конце концов съедят: работают наравне с ними, питаются также наравне с ними, потому что труд человеческий тяжек и его едва хватает для того, чтобы прокормить самого работника. Поэтому все они</w:t>
      </w:r>
      <w:r w:rsidRPr="00540E94">
        <w:rPr>
          <w:rFonts w:ascii="Verdana" w:hAnsi="Verdana"/>
          <w:color w:val="000000"/>
          <w:sz w:val="20"/>
        </w:rPr>
        <w:t> </w:t>
      </w:r>
      <w:r w:rsidRPr="00540E94">
        <w:rPr>
          <w:rFonts w:ascii="Verdana" w:hAnsi="Verdana"/>
          <w:color w:val="000000"/>
          <w:sz w:val="20"/>
          <w:lang w:val="ru-RU"/>
        </w:rPr>
        <w:t>— и люди племени Зум-Зум и их несчастные пленники</w:t>
      </w:r>
      <w:r w:rsidRPr="00540E94">
        <w:rPr>
          <w:rFonts w:ascii="Verdana" w:hAnsi="Verdana"/>
          <w:color w:val="000000"/>
          <w:sz w:val="20"/>
        </w:rPr>
        <w:t> </w:t>
      </w:r>
      <w:r w:rsidRPr="00540E94">
        <w:rPr>
          <w:rFonts w:ascii="Verdana" w:hAnsi="Verdana"/>
          <w:color w:val="000000"/>
          <w:sz w:val="20"/>
          <w:lang w:val="ru-RU"/>
        </w:rPr>
        <w:t>— обычно одинаково тощи и полуголодны.</w:t>
      </w:r>
    </w:p>
    <w:p w14:paraId="39D5518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Автору ничего не стоило бы написать, что господин Свитмёрдер хоть раз за время этой чудовищной лекции содрогнулся от ужаса или, на худой конец, от отвращения.</w:t>
      </w:r>
    </w:p>
    <w:p w14:paraId="47A6BB1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Но этого не было. А автор хочет писать только о том, что было. Особенно в тот примечательный день. Деловому человеку, будущему украшению «свободного мира», прекрасному образчику «свободного предпринимательства», как о нем писали и пишут по сей день, некогда и не к чему было вздрагивать от отвращения, а тем более от ужаса.</w:t>
      </w:r>
    </w:p>
    <w:p w14:paraId="6263F03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Он молча выслушал объяснения Джигу-браху, молча поразмышлял минут пять, почесывая гладко выбритый подбородок. Потом он спросил у Джигу-браху:</w:t>
      </w:r>
    </w:p>
    <w:p w14:paraId="2F02604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w:t>
      </w:r>
      <w:r w:rsidRPr="00540E94">
        <w:rPr>
          <w:rFonts w:ascii="Verdana" w:hAnsi="Verdana"/>
          <w:color w:val="000000"/>
          <w:sz w:val="20"/>
        </w:rPr>
        <w:t> </w:t>
      </w:r>
      <w:r w:rsidRPr="00540E94">
        <w:rPr>
          <w:rFonts w:ascii="Verdana" w:hAnsi="Verdana"/>
          <w:color w:val="000000"/>
          <w:sz w:val="20"/>
          <w:lang w:val="ru-RU"/>
        </w:rPr>
        <w:t>И всюду, на всех ваших островах, едят таких тощих пленных?..</w:t>
      </w:r>
    </w:p>
    <w:p w14:paraId="0934E49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 этих слов начинается история цивилизации острова Дурку и остальных шестнадцати больших и малых островов архипелага Блаженного Нонсенса.</w:t>
      </w:r>
    </w:p>
    <w:p w14:paraId="4D31D89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6D701BD2" w14:textId="77777777" w:rsidR="00B17BFB" w:rsidRDefault="00B17BFB" w:rsidP="00B17BFB">
      <w:pPr>
        <w:pStyle w:val="Heading6"/>
        <w:keepNext w:val="0"/>
        <w:keepLines w:val="0"/>
        <w:suppressAutoHyphens/>
        <w:spacing w:before="0" w:line="240" w:lineRule="auto"/>
        <w:jc w:val="both"/>
        <w:rPr>
          <w:rFonts w:ascii="Verdana" w:hAnsi="Verdana"/>
          <w:i w:val="0"/>
          <w:iCs w:val="0"/>
          <w:color w:val="000000"/>
          <w:sz w:val="20"/>
        </w:rPr>
      </w:pPr>
    </w:p>
    <w:p w14:paraId="0C4FA028" w14:textId="4DE1E08B" w:rsidR="00A77AA5" w:rsidRPr="00B17BFB"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B17BFB">
        <w:rPr>
          <w:rFonts w:ascii="Verdana" w:hAnsi="Verdana"/>
          <w:i w:val="0"/>
          <w:iCs w:val="0"/>
          <w:color w:val="000000"/>
          <w:sz w:val="20"/>
        </w:rPr>
        <w:t>II</w:t>
      </w:r>
    </w:p>
    <w:p w14:paraId="65BFDCF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0C8C158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Приобщение к цивилизации целого архипелага оказалось настолько многообещающим делом, что господин Свитмёрдер принесшему в жертву свою надежду, свою гордость</w:t>
      </w:r>
      <w:r w:rsidRPr="00540E94">
        <w:rPr>
          <w:rFonts w:ascii="Verdana" w:hAnsi="Verdana"/>
          <w:color w:val="000000"/>
          <w:sz w:val="20"/>
        </w:rPr>
        <w:t> </w:t>
      </w:r>
      <w:r w:rsidRPr="00540E94">
        <w:rPr>
          <w:rFonts w:ascii="Verdana" w:hAnsi="Verdana"/>
          <w:color w:val="000000"/>
          <w:sz w:val="20"/>
          <w:lang w:val="ru-RU"/>
        </w:rPr>
        <w:t>— трех своих сыновей. Это были рослые, красивые и здоровые парни, один в одного. Господин Свитмёрдер женил их на самых богатых старых девах Пуритании. Таким путем фирма «Урия Свитмёрдер и сыновья» укрепила свою денежную базу и приобрела весьма серьезные связи в министерстве колоний.</w:t>
      </w:r>
    </w:p>
    <w:p w14:paraId="75224E7A"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Архипелаг Блаженного Нонсенса был в некотором роде бельмом на глазу министра колоний. Было уже давно известно, что на островах этого отдаленного архипелага обнаружены большие массивы ценнейших древесных пород, что некоторые его бухты самим господом богом уготованы для устройства в них военно-морской базы. Все это было подсчитано специалистами министерства еще задолго до того, как в 1918 году война закончилась поражением Германии и архипелаг перешел под опеку Пуритании.</w:t>
      </w:r>
    </w:p>
    <w:p w14:paraId="4029A33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Но на пути использования естественных богатств архипелага лежали два серьезнейших препятствия: во-первых, жестокая болотная лихорадка, выматывающая здоровье местных жителей и буквально косившая приезжих; во-вторых, людоедство туземных вождей. По подсчету тех же специалистов, в среднем </w:t>
      </w:r>
      <w:r w:rsidRPr="00540E94">
        <w:rPr>
          <w:rFonts w:ascii="Verdana" w:hAnsi="Verdana"/>
          <w:color w:val="000000"/>
          <w:sz w:val="20"/>
          <w:lang w:val="ru-RU"/>
        </w:rPr>
        <w:lastRenderedPageBreak/>
        <w:t>за год только на прибрежной полосе островов архипелага поедалось в год от двадцати одного до двадцати восьми человек.</w:t>
      </w:r>
    </w:p>
    <w:p w14:paraId="1868645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Рубить леса, прокладывать дороги и строить военно-морские сооружения можно было только при условии применения местной рабочей силы. Туземцы же с радостью принимали подарки, угощали белых гостей кокосовым молоком и варварскими лепешками из еле ободранного проса, охотно исполняли перед ними свои танцы, трубили в трубы, извлекая из них ужасающие, не поддающиеся описанию звуки, но работать на белых никак не соглашались. Пробовали заставлять силой</w:t>
      </w:r>
      <w:r w:rsidRPr="00540E94">
        <w:rPr>
          <w:rFonts w:ascii="Verdana" w:hAnsi="Verdana"/>
          <w:color w:val="000000"/>
          <w:sz w:val="20"/>
        </w:rPr>
        <w:t> </w:t>
      </w:r>
      <w:r w:rsidRPr="00540E94">
        <w:rPr>
          <w:rFonts w:ascii="Verdana" w:hAnsi="Verdana"/>
          <w:color w:val="000000"/>
          <w:sz w:val="20"/>
          <w:lang w:val="ru-RU"/>
        </w:rPr>
        <w:t>— они убегали в горы. Гоняться за ними было занятием для самоубийц.</w:t>
      </w:r>
    </w:p>
    <w:p w14:paraId="77DEC0E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Урия Свитмёрдер, судя по наведенным справкам, был солидным, хотя и небогатым (до женитьбы его сыновей) коммерсантом, человеком слова и добрым сыном церкви. Поэтому, а также по изложенным выше двум другим причинам в министерстве колоний в высшей степени внимательно отнеслись к его предложению. Способы, при помощи которых он собирался выполнить свой высокий замысел, господин Урия наотрез отказался сообщить, опасаясь, что они смогут стать достоянием конкурирующих фирм. Но он торжественно подписался под обязательством ни в коем случае не применять во взаимоотношениях с населением островов огнестрельного оружия, кроме самых крайних обстоятельств, вызванных необходимостью разумного умиротворения.</w:t>
      </w:r>
    </w:p>
    <w:p w14:paraId="379C94C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Выговорив своей фирме широкие налоговые льготы и другие далеко идущие права и преимущества в освоении естественных богатств архипелага и получив внушительную правительственную субсидию и гарантию невмешательства министерства в ее деятельность, Урия Свитмёрдер приступил к работе.</w:t>
      </w:r>
    </w:p>
    <w:p w14:paraId="0D0444D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 вот, в сентябре того же года, с наступлением ранней тропической весны, произошло чудо: племя Зум-Зум первым из племен архипелага дружно вышло на работу и приступило к сооружению временной деревянной пристани в бухте острова Дурку.</w:t>
      </w:r>
    </w:p>
    <w:p w14:paraId="77D124C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Это была, пожалуй, самая дорогая из временных деревянных пристаней, когда-либо возводившихся под руководством инженеров Пуритании: на ее строительство пошли грубо обтесанные бревна черного и сандалового дерева, из которых далеко не каждый преуспевающий негоциант мог себе в самой Пуритании позволить заказать мебель. Впрочем, вскоре в столичный порт пришли первые два зафрахтованные фирмой «Урия Свитмёрдер и сыновья» лесовоза с первыми тысячами балансов этих драгоценных пород.</w:t>
      </w:r>
    </w:p>
    <w:p w14:paraId="2D7C9CC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Прошло четыре месяца, и в министерство колоний пришло от Свитмёрдера сообщение о том, что еще три племени, населяющие остров Дурку, и восемь племен с шести других островов также вышли на работу, что ими уже заготовлено много драгоценных бревен, приступлено к сооружению четырех лесопильных заводов, начаты работы по прокладке дорог.</w:t>
      </w:r>
    </w:p>
    <w:p w14:paraId="2096E72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Сообщение это показалось в министерстве настолько невероятным, что под приличным и не обидным для фирмы предлогом была послана на архипелаг комиссия. Она провела на островах Блаженного Нонсенса месяца полтора и вернулась обратно с еще более волнующим докладом: ко времени ее отплытия с архипелага все его население, за исключением двух незначительных горных племен, усиленно работало на лесосеках и стройках фирмы «Урия Свитмёрдер и сыновья».</w:t>
      </w:r>
    </w:p>
    <w:p w14:paraId="582E250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Было в высшей степени приятным, что фирма по собственному почину и на собственные средства организовала на одиннадцати островах из семнадцати малярийные станции и медицинские пункты, пока что, правда, только для персонала фирмы. Но уже отмечены два случая, когда была оказана медицинская помощь и туземцам: известному нам вождю племени Зум-Зум господину Джигу-браху, и старейшине другого племени</w:t>
      </w:r>
      <w:r w:rsidRPr="00540E94">
        <w:rPr>
          <w:rFonts w:ascii="Verdana" w:hAnsi="Verdana"/>
          <w:color w:val="000000"/>
          <w:sz w:val="20"/>
        </w:rPr>
        <w:t> </w:t>
      </w:r>
      <w:r w:rsidRPr="00540E94">
        <w:rPr>
          <w:rFonts w:ascii="Verdana" w:hAnsi="Verdana"/>
          <w:color w:val="000000"/>
          <w:sz w:val="20"/>
          <w:lang w:val="ru-RU"/>
        </w:rPr>
        <w:t>— господину Колоку-саму. Старший сын Урии Свитмёрдера, Эрнест, давно уже увлекавшийся фотографией, запечатлел эти примечательные события в целом ряде любопытнейших фотоснимков, которые были предложены газетным агентствам на самых доступных условиях. Со стороны господина Эрнеста это было весьма любезно, если учесть, что он был монополистом, так как никакие сторонние фотографы на архипелаг не допускались.</w:t>
      </w:r>
    </w:p>
    <w:p w14:paraId="7D50167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Уже самый факт появления медицинских пунктов и малярийных станций на этом забытом богом и людьми архипелаге был достоин всяческого удивления. В деловых кругах господин Урия Свитмёрдер никогда не опорочил себя особенным </w:t>
      </w:r>
      <w:r w:rsidRPr="00540E94">
        <w:rPr>
          <w:rFonts w:ascii="Verdana" w:hAnsi="Verdana"/>
          <w:color w:val="000000"/>
          <w:sz w:val="20"/>
          <w:lang w:val="ru-RU"/>
        </w:rPr>
        <w:lastRenderedPageBreak/>
        <w:t>расточительством, и если он все же счел возможным отважиться на столь крупные расходы, значит, они бесспорно составляли ничтожнейшую часть его доходов.</w:t>
      </w:r>
    </w:p>
    <w:p w14:paraId="047A127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Удивляло, что весь технический, административный и медицинский персонал подбирался лично кем-либо из владельцев фирмы и что жалованье, выплачивавшееся служащим, процентов на тридцать превышало обычный уровень. Был, значит, какой-то основательный расчет платить персоналу дороже. За что? Этого никто не знал.</w:t>
      </w:r>
    </w:p>
    <w:p w14:paraId="5A24480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Возможно, что за особо трудные условия работы. А может быть, за то, что они обязывались что-то хранить в тайне? Никто не мог высказать по этому поводу ничего, кроме догадок, ибо, по условиям концессии, подписанным Свитмёрдером-старшим с министерством колоний, никто не имел права высаживаться на архипелаг без письменного разрешения, выдаваемого в столице</w:t>
      </w:r>
      <w:r w:rsidRPr="00540E94">
        <w:rPr>
          <w:rFonts w:ascii="Verdana" w:hAnsi="Verdana"/>
          <w:color w:val="000000"/>
          <w:sz w:val="20"/>
        </w:rPr>
        <w:t> </w:t>
      </w:r>
      <w:r w:rsidRPr="00540E94">
        <w:rPr>
          <w:rFonts w:ascii="Verdana" w:hAnsi="Verdana"/>
          <w:color w:val="000000"/>
          <w:sz w:val="20"/>
          <w:lang w:val="ru-RU"/>
        </w:rPr>
        <w:t>— только в столице метрополии вторым сыном главы фирмы.</w:t>
      </w:r>
    </w:p>
    <w:p w14:paraId="3CEB659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 сын этот, мистер Герберт Свитмёрдер, бывал в столице чрезвычайно редко, но пропусков не давал даже и тогда, когда он на короткое время в ней появлялся. Он обосновывал свой отказ</w:t>
      </w:r>
      <w:r w:rsidRPr="00540E94">
        <w:rPr>
          <w:rFonts w:ascii="Verdana" w:hAnsi="Verdana"/>
          <w:color w:val="000000"/>
          <w:sz w:val="20"/>
        </w:rPr>
        <w:t> </w:t>
      </w:r>
      <w:r w:rsidRPr="00540E94">
        <w:rPr>
          <w:rFonts w:ascii="Verdana" w:hAnsi="Verdana"/>
          <w:color w:val="000000"/>
          <w:sz w:val="20"/>
          <w:lang w:val="ru-RU"/>
        </w:rPr>
        <w:t>— в тех случаях, когда считал нужным его обосновывать, тем, что фирма не может отвечать за жизнь разных зевак, которые любопытства ради будут шляться по архипелагу и мешать людям работать. Если же ей потребуется что-нибудь сообщить читателям газет, она это сделает, минуя посредничество господ репортеров, которых она, кстати сказать, весьма уважает и ценит.</w:t>
      </w:r>
    </w:p>
    <w:p w14:paraId="2DA45AA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Тот, кто помнит бурные события 20-х годов текущего века, поймет, почему «тайна архипелага Блаженного Нонсенса», как прозвали ее изобретательные газетчики, не могла долго интересовать пуританийское, а тем более мировое общественное мнение. В Пуритании аккуратно приходили к власти и уходили либералы, консерваторы, муниципалисты, социал-монархисты. Менялись в связи с этим программы правительства. Но либералы и консерваторы, муниципалисты и социал-монархисты</w:t>
      </w:r>
      <w:r w:rsidRPr="00540E94">
        <w:rPr>
          <w:rFonts w:ascii="Verdana" w:hAnsi="Verdana"/>
          <w:color w:val="000000"/>
          <w:sz w:val="20"/>
        </w:rPr>
        <w:t> </w:t>
      </w:r>
      <w:r w:rsidRPr="00540E94">
        <w:rPr>
          <w:rFonts w:ascii="Verdana" w:hAnsi="Verdana"/>
          <w:color w:val="000000"/>
          <w:sz w:val="20"/>
          <w:lang w:val="ru-RU"/>
        </w:rPr>
        <w:t>— министры колоний одинаково положительно расценивали ход освоения архипелага и деятельность фирмы «Урия Свитмёрдер и сыновья». Год от году рос вывоз в Пуританию и другие страны ценной древесины; росла на островах архипелага сеть относительно благоустроенных дорог; возникали и ширились год от году поселки, основанные фирмой большей частью на пустом месте; уже завершена была силами фирмы первая очередь строительства военно-морской базы в бухте острова Дурку. Словом, все шло вполне удовлетворительно.</w:t>
      </w:r>
    </w:p>
    <w:p w14:paraId="1536462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6711C0DD" w14:textId="77777777" w:rsidR="00B17BFB" w:rsidRDefault="00B17BFB" w:rsidP="00B17BFB">
      <w:pPr>
        <w:pStyle w:val="Heading6"/>
        <w:keepNext w:val="0"/>
        <w:keepLines w:val="0"/>
        <w:suppressAutoHyphens/>
        <w:spacing w:before="0" w:line="240" w:lineRule="auto"/>
        <w:jc w:val="both"/>
        <w:rPr>
          <w:rFonts w:ascii="Verdana" w:hAnsi="Verdana"/>
          <w:i w:val="0"/>
          <w:iCs w:val="0"/>
          <w:color w:val="000000"/>
          <w:sz w:val="20"/>
        </w:rPr>
      </w:pPr>
    </w:p>
    <w:p w14:paraId="5E2E3AAE" w14:textId="00E833A4" w:rsidR="00A77AA5" w:rsidRPr="00B17BFB"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B17BFB">
        <w:rPr>
          <w:rFonts w:ascii="Verdana" w:hAnsi="Verdana"/>
          <w:i w:val="0"/>
          <w:iCs w:val="0"/>
          <w:color w:val="000000"/>
          <w:sz w:val="20"/>
        </w:rPr>
        <w:t>III</w:t>
      </w:r>
    </w:p>
    <w:p w14:paraId="2E8E105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1B16698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Уже в 1924 году на острове Дурку была торжественно открыта школа для туземцев, пока что только аристократического происхождения, с отделениями: бухгалтерским, полицейским и строительных десятников.</w:t>
      </w:r>
    </w:p>
    <w:p w14:paraId="45DAF3D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Четыре года спустя на архипелаг прибыла первая партия домашних холодильников для вождей и старейшин племен, сто двадцать пять детекторных радиоприемников и первые десять тысяч легкомысленных открыток.</w:t>
      </w:r>
    </w:p>
    <w:p w14:paraId="7BC8BDB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Еще годом позже прибыл в Пуританию и был принят в колледж Иисуса Спасителя принц Оливер Джигу-браху</w:t>
      </w:r>
      <w:r w:rsidRPr="00540E94">
        <w:rPr>
          <w:rFonts w:ascii="Verdana" w:hAnsi="Verdana"/>
          <w:color w:val="000000"/>
          <w:sz w:val="20"/>
        </w:rPr>
        <w:t> </w:t>
      </w:r>
      <w:r w:rsidRPr="00540E94">
        <w:rPr>
          <w:rFonts w:ascii="Verdana" w:hAnsi="Verdana"/>
          <w:color w:val="000000"/>
          <w:sz w:val="20"/>
          <w:lang w:val="ru-RU"/>
        </w:rPr>
        <w:t>— старший сын и наследник бывшего вождя племени Зум-Зум, а ныне короля вновь образованного фирмой «Урия Свитмёрдер и сыновья» королевства Джигубрахии.</w:t>
      </w:r>
    </w:p>
    <w:p w14:paraId="5F22198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Школа, холодильники, радиоприемники, пылесос (пока что только в единственном экземпляре</w:t>
      </w:r>
      <w:r w:rsidRPr="00540E94">
        <w:rPr>
          <w:rFonts w:ascii="Verdana" w:hAnsi="Verdana"/>
          <w:color w:val="000000"/>
          <w:sz w:val="20"/>
        </w:rPr>
        <w:t> </w:t>
      </w:r>
      <w:r w:rsidRPr="00540E94">
        <w:rPr>
          <w:rFonts w:ascii="Verdana" w:hAnsi="Verdana"/>
          <w:color w:val="000000"/>
          <w:sz w:val="20"/>
          <w:lang w:val="ru-RU"/>
        </w:rPr>
        <w:t>— у короля), туземец</w:t>
      </w:r>
      <w:r w:rsidRPr="00540E94">
        <w:rPr>
          <w:rFonts w:ascii="Verdana" w:hAnsi="Verdana"/>
          <w:color w:val="000000"/>
          <w:sz w:val="20"/>
        </w:rPr>
        <w:t> </w:t>
      </w:r>
      <w:r w:rsidRPr="00540E94">
        <w:rPr>
          <w:rFonts w:ascii="Verdana" w:hAnsi="Verdana"/>
          <w:color w:val="000000"/>
          <w:sz w:val="20"/>
          <w:lang w:val="ru-RU"/>
        </w:rPr>
        <w:t>— воспитанник самого аристократического учебного заведения Пуритании, королевство вместо разрозненных племен</w:t>
      </w:r>
      <w:r w:rsidRPr="00540E94">
        <w:rPr>
          <w:rFonts w:ascii="Verdana" w:hAnsi="Verdana"/>
          <w:color w:val="000000"/>
          <w:sz w:val="20"/>
        </w:rPr>
        <w:t> </w:t>
      </w:r>
      <w:r w:rsidRPr="00540E94">
        <w:rPr>
          <w:rFonts w:ascii="Verdana" w:hAnsi="Verdana"/>
          <w:color w:val="000000"/>
          <w:sz w:val="20"/>
          <w:lang w:val="ru-RU"/>
        </w:rPr>
        <w:t>— все это там, где еще десяток лет назад люди жили в обстановке каменного века! Нет, право же, все шло в высшей степени благополучно. Не хватало только, как шутливо выразился один из влиятельных друзей господина Свитмёрдера-старшего, чтобы на архипелаге было сделано хотя бы одно научное открытие мирового значения.</w:t>
      </w:r>
    </w:p>
    <w:p w14:paraId="3A3AFF9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Эта шутка чуть не оказалась пророческой.</w:t>
      </w:r>
    </w:p>
    <w:p w14:paraId="046BA3F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В начале 1931 года доктор Сидней Бэрд, недавно законтрактованный на работу в больнице острова Бассанука, что в семи милях к северо-западу от острова Дурку, столкнулся с событиями, которые перевернули вверх дном его привычные </w:t>
      </w:r>
      <w:r w:rsidRPr="00540E94">
        <w:rPr>
          <w:rFonts w:ascii="Verdana" w:hAnsi="Verdana"/>
          <w:color w:val="000000"/>
          <w:sz w:val="20"/>
          <w:lang w:val="ru-RU"/>
        </w:rPr>
        <w:lastRenderedPageBreak/>
        <w:t>представления о восьмом отряде второго подкласса четвертого класса типа червей. Речь идет об отряде власоглавых</w:t>
      </w:r>
      <w:r w:rsidRPr="00540E94">
        <w:rPr>
          <w:rFonts w:ascii="Verdana" w:hAnsi="Verdana"/>
          <w:color w:val="000000"/>
          <w:sz w:val="20"/>
        </w:rPr>
        <w:t> </w:t>
      </w:r>
      <w:r w:rsidRPr="00540E94">
        <w:rPr>
          <w:rFonts w:ascii="Verdana" w:hAnsi="Verdana"/>
          <w:color w:val="000000"/>
          <w:sz w:val="20"/>
          <w:lang w:val="ru-RU"/>
        </w:rPr>
        <w:t>— точнее, о трихинелле, или, как ее называют чаще, рихине, относящейся к семейству трихин.</w:t>
      </w:r>
    </w:p>
    <w:p w14:paraId="307CF97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За несколько дней до этого в больницу был доставлен в тяжелом состоянии один из старейшин местного племени Сой с признаками болезни, напоминающей брюшной тиф. Несмотря на все принятые меры, больной умер В этой печальной истории само по себе не было ничего из ряда вон выходящего, если бы за последние две недели это не был уже пятый случай смерти от брюшного тифа. Во всех пяти случаях, по какому-то удивительному совпадению, жертвами оказались исключительно старейшины племени Сой</w:t>
      </w:r>
      <w:r w:rsidRPr="00540E94">
        <w:rPr>
          <w:rFonts w:ascii="Verdana" w:hAnsi="Verdana"/>
          <w:color w:val="000000"/>
          <w:sz w:val="20"/>
        </w:rPr>
        <w:t> </w:t>
      </w:r>
      <w:r w:rsidRPr="00540E94">
        <w:rPr>
          <w:rFonts w:ascii="Verdana" w:hAnsi="Verdana"/>
          <w:color w:val="000000"/>
          <w:sz w:val="20"/>
          <w:lang w:val="ru-RU"/>
        </w:rPr>
        <w:t>— народ влиятельный, чрезвычайно нужный для поддержания дисциплины и порядка на важном строительстве портовой электростанции.</w:t>
      </w:r>
    </w:p>
    <w:p w14:paraId="457C1F4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Администрация не на шутку всполошилась. Возникло подозрение, что никакого брюшного тифа здесь не было, а что люди племени Сой, недовольные старейшинами, гонявшими их на изнурительные работы, подсыпали им в пищу яд.</w:t>
      </w:r>
    </w:p>
    <w:p w14:paraId="45C9C69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Немедленно вскрыли покойного старейшину, но ни яда, ни брюшнотифозных бактерий не обнаружили. Зато в мышцах его тела были найдены еще не инкапсулированные трихины, а в кишечнике</w:t>
      </w:r>
      <w:r w:rsidRPr="00540E94">
        <w:rPr>
          <w:rFonts w:ascii="Verdana" w:hAnsi="Verdana"/>
          <w:color w:val="000000"/>
          <w:sz w:val="20"/>
        </w:rPr>
        <w:t> </w:t>
      </w:r>
      <w:r w:rsidRPr="00540E94">
        <w:rPr>
          <w:rFonts w:ascii="Verdana" w:hAnsi="Verdana"/>
          <w:color w:val="000000"/>
          <w:sz w:val="20"/>
          <w:lang w:val="ru-RU"/>
        </w:rPr>
        <w:t>— множество половозрелых особей этого же червя.</w:t>
      </w:r>
    </w:p>
    <w:p w14:paraId="68D4146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Той же ночью тайком, чтобы не оскорблять религиозных чувств туземцев, сняли с погребальных вышек остальных четырех старейшин, вскрыли и обнаружили в их мышцах те же трихины, но уже успевшие обрасти известковыми капсулами.</w:t>
      </w:r>
    </w:p>
    <w:p w14:paraId="2B1F77D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Теперь уже нетрудно было догадаться, что все пятеро старейшин погибли не от яда и не от брюшного тифа, а от заражения трихинами в результате потребления трихинозного мяса свиней.</w:t>
      </w:r>
    </w:p>
    <w:p w14:paraId="7144D3A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Но тут-то и началось самое удивительное, Не было никаких оснований предполагать, что покойные не только накануне своего смертельного заболевания, но и вообще когда бы то ни было в их жизни отведали хоть самый крошечный кусочек свинины: ни в диком, ни в одомашненном виде свиньи никогда на архипелаге Блаженного Нонсенса не водились.</w:t>
      </w:r>
    </w:p>
    <w:p w14:paraId="7877E2F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Между тем последние семьдесят лет считалось, на основании ряда опытов Пенкерта, Лейкарта и Вирхова, твердо доказанным, что единственным путем заражения человека трихинами является потребление трихинозной свинины.</w:t>
      </w:r>
    </w:p>
    <w:p w14:paraId="2A4AF3F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Самые тщательные обследования, произведенные доктором Бэрдом, неоднократные и подробнейшие опросы членов семей умерших начисто исключили возможность того пути заражения трихинами, который наука до сего дня считала единственным.</w:t>
      </w:r>
    </w:p>
    <w:p w14:paraId="187E73F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Перед молодым доктором, лишенным у себя на родине доступа к научной работе, таким образом, неожиданно открылась возможность первостепенного научного открытия. Ясно было, что заражение произошло каким-то другим, пока еще неизвестным путем. И именно ему, доктору Сиднею Бэрду, выпало счастье заняться этим многообещающим исследованием.</w:t>
      </w:r>
    </w:p>
    <w:p w14:paraId="4634BDA0"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 будем винить молодого доктора за то, что он скрыл волновавшую его загадку от своих коллег. Он боялся соперников. Он боялся, что у него украдут единственную возможность пробиться в науку. Поэтому он промолчал, ограничившись актом вскрытия, где было без всяких толкований засвидетельствовано, что смерть во всех пяти случаях произошла от трихин. Администрацию, не блиставшую особыми познаниями в области учения о паразитических нематодах, вполне удовлетворило, что старейшины погибли не от руки своих соплеменников.</w:t>
      </w:r>
    </w:p>
    <w:p w14:paraId="705B819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 могло быть речи и о том, чтобы заявить хозяевам фирмы о возникшей научной проблеме и просить разрешения и средств для ее разработки. Целый ряд обстоятельств говорил о том, что все это кончилось бы в лучшем случае презрительным отказом, в худшем</w:t>
      </w:r>
      <w:r w:rsidRPr="00540E94">
        <w:rPr>
          <w:rFonts w:ascii="Verdana" w:hAnsi="Verdana"/>
          <w:color w:val="000000"/>
          <w:sz w:val="20"/>
        </w:rPr>
        <w:t> </w:t>
      </w:r>
      <w:r w:rsidRPr="00540E94">
        <w:rPr>
          <w:rFonts w:ascii="Verdana" w:hAnsi="Verdana"/>
          <w:color w:val="000000"/>
          <w:sz w:val="20"/>
          <w:lang w:val="ru-RU"/>
        </w:rPr>
        <w:t>— увольнением с работы. Поэтому доктор Бэрд решил заняться разведкой путей заражения трихинами пятерых старейшин племени Сой самостоятельно и в глубоко секретном порядке.</w:t>
      </w:r>
    </w:p>
    <w:p w14:paraId="0188196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 скроем, он почувствовал облегчение, узнав, что потребление копченой и консервированной свинины так же неизвестно людям племени Сой, как и свежей. Тайна, к великому его удовлетворению, оставалась тайной.</w:t>
      </w:r>
    </w:p>
    <w:p w14:paraId="5D42AB0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lastRenderedPageBreak/>
        <w:t>Анализы местной питьевой воды, как он и предполагал с самого начала, не дали никаких признаков трихин, ни инкапсулированных, ни неинкапсулированных. Десятки анализов почвы, взятой поблизости хижин, в которых проживали покойные, также не навели его хотя бы на малейший след заразы. Тогда доктор Бэрд, потратив на это несколько недель, стал под разными предлогами посещать семьи злосчастных старейшин, вошел к ним в доверие и стал с ними вести задушевные беседы на разные житейские темы. И здесь ему удалось выведать, что старейшины племени</w:t>
      </w:r>
      <w:r w:rsidRPr="00540E94">
        <w:rPr>
          <w:rFonts w:ascii="Verdana" w:hAnsi="Verdana"/>
          <w:color w:val="000000"/>
          <w:sz w:val="20"/>
        </w:rPr>
        <w:t> </w:t>
      </w:r>
      <w:r w:rsidRPr="00540E94">
        <w:rPr>
          <w:rFonts w:ascii="Verdana" w:hAnsi="Verdana"/>
          <w:color w:val="000000"/>
          <w:sz w:val="20"/>
          <w:lang w:val="ru-RU"/>
        </w:rPr>
        <w:t>— люди особенные; что мудрость и сила их требует особого и повседневного подкрепления; что служит этой высокой цели особое их питание; что если рядовым людям племени Сой за глаза достаточно поесть изредка собачьего мяса, то старейшинам, а тем более вождю племени, собачьего мяса недостаточно. Все попытки доктора Бэрда выяснить, какое же именно питание является преимущественным правом верхушки племени, наталкивалось на испуганное молчание собеседников.</w:t>
      </w:r>
    </w:p>
    <w:p w14:paraId="61A810F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Оставался еще один путь, по которому можно было выяснить этот вопрос. Существовал у племени Сой, как, впрочем, и у всех остальных племен архипелага, освященный тысячелетней давностью обычай. Устраивая покойника на погребальной вышке, родные обеспечивали его всем необходимым для будущей, потусторонней жизни. Рядом с ним клали его оружие, но не всегда, а только если он был неискусным в изготовлении оружия. Другое дело посуда. Изготовление посуды было делом женщин. Мужчине было неприлично заниматься изготовлением сосудов. Поэтому считалось необходимым обеспечивать умершего достаточным количеством посуды, и именно той, которой он при жизни пользовался.</w:t>
      </w:r>
    </w:p>
    <w:p w14:paraId="07A0E9B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Теперь, когда фирма «Урия Свитмёрдер и сыновья» завела в Пуритании собственный завод эмалированной посуды, все чаще сопровождали туземцев архипелага в их последний путь не неуклюжие и хрупкие изделия из плетеных прутьев, обмазанных глиной, а изящные и прочные изделия упомянутого завода.</w:t>
      </w:r>
    </w:p>
    <w:p w14:paraId="43320A1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 вот доктор Бэрд рискнул как-то ночью взобраться на одну из мрачных вышек, вызывавших суеверный ужас не только у туземцев, но и у местных белых надсмотрщиков. Он нащупал большую эмалированную кастрюлю, накрепко привязанную к жердям, чтобы ее не сдуло ветром, и наскреб из нее кучку застывших остатков пищи, которой питался покойный старейшина. Не откладывая до завтра, он сразу заперся в своей крохотной лаборатории.</w:t>
      </w:r>
    </w:p>
    <w:p w14:paraId="71B9BF3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Исследование остатков пищи под микроскопом заняло у доктора не менее часа</w:t>
      </w:r>
      <w:r w:rsidRPr="00540E94">
        <w:rPr>
          <w:rFonts w:ascii="Verdana" w:hAnsi="Verdana"/>
          <w:color w:val="000000"/>
          <w:sz w:val="20"/>
        </w:rPr>
        <w:t> </w:t>
      </w:r>
      <w:r w:rsidRPr="00540E94">
        <w:rPr>
          <w:rFonts w:ascii="Verdana" w:hAnsi="Verdana"/>
          <w:color w:val="000000"/>
          <w:sz w:val="20"/>
          <w:lang w:val="ru-RU"/>
        </w:rPr>
        <w:t xml:space="preserve">— не потому, что это была какая-то особенно сложная работа, а потому, что Бэрд, у которого от ужаса встали волосы дыбом, долгое время никак не мог заставить себя поверить микроскопу. И все же он должен был наконец признать, что он не ошибается, что микроскоп не обманывает его. На стекле, под объективом микроскопа, лежало пораженное трихинами волокно </w:t>
      </w:r>
      <w:r w:rsidRPr="00540E94">
        <w:rPr>
          <w:rFonts w:ascii="Verdana" w:hAnsi="Verdana"/>
          <w:i/>
          <w:iCs/>
          <w:color w:val="000000"/>
          <w:sz w:val="20"/>
          <w:lang w:val="ru-RU"/>
        </w:rPr>
        <w:t>человеческой мышцы</w:t>
      </w:r>
      <w:r w:rsidRPr="00540E94">
        <w:rPr>
          <w:rFonts w:ascii="Verdana" w:hAnsi="Verdana"/>
          <w:color w:val="000000"/>
          <w:sz w:val="20"/>
          <w:lang w:val="ru-RU"/>
        </w:rPr>
        <w:t xml:space="preserve"> …</w:t>
      </w:r>
    </w:p>
    <w:p w14:paraId="7DE976E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Теперь все становилось на место. Наука не ошибалась, утверждая, что единственным путем заражения человека трихинами является потребление зараженной свинины. Другой возможный путь казался для человека абсолютно невозможным; для этого человек должен съесть человека, в мышцах которого после перенесенной им болезни, вызванной заражением трихинозной свининой, сохранились в известковых капсулах трихины.</w:t>
      </w:r>
    </w:p>
    <w:p w14:paraId="008422C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Бэрд вспомнил, как он вместе со всеми остальными студентами смеялся, когда хитро улыбавшийся профессор говорил об этой второй, фантастической возможности.</w:t>
      </w:r>
    </w:p>
    <w:p w14:paraId="6836636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 вот он сейчас столкнулся именно с таким, казавшимся ему фантастическим, случаем. И даже не со случаем, а, случаями. Потому что их было, по крайней мере, пять.</w:t>
      </w:r>
    </w:p>
    <w:p w14:paraId="098FB0E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Почему же он никогда и ни от кого не слышал до сих пор ни слова о том, что на острове, а может быть, и на всем архипелаге существует самое настоящее людоедство? Неужели за одиннадцать лет существования концессии фирмы «Урия Свитмёрдер и сыновья» ни хозяева фирмы, ни их многочисленные служащие не заметили, что у них под носом (один из умерших старейшин жил на расстоянии не больше ста шагов от конторы строительства порта) люди занимаются людоедством?</w:t>
      </w:r>
    </w:p>
    <w:p w14:paraId="6883188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Сидней Бэрд не мог этому поверить. Он успел отлично ознакомиться с работой местной администрации и был уверен, что от ее внимания не ускользала ни одна </w:t>
      </w:r>
      <w:r w:rsidRPr="00540E94">
        <w:rPr>
          <w:rFonts w:ascii="Verdana" w:hAnsi="Verdana"/>
          <w:color w:val="000000"/>
          <w:sz w:val="20"/>
          <w:lang w:val="ru-RU"/>
        </w:rPr>
        <w:lastRenderedPageBreak/>
        <w:t>подробность жизни туземцев, особенно таких видных и нужных, как старейшины племен. Значит, фирма знает о существовании людоедства, но смотрит на него сквозь пальцы?</w:t>
      </w:r>
    </w:p>
    <w:p w14:paraId="08503E1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После бессонной ночи доктор Бэрд окончательно понял, что здесь, на архипелаге, на котором он по контракту должен отработать еще полтора года, ему, если он ценит свою жизнь, следует молчать, вести себя как всегда и продолжать расследование. С исследованием, увы, приходилось распрощаться. С научной точки зрения все стало абсолютно ясно, во всяком случае, с точки зрения естественных наук. Теперь нужно было узнать, каким образом попали в лапы к людоедам их несчастные жертвы. А это, скорее всего, относилось уже к области наук социальных.</w:t>
      </w:r>
    </w:p>
    <w:p w14:paraId="096A024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Итак, людоеды поплатились, съев людей, зараженных трихинами. Это, во всяком случае, не были люди племени Сой Каннибалы никогда не трогают своих соплеменников. Тем более, что никто из людей племени Сой никогда не ел свинины Не употребляли свинины и люди других племен архипелага. Кто же были жертвы пятерых умерших старейшин? Были ли они уроженцы архипелага или привозились откуда-то извне? А если они были местного происхождения, то каким образом они заразились трихинами?</w:t>
      </w:r>
    </w:p>
    <w:p w14:paraId="42E5E0B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Этим вопросам доктор Сидней Бэрд посвятил весь свой досуг до истечения срока его контракта. Несмотря на выгодные условия, которые предлагала ему фирма, он не остался на архипелаге, а с первым пароходом компании отбыл в Пуританию. Будучи человеком молодым, он обладал и горячностью и наивностью, свойственными в большинстве случаев людям его возраста. Как человек горячий, он, не успев распаковать чемоданы, заперся в своем номере в гостинице и в течение всей ночи напролет писал отчет об итогах произведенного им расследования.</w:t>
      </w:r>
    </w:p>
    <w:p w14:paraId="07EAA98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Как человек наивный, Бэрд не придумал ничего умнее, как отправиться просить приема у министра колоний, чтобы раскрыть ему глаза на порядки, существующие на архипелаге Блаженного Нонсенса. Однако по дороге в министерство он случайно встретился со своим приятелем по университету, неглупым и неплохим парнем с железной журналистской хваткой, местным корреспондентом одной из немногих порядочных пуританийских газет.</w:t>
      </w:r>
    </w:p>
    <w:p w14:paraId="507703E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19F8EA93" w14:textId="77777777" w:rsidR="00B17BFB" w:rsidRDefault="00B17BFB" w:rsidP="00B17BFB">
      <w:pPr>
        <w:pStyle w:val="Heading6"/>
        <w:keepNext w:val="0"/>
        <w:keepLines w:val="0"/>
        <w:suppressAutoHyphens/>
        <w:spacing w:before="0" w:line="240" w:lineRule="auto"/>
        <w:jc w:val="both"/>
        <w:rPr>
          <w:rFonts w:ascii="Verdana" w:hAnsi="Verdana"/>
          <w:i w:val="0"/>
          <w:iCs w:val="0"/>
          <w:color w:val="000000"/>
          <w:sz w:val="20"/>
        </w:rPr>
      </w:pPr>
    </w:p>
    <w:p w14:paraId="00DD768F" w14:textId="2F20D786" w:rsidR="00A77AA5" w:rsidRPr="00B17BFB"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B17BFB">
        <w:rPr>
          <w:rFonts w:ascii="Verdana" w:hAnsi="Verdana"/>
          <w:i w:val="0"/>
          <w:iCs w:val="0"/>
          <w:color w:val="000000"/>
          <w:sz w:val="20"/>
        </w:rPr>
        <w:t>IV</w:t>
      </w:r>
    </w:p>
    <w:p w14:paraId="4B1A03E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4015428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Доктор Бэрд благоразумно послушался своего приятеля и не пошел раскрывать глаза министру колоний.</w:t>
      </w:r>
    </w:p>
    <w:p w14:paraId="0AA56F5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Вместо этого в газете, которую представлял в Пуритании приятель Бэрда, и в местном «Рабочем слове» одновременно появилась за подписью доктора Сиднея Бэрда статья, которая произвела впечатление разорвавшейся бомбы. Она называлась «Цифры, которые обжигают сердца». Под заголовком было на всю ширину полосы крупно набрано: «ЧЕСТНЫЕ ЛЮДИ, ЗНАЮЩИЕ ЧЕТЫРЕ ДЕЙСТВИЯ АРИФМЕТИКИ, ВОЗЬМИТЕ КАРАНДАШ И ПОДСЧИТЫВАЙТЕ ВМЕСТЕ СО МНОЙ!»</w:t>
      </w:r>
    </w:p>
    <w:p w14:paraId="07ADF91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Статья начиналась довольно сухо:</w:t>
      </w:r>
    </w:p>
    <w:p w14:paraId="383A751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«Всего несколько цифр. Я их взял из официальных отчетов, которые в разное время посылала в министерство колоний компания „Урия Свитмёрдер и сыновья“, имеющая с 1919 года концессию на освоение естественных богатств архипелага Блаженного Нонсенса и строительство на нем ряда военно-морских сооружений.</w:t>
      </w:r>
    </w:p>
    <w:p w14:paraId="35AB165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Население всех семнадцати островов архипелага составляло на 1 января 1920 года . . . . .</w:t>
      </w:r>
      <w:r w:rsidRPr="00540E94">
        <w:rPr>
          <w:rFonts w:ascii="Verdana" w:hAnsi="Verdana"/>
          <w:color w:val="000000"/>
          <w:sz w:val="20"/>
        </w:rPr>
        <w:t> </w:t>
      </w:r>
      <w:r w:rsidRPr="00540E94">
        <w:rPr>
          <w:rFonts w:ascii="Verdana" w:hAnsi="Verdana"/>
          <w:color w:val="000000"/>
          <w:sz w:val="20"/>
          <w:lang w:val="ru-RU"/>
        </w:rPr>
        <w:t>63</w:t>
      </w:r>
      <w:r w:rsidRPr="00540E94">
        <w:rPr>
          <w:rFonts w:ascii="Verdana" w:hAnsi="Verdana"/>
          <w:color w:val="000000"/>
          <w:sz w:val="20"/>
        </w:rPr>
        <w:t> </w:t>
      </w:r>
      <w:r w:rsidRPr="00540E94">
        <w:rPr>
          <w:rFonts w:ascii="Verdana" w:hAnsi="Verdana"/>
          <w:color w:val="000000"/>
          <w:sz w:val="20"/>
          <w:lang w:val="ru-RU"/>
        </w:rPr>
        <w:t>000</w:t>
      </w:r>
      <w:r w:rsidRPr="00540E94">
        <w:rPr>
          <w:rFonts w:ascii="Verdana" w:hAnsi="Verdana"/>
          <w:color w:val="000000"/>
          <w:sz w:val="20"/>
        </w:rPr>
        <w:t> </w:t>
      </w:r>
      <w:r w:rsidRPr="00540E94">
        <w:rPr>
          <w:rFonts w:ascii="Verdana" w:hAnsi="Verdana"/>
          <w:color w:val="000000"/>
          <w:sz w:val="20"/>
          <w:lang w:val="ru-RU"/>
        </w:rPr>
        <w:t>чел.</w:t>
      </w:r>
    </w:p>
    <w:p w14:paraId="7F844A9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Родилось с 1920 по 1931 год включительно</w:t>
      </w:r>
      <w:r w:rsidRPr="00540E94">
        <w:rPr>
          <w:rFonts w:ascii="Verdana" w:hAnsi="Verdana"/>
          <w:color w:val="000000"/>
          <w:sz w:val="20"/>
        </w:rPr>
        <w:t> </w:t>
      </w:r>
      <w:r w:rsidRPr="00540E94">
        <w:rPr>
          <w:rFonts w:ascii="Verdana" w:hAnsi="Verdana"/>
          <w:color w:val="000000"/>
          <w:sz w:val="20"/>
          <w:lang w:val="ru-RU"/>
        </w:rPr>
        <w:t>. . . . .</w:t>
      </w:r>
      <w:r w:rsidRPr="00540E94">
        <w:rPr>
          <w:rFonts w:ascii="Verdana" w:hAnsi="Verdana"/>
          <w:color w:val="000000"/>
          <w:sz w:val="20"/>
        </w:rPr>
        <w:t> </w:t>
      </w:r>
      <w:r w:rsidRPr="00540E94">
        <w:rPr>
          <w:rFonts w:ascii="Verdana" w:hAnsi="Verdana"/>
          <w:color w:val="000000"/>
          <w:sz w:val="20"/>
          <w:lang w:val="ru-RU"/>
        </w:rPr>
        <w:t>15</w:t>
      </w:r>
      <w:r w:rsidRPr="00540E94">
        <w:rPr>
          <w:rFonts w:ascii="Verdana" w:hAnsi="Verdana"/>
          <w:color w:val="000000"/>
          <w:sz w:val="20"/>
        </w:rPr>
        <w:t> </w:t>
      </w:r>
      <w:r w:rsidRPr="00540E94">
        <w:rPr>
          <w:rFonts w:ascii="Verdana" w:hAnsi="Verdana"/>
          <w:color w:val="000000"/>
          <w:sz w:val="20"/>
          <w:lang w:val="ru-RU"/>
        </w:rPr>
        <w:t>500</w:t>
      </w:r>
      <w:r w:rsidRPr="00540E94">
        <w:rPr>
          <w:rFonts w:ascii="Verdana" w:hAnsi="Verdana"/>
          <w:color w:val="000000"/>
          <w:sz w:val="20"/>
        </w:rPr>
        <w:t> </w:t>
      </w:r>
      <w:r w:rsidRPr="00540E94">
        <w:rPr>
          <w:rFonts w:ascii="Verdana" w:hAnsi="Verdana"/>
          <w:color w:val="000000"/>
          <w:sz w:val="20"/>
          <w:lang w:val="ru-RU"/>
        </w:rPr>
        <w:t>чел.</w:t>
      </w:r>
    </w:p>
    <w:p w14:paraId="112F486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Умерло от малярии, дизентерии, брюшного тифа и других эпидемических заболеваний на предприятиях компании, а также задавлено обрушившимися деревьями на лесосеках в тот же период</w:t>
      </w:r>
      <w:r w:rsidRPr="00540E94">
        <w:rPr>
          <w:rFonts w:ascii="Verdana" w:hAnsi="Verdana"/>
          <w:color w:val="000000"/>
          <w:sz w:val="20"/>
        </w:rPr>
        <w:t> </w:t>
      </w:r>
      <w:r w:rsidRPr="00540E94">
        <w:rPr>
          <w:rFonts w:ascii="Verdana" w:hAnsi="Verdana"/>
          <w:color w:val="000000"/>
          <w:sz w:val="20"/>
          <w:lang w:val="ru-RU"/>
        </w:rPr>
        <w:t>. . . . .</w:t>
      </w:r>
      <w:r w:rsidRPr="00540E94">
        <w:rPr>
          <w:rFonts w:ascii="Verdana" w:hAnsi="Verdana"/>
          <w:color w:val="000000"/>
          <w:sz w:val="20"/>
        </w:rPr>
        <w:t> </w:t>
      </w:r>
      <w:r w:rsidRPr="00540E94">
        <w:rPr>
          <w:rFonts w:ascii="Verdana" w:hAnsi="Verdana"/>
          <w:color w:val="000000"/>
          <w:sz w:val="20"/>
          <w:lang w:val="ru-RU"/>
        </w:rPr>
        <w:t>34</w:t>
      </w:r>
      <w:r w:rsidRPr="00540E94">
        <w:rPr>
          <w:rFonts w:ascii="Verdana" w:hAnsi="Verdana"/>
          <w:color w:val="000000"/>
          <w:sz w:val="20"/>
        </w:rPr>
        <w:t> </w:t>
      </w:r>
      <w:r w:rsidRPr="00540E94">
        <w:rPr>
          <w:rFonts w:ascii="Verdana" w:hAnsi="Verdana"/>
          <w:color w:val="000000"/>
          <w:sz w:val="20"/>
          <w:lang w:val="ru-RU"/>
        </w:rPr>
        <w:t>200</w:t>
      </w:r>
      <w:r w:rsidRPr="00540E94">
        <w:rPr>
          <w:rFonts w:ascii="Verdana" w:hAnsi="Verdana"/>
          <w:color w:val="000000"/>
          <w:sz w:val="20"/>
        </w:rPr>
        <w:t> </w:t>
      </w:r>
      <w:r w:rsidRPr="00540E94">
        <w:rPr>
          <w:rFonts w:ascii="Verdana" w:hAnsi="Verdana"/>
          <w:color w:val="000000"/>
          <w:sz w:val="20"/>
          <w:lang w:val="ru-RU"/>
        </w:rPr>
        <w:t>чел.</w:t>
      </w:r>
    </w:p>
    <w:p w14:paraId="5DFA138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От старости и неэпидемических болезней умерло за то же время</w:t>
      </w:r>
      <w:r w:rsidRPr="00540E94">
        <w:rPr>
          <w:rFonts w:ascii="Verdana" w:hAnsi="Verdana"/>
          <w:color w:val="000000"/>
          <w:sz w:val="20"/>
        </w:rPr>
        <w:t> </w:t>
      </w:r>
      <w:r w:rsidRPr="00540E94">
        <w:rPr>
          <w:rFonts w:ascii="Verdana" w:hAnsi="Verdana"/>
          <w:color w:val="000000"/>
          <w:sz w:val="20"/>
          <w:lang w:val="ru-RU"/>
        </w:rPr>
        <w:t>. . . . .</w:t>
      </w:r>
      <w:r w:rsidRPr="00540E94">
        <w:rPr>
          <w:rFonts w:ascii="Verdana" w:hAnsi="Verdana"/>
          <w:color w:val="000000"/>
          <w:sz w:val="20"/>
        </w:rPr>
        <w:t> </w:t>
      </w:r>
      <w:r w:rsidRPr="00540E94">
        <w:rPr>
          <w:rFonts w:ascii="Verdana" w:hAnsi="Verdana"/>
          <w:color w:val="000000"/>
          <w:sz w:val="20"/>
          <w:lang w:val="ru-RU"/>
        </w:rPr>
        <w:t>4100</w:t>
      </w:r>
      <w:r w:rsidRPr="00540E94">
        <w:rPr>
          <w:rFonts w:ascii="Verdana" w:hAnsi="Verdana"/>
          <w:color w:val="000000"/>
          <w:sz w:val="20"/>
        </w:rPr>
        <w:t> </w:t>
      </w:r>
      <w:r w:rsidRPr="00540E94">
        <w:rPr>
          <w:rFonts w:ascii="Verdana" w:hAnsi="Verdana"/>
          <w:color w:val="000000"/>
          <w:sz w:val="20"/>
          <w:lang w:val="ru-RU"/>
        </w:rPr>
        <w:t>чел.</w:t>
      </w:r>
    </w:p>
    <w:p w14:paraId="5DCCEA8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Возьмем себя в руки, сдержим справедливое возмущение по поводу ужасающей смертности, за которую целиком несет ответственность компания „Урия Свитмёрдер и сыновья“. Давайте уясним для себя, сколько же при учете приведенных выше цифр должно насчитывать туземное население архипелага Блаженного Нонсенса на 1 января текущего года?</w:t>
      </w:r>
    </w:p>
    <w:p w14:paraId="194E22E0"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lastRenderedPageBreak/>
        <w:t>Для этого нам не потребуется ни комптометр, ни арифмометр, ни логарифмическая линейка. Позовите вашего младшего сынишку, и если он владеет немудрящим искусством сложения и вычитания, он вам сразу подобьет итог: сорок тысяч двести.</w:t>
      </w:r>
    </w:p>
    <w:p w14:paraId="659C991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Почему же в сведениях о численности туземного населения, представленных недавно фирмой „Урия Свитмёрдер и сыновья“, значится цифра, меньшая только что полученного нами итога почти на десять тысяч человек</w:t>
      </w:r>
      <w:r w:rsidRPr="00540E94">
        <w:rPr>
          <w:rFonts w:ascii="Verdana" w:hAnsi="Verdana"/>
          <w:color w:val="000000"/>
          <w:sz w:val="20"/>
        </w:rPr>
        <w:t> </w:t>
      </w:r>
      <w:r w:rsidRPr="00540E94">
        <w:rPr>
          <w:rFonts w:ascii="Verdana" w:hAnsi="Verdana"/>
          <w:color w:val="000000"/>
          <w:sz w:val="20"/>
          <w:lang w:val="ru-RU"/>
        </w:rPr>
        <w:t>— точнее, на девять тысяч семьсот пятьдесят человек?</w:t>
      </w:r>
    </w:p>
    <w:p w14:paraId="43A98CD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Эти недостающие десять тысяч значатся в сводке компании под рубрикой „эмигрировавшие с архипелага“.</w:t>
      </w:r>
    </w:p>
    <w:p w14:paraId="5A8C5E7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Где, кто, куда эмигрировал с островов архипелага Блаженного Нонсенса? На каких средствах передвижения? И на какие средства?</w:t>
      </w:r>
    </w:p>
    <w:p w14:paraId="5610863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Ни одно судно, зафрахтованное компанией за все время существования концессии, не увезло на своем борту ни единого туземца. Никак нельзя обвинить в этом и корабли флота Пуритании. А других судов ни разу за последние тринадцать лет не видела ни одна из бухт архипелага. Разыщите на земном шаре, на всех его материках, островах, морях и океанах хоть одного туземца, переселившегося с архипелага Блаженного Нонсенса (кроме, конечно, принца Оливера Джигу-браху), и я торжественно обязуюсь отдать нашедшему все мои сбережения, сделанные за время службы у компании Свитмёрдера. Но я, право же, ничем не рискую. Вы нигде и никогда не обнаружите следов этих десяти тысяч таинственных эмигрантов. Только мне привелось полтора года назад натолкнуться на следы одного из этих несчастных. Знаете, где я обнаружил эти следы? На внутренней стенке эмалированной кастрюли…»</w:t>
      </w:r>
    </w:p>
    <w:p w14:paraId="52FAED4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Дальше следовал рассказ доктора Бэрда о событиях, нам уже известных, и о том, как он полтора года кропотливо и со всеми необходимыми мерами предосторожности расшифровывал тайну происхождения людей, съеденных старейшинами племени Сой, и как все нити привели его к «лесосеке №</w:t>
      </w:r>
      <w:r w:rsidRPr="00540E94">
        <w:rPr>
          <w:rFonts w:ascii="Verdana" w:hAnsi="Verdana"/>
          <w:color w:val="000000"/>
          <w:sz w:val="20"/>
        </w:rPr>
        <w:t> </w:t>
      </w:r>
      <w:r w:rsidRPr="00540E94">
        <w:rPr>
          <w:rFonts w:ascii="Verdana" w:hAnsi="Verdana"/>
          <w:color w:val="000000"/>
          <w:sz w:val="20"/>
          <w:lang w:val="ru-RU"/>
        </w:rPr>
        <w:t>8» и в конечном счете</w:t>
      </w:r>
      <w:r w:rsidRPr="00540E94">
        <w:rPr>
          <w:rFonts w:ascii="Verdana" w:hAnsi="Verdana"/>
          <w:color w:val="000000"/>
          <w:sz w:val="20"/>
        </w:rPr>
        <w:t> </w:t>
      </w:r>
      <w:r w:rsidRPr="00540E94">
        <w:rPr>
          <w:rFonts w:ascii="Verdana" w:hAnsi="Verdana"/>
          <w:color w:val="000000"/>
          <w:sz w:val="20"/>
          <w:lang w:val="ru-RU"/>
        </w:rPr>
        <w:t>— к главной конторе компании и младшему сыну Свитмёрдера Джем-су, который ведал этой страшной «лесосекой».</w:t>
      </w:r>
    </w:p>
    <w:p w14:paraId="7F6CFD0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«Если все, что приносит несметные прибыли какой бы то ни было ценой, есть проявление свободного предпринимательского гения,</w:t>
      </w:r>
      <w:r w:rsidRPr="00540E94">
        <w:rPr>
          <w:rFonts w:ascii="Verdana" w:hAnsi="Verdana"/>
          <w:color w:val="000000"/>
          <w:sz w:val="20"/>
        </w:rPr>
        <w:t> </w:t>
      </w:r>
      <w:r w:rsidRPr="00540E94">
        <w:rPr>
          <w:rFonts w:ascii="Verdana" w:hAnsi="Verdana"/>
          <w:color w:val="000000"/>
          <w:sz w:val="20"/>
          <w:lang w:val="ru-RU"/>
        </w:rPr>
        <w:t>— продолжал доктор Бэрд,</w:t>
      </w:r>
      <w:r w:rsidRPr="00540E94">
        <w:rPr>
          <w:rFonts w:ascii="Verdana" w:hAnsi="Verdana"/>
          <w:color w:val="000000"/>
          <w:sz w:val="20"/>
        </w:rPr>
        <w:t> </w:t>
      </w:r>
      <w:r w:rsidRPr="00540E94">
        <w:rPr>
          <w:rFonts w:ascii="Verdana" w:hAnsi="Verdana"/>
          <w:color w:val="000000"/>
          <w:sz w:val="20"/>
          <w:lang w:val="ru-RU"/>
        </w:rPr>
        <w:t>— то „лесосека №</w:t>
      </w:r>
      <w:r w:rsidRPr="00540E94">
        <w:rPr>
          <w:rFonts w:ascii="Verdana" w:hAnsi="Verdana"/>
          <w:color w:val="000000"/>
          <w:sz w:val="20"/>
        </w:rPr>
        <w:t> </w:t>
      </w:r>
      <w:r w:rsidRPr="00540E94">
        <w:rPr>
          <w:rFonts w:ascii="Verdana" w:hAnsi="Verdana"/>
          <w:color w:val="000000"/>
          <w:sz w:val="20"/>
          <w:lang w:val="ru-RU"/>
        </w:rPr>
        <w:t>8“ является высшим его колониальным достижением. Представьте себе обширную поляну, вырубленную в девственном тропическом лесу. На ней четыре ряда легких домиков, каждый на восемь</w:t>
      </w:r>
      <w:r w:rsidRPr="00540E94">
        <w:rPr>
          <w:rFonts w:ascii="Verdana" w:hAnsi="Verdana"/>
          <w:color w:val="000000"/>
          <w:sz w:val="20"/>
        </w:rPr>
        <w:t> </w:t>
      </w:r>
      <w:r w:rsidRPr="00540E94">
        <w:rPr>
          <w:rFonts w:ascii="Verdana" w:hAnsi="Verdana"/>
          <w:color w:val="000000"/>
          <w:sz w:val="20"/>
          <w:lang w:val="ru-RU"/>
        </w:rPr>
        <w:t>— десять жильцов, вся работа которых заключается в том, чтобы ничего не делать, питаться до отвалу жирной и сытной пищей и толстеть, толстеть, толстеть. Начальник и научный руководитель „лесосеки“, доктор философии Геттингенского университета Гуго Шакт, каждодневно и подробно обсуждает с шефом-поваром „лесосеки“ меню блюд, которыми будут кормить „наших толстяков“, чтобы они быстрее и побольше нагуливали жир. „Лесосека №</w:t>
      </w:r>
      <w:r w:rsidRPr="00540E94">
        <w:rPr>
          <w:rFonts w:ascii="Verdana" w:hAnsi="Verdana"/>
          <w:color w:val="000000"/>
          <w:sz w:val="20"/>
        </w:rPr>
        <w:t> </w:t>
      </w:r>
      <w:r w:rsidRPr="00540E94">
        <w:rPr>
          <w:rFonts w:ascii="Verdana" w:hAnsi="Verdana"/>
          <w:color w:val="000000"/>
          <w:sz w:val="20"/>
          <w:lang w:val="ru-RU"/>
        </w:rPr>
        <w:t>8“ пополняется новыми питомцами обычно с началом сезона дождей, когда значительная часть туземцев по условиям погоды не может быть использована на работах компании. Да, все население „лесосеки“, кроме администрации, состоит из людей, которых вожди и старейшины их племени передали на откорм „лесосеке“ с тем, чтобы вместо них получить потучневших, более лакомых,</w:t>
      </w:r>
      <w:r w:rsidRPr="00540E94">
        <w:rPr>
          <w:rFonts w:ascii="Verdana" w:hAnsi="Verdana"/>
          <w:color w:val="000000"/>
          <w:sz w:val="20"/>
        </w:rPr>
        <w:t> </w:t>
      </w:r>
      <w:r w:rsidRPr="00540E94">
        <w:rPr>
          <w:rFonts w:ascii="Verdana" w:hAnsi="Verdana"/>
          <w:color w:val="000000"/>
          <w:sz w:val="20"/>
          <w:lang w:val="ru-RU"/>
        </w:rPr>
        <w:t>— по одному, по два человека в месяц в течение весеннего и летнего сезона. Компания „Урия Свитмёрдер и сыновья“ никогда не согласится выдать „заказчику“ сразу более одной-двух жертв, потому что они-то как раз и являются средством нажима на старейшин и вождей племен, средством, постоянно подогревающим их заботу о своевременном выводе людей их племени на работы.</w:t>
      </w:r>
    </w:p>
    <w:p w14:paraId="1333DFA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Конечно, каждый откормленный пленник обходится компании сравнительно недешево, но только сравнительно, потому что затраты эти с лихвой окупаются рабским трудом десятков тысяч покорно и предельно нетребовательных рабочих.</w:t>
      </w:r>
    </w:p>
    <w:p w14:paraId="4817783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Теперь вы уловили „идею“, которая обогатила и возвеличила компанию „Урия Свитмёрдер и сыновья“? Она, как бы это выразиться поприличнее, поставила на культурную ногу, внесла конструктивную мысль, упорядочила людоедство, вложив в это дело весь недюжинный опыт главы фирмы, опыт всего лондонского Сити, всего нью-йоркского Уолл-стрита.</w:t>
      </w:r>
    </w:p>
    <w:p w14:paraId="476B7D1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Вы понимаете? Сначала был полный мрак, дикость, невежество, каменный век…</w:t>
      </w:r>
    </w:p>
    <w:p w14:paraId="01AAD48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lastRenderedPageBreak/>
        <w:t>Голые люди из этого нищего селения изредка, раз в пять</w:t>
      </w:r>
      <w:r w:rsidRPr="00540E94">
        <w:rPr>
          <w:rFonts w:ascii="Verdana" w:hAnsi="Verdana"/>
          <w:color w:val="000000"/>
          <w:sz w:val="20"/>
        </w:rPr>
        <w:t> </w:t>
      </w:r>
      <w:r w:rsidRPr="00540E94">
        <w:rPr>
          <w:rFonts w:ascii="Verdana" w:hAnsi="Verdana"/>
          <w:color w:val="000000"/>
          <w:sz w:val="20"/>
          <w:lang w:val="ru-RU"/>
        </w:rPr>
        <w:t>— десять лет, нападали на голых людей из другого нищего селения, резали друг другу глотки кремневыми ножами, впопыхах хватали нескольких пленных и волокли к себе домой. Потом когда-нибудь, в особенно торжественный день, вожди и старейшины племени могли прикончить одного из пленников, сварить в хрупком, непрочном и некрасивом сосуде из обмазанных глиной прутьев и сожрать.</w:t>
      </w:r>
    </w:p>
    <w:p w14:paraId="11A79AC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Но вот прибывает на архипелаг во всеоружии последних завоеваний науки и техники господин Урия Свитмёрдер и поражается отсталости местного населения.</w:t>
      </w:r>
    </w:p>
    <w:p w14:paraId="65E9A16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Зачем им ходить голыми? Это безнравственно и некультурно. Человечество в своем вечном поступательном движении придумало брюки и трусики. Компания „Урия Свитмёрдер и сыновья“ рада предложить брюки и трусики любых фасонов и размеров на самых льготных условиях. Оптовым покупателям скидка по соглашению. Спешите убедиться!</w:t>
      </w:r>
    </w:p>
    <w:p w14:paraId="4EE2E156"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Зачем пользоваться самодельной глиняной посудой, когда эмалированная гигиеничнее, прочнее и красивее? Фирма „Урия Свитмёрдер и сыновья“ рада довести до всеобщего сведения, что она имеет в продаже эмалированную посуду высшего качества в любом количестве и любого назначения.</w:t>
      </w:r>
    </w:p>
    <w:p w14:paraId="70EB7B0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Зачем подвергать скоропортящиеся продукты питания опасности гниения, когда человеческий гений изобрел холодильник? Фирма „Урия Свитмёрдер и сыновья“ рада предложить всем интересующимся усовершенствованные и элегантные домашние холодильники ЛЮБЫХ РАЗМЕРОВ, в которых вы можете спокойно хранить ЛЮБЫЕ МЯСНЫЕ ПРОДУКТЫ в любое время. Масса хвалебных отзывов! Проспекты по первому требованию.</w:t>
      </w:r>
    </w:p>
    <w:p w14:paraId="14DCA79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Кстати, о мясе. Зачем питаться тощим мясом, от которого и навара путного не бывает, когда людей можно предварительно откармливать согласно последнему слову науки о питании? Компания „Урия Свитмёрдер и сыновья“ счастлива сообщить, что она полностью берет это хлопотливое и трудоемкое дело на себя. Кухня под руководством высококвалифицированных кулинаров. Масса благодарственных отзывов!</w:t>
      </w:r>
    </w:p>
    <w:p w14:paraId="7017490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Кстати, о людях. Если уж кушать людей, то почему обязательно пленников? Пленных можно добыть только в бою. Бой связан с излишними жертвами. Войны между племенами отрывают их от работы на предприятиях концессии, тормозя продвижение культуры на островах архипелага, не говоря уже об опасности, которой во время войн подвергаются драгоценные жизни вождей и старейшин племен. Компания „Урия Свитмёрдер и сыновья“, тщательно продумав пятилетний опыт работы на архипелаге, выработала, при постоянной консультации виднейших экономистов, более культурный и мирный выход. Компания „Урия Свитмёрдер и сыновья“ привыкла всегда уважать законы и обычаи страны, в которой она разворачивает свою деятельность. Она знает и глубоко уважает законы архипелага, по которым в высшей степени разумно запрещается употреблять в пищу своих соплеменников. Она предлагает, чтобы в дальнейшем от каждого племени, в пределах среднегодовой потребности в пленниках, высылалось на откормочный пункт соответствующее число людей, взамен которых оно будет получать такое же количество уже откормленных иноплеменников вышесредней упитанности и распоряжаться ими в дальнейшем по собственному усмотрению. Оплата за услуги</w:t>
      </w:r>
      <w:r w:rsidRPr="00540E94">
        <w:rPr>
          <w:rFonts w:ascii="Verdana" w:hAnsi="Verdana"/>
          <w:color w:val="000000"/>
          <w:sz w:val="20"/>
        </w:rPr>
        <w:t> </w:t>
      </w:r>
      <w:r w:rsidRPr="00540E94">
        <w:rPr>
          <w:rFonts w:ascii="Verdana" w:hAnsi="Verdana"/>
          <w:color w:val="000000"/>
          <w:sz w:val="20"/>
          <w:lang w:val="ru-RU"/>
        </w:rPr>
        <w:t>— по соглашению. Самые лестные отзывы от двадцати трех племен, уже пользующихся всеми преимуществами этого усовершенствованного метода обменно-откормочных операций!</w:t>
      </w:r>
    </w:p>
    <w:p w14:paraId="4858F88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…И это не было пустыми декларациями,</w:t>
      </w:r>
      <w:r w:rsidRPr="00540E94">
        <w:rPr>
          <w:rFonts w:ascii="Verdana" w:hAnsi="Verdana"/>
          <w:color w:val="000000"/>
          <w:sz w:val="20"/>
        </w:rPr>
        <w:t> </w:t>
      </w:r>
      <w:r w:rsidRPr="00540E94">
        <w:rPr>
          <w:rFonts w:ascii="Verdana" w:hAnsi="Verdana"/>
          <w:color w:val="000000"/>
          <w:sz w:val="20"/>
          <w:lang w:val="ru-RU"/>
        </w:rPr>
        <w:t>— продолжал доктор Бэрд.</w:t>
      </w:r>
      <w:r w:rsidRPr="00540E94">
        <w:rPr>
          <w:rFonts w:ascii="Verdana" w:hAnsi="Verdana"/>
          <w:color w:val="000000"/>
          <w:sz w:val="20"/>
        </w:rPr>
        <w:t> </w:t>
      </w:r>
      <w:r w:rsidRPr="00540E94">
        <w:rPr>
          <w:rFonts w:ascii="Verdana" w:hAnsi="Verdana"/>
          <w:color w:val="000000"/>
          <w:sz w:val="20"/>
          <w:lang w:val="ru-RU"/>
        </w:rPr>
        <w:t>— Все обещанное было дано населению: и эмалированная посуда (бесплатно верхушке племен и в принудительном порядке, вместо заработной платы и по дьявольски повышенным ценам,</w:t>
      </w:r>
      <w:r w:rsidRPr="00540E94">
        <w:rPr>
          <w:rFonts w:ascii="Verdana" w:hAnsi="Verdana"/>
          <w:color w:val="000000"/>
          <w:sz w:val="20"/>
        </w:rPr>
        <w:t> </w:t>
      </w:r>
      <w:r w:rsidRPr="00540E94">
        <w:rPr>
          <w:rFonts w:ascii="Verdana" w:hAnsi="Verdana"/>
          <w:color w:val="000000"/>
          <w:sz w:val="20"/>
          <w:lang w:val="ru-RU"/>
        </w:rPr>
        <w:t>— всем остальным туземцам), и холодильники новейших моделей (в виде бескорыстного подарка вождям и старейшинам и в качестве последнего временного приюта для их вареных и жареных подданных), и бесперебойно действующий обменно-откормочный пункт, значащийся в официальной переписке под невинным названием „лесосека №</w:t>
      </w:r>
      <w:r w:rsidRPr="00540E94">
        <w:rPr>
          <w:rFonts w:ascii="Verdana" w:hAnsi="Verdana"/>
          <w:color w:val="000000"/>
          <w:sz w:val="20"/>
        </w:rPr>
        <w:t> </w:t>
      </w:r>
      <w:r w:rsidRPr="00540E94">
        <w:rPr>
          <w:rFonts w:ascii="Verdana" w:hAnsi="Verdana"/>
          <w:color w:val="000000"/>
          <w:sz w:val="20"/>
          <w:lang w:val="ru-RU"/>
        </w:rPr>
        <w:t>8“.</w:t>
      </w:r>
    </w:p>
    <w:p w14:paraId="1842C6A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Вы скажите: а трихины?</w:t>
      </w:r>
    </w:p>
    <w:p w14:paraId="54CCDC2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Да, был такой грех. На „лесосеке“ пущена была в котел небольшая партия сомнительного бекона. Она стоила жизни нескольким десяткам людей, которым </w:t>
      </w:r>
      <w:r w:rsidRPr="00540E94">
        <w:rPr>
          <w:rFonts w:ascii="Verdana" w:hAnsi="Verdana"/>
          <w:color w:val="000000"/>
          <w:sz w:val="20"/>
          <w:lang w:val="ru-RU"/>
        </w:rPr>
        <w:lastRenderedPageBreak/>
        <w:t>посчастливилось умереть более или менее естественной смертью</w:t>
      </w:r>
      <w:r w:rsidRPr="00540E94">
        <w:rPr>
          <w:rFonts w:ascii="Verdana" w:hAnsi="Verdana"/>
          <w:color w:val="000000"/>
          <w:sz w:val="20"/>
        </w:rPr>
        <w:t> </w:t>
      </w:r>
      <w:r w:rsidRPr="00540E94">
        <w:rPr>
          <w:rFonts w:ascii="Verdana" w:hAnsi="Verdana"/>
          <w:color w:val="000000"/>
          <w:sz w:val="20"/>
          <w:lang w:val="ru-RU"/>
        </w:rPr>
        <w:t>— от трихин. А оставшихся после болезни в живых доктор Шакт, блюдя интересы фирмы, так сказать, „пустил в оборот“. Он не хотел лишиться премии, которая ему полагалась на рождество. Кроме того, он был не совсем тверд в медицине. Но в остальном питание было выше всяких похвал.</w:t>
      </w:r>
    </w:p>
    <w:p w14:paraId="5227717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 августе прошлого года вы могли увидеть во многих журналах серию фотографий, сделанных младшим компаньоном фирмы</w:t>
      </w:r>
      <w:r w:rsidRPr="00540E94">
        <w:rPr>
          <w:rFonts w:ascii="Verdana" w:hAnsi="Verdana"/>
          <w:color w:val="000000"/>
          <w:sz w:val="20"/>
        </w:rPr>
        <w:t> </w:t>
      </w:r>
      <w:r w:rsidRPr="00540E94">
        <w:rPr>
          <w:rFonts w:ascii="Verdana" w:hAnsi="Verdana"/>
          <w:color w:val="000000"/>
          <w:sz w:val="20"/>
          <w:lang w:val="ru-RU"/>
        </w:rPr>
        <w:t>— Эрнестом Свитмёрдером. Разыщите их. Прелюбопытные снимки: несколько групп туземцев архипелага Блаженного Нонсенса, сфотографированных дважды: в начале 20-х годов и в июле прошлого года. Какой разительный контраст, не правда ли? Голые, тощие дикари</w:t>
      </w:r>
      <w:r w:rsidRPr="00540E94">
        <w:rPr>
          <w:rFonts w:ascii="Verdana" w:hAnsi="Verdana"/>
          <w:color w:val="000000"/>
          <w:sz w:val="20"/>
        </w:rPr>
        <w:t> </w:t>
      </w:r>
      <w:r w:rsidRPr="00540E94">
        <w:rPr>
          <w:rFonts w:ascii="Verdana" w:hAnsi="Verdana"/>
          <w:color w:val="000000"/>
          <w:sz w:val="20"/>
          <w:lang w:val="ru-RU"/>
        </w:rPr>
        <w:t>— в первом случае, и прилично, хотя и несколько смешно, на взгляд европейца, одетые, упитанные джентльмены с лоснящимися физиономиями</w:t>
      </w:r>
      <w:r w:rsidRPr="00540E94">
        <w:rPr>
          <w:rFonts w:ascii="Verdana" w:hAnsi="Verdana"/>
          <w:color w:val="000000"/>
          <w:sz w:val="20"/>
        </w:rPr>
        <w:t> </w:t>
      </w:r>
      <w:r w:rsidRPr="00540E94">
        <w:rPr>
          <w:rFonts w:ascii="Verdana" w:hAnsi="Verdana"/>
          <w:color w:val="000000"/>
          <w:sz w:val="20"/>
          <w:lang w:val="ru-RU"/>
        </w:rPr>
        <w:t>— во втором. Подлог? Фотомонтаж? Ничего подобного. Фотографии действительно сделаны с натуры. И подпись под ними не содержит прямой неправды. Она только несколько неполна. Сказано, что это туземцы архипелага, и это действительно так. Но не сказано, что это исключительно вожди и старейшины племен. Сказано, что они поправились в итоге деятельности концессии, и это истинная правда. Но не сказано, что именно помогло им так завидно потолстеть. Чувство омерзения не позволяет мне говорить о том, что вам, надеюсь, теперь уже и без моих пояснений понятно.</w:t>
      </w:r>
    </w:p>
    <w:p w14:paraId="4E38577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Поскребите ногтем любой гарнитур мебели, изготовленный из драгоценных пород на предприятиях компании „Урия Свитмёрдер и сыновья“, и из него брызнет кровь замученных и съеденных людей, несчастных аборигенов несчастного архипелага.</w:t>
      </w:r>
    </w:p>
    <w:p w14:paraId="627F5DE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Помните! ДЕСЯТЬ ТЫСЯЧ ЛЮДЕЙ, ДВЕНАДЦАТЬ ПРОЦЕНТОВ НАСЕЛЕНИЯ островов Блаженного Нонсенса уже прошло через чудовищный мясокомбинат фирм „Урия Свитмёрдер и сыновья“!</w:t>
      </w:r>
    </w:p>
    <w:p w14:paraId="4B41FDD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Помните! И сегодня, и завтра, и послезавтра, и каждый другой день пока вы не поднимете свой голос против страшной „деловой“ деятельности фирмы „Урия Свитмёрдер и сыновья“</w:t>
      </w:r>
      <w:r w:rsidRPr="00540E94">
        <w:rPr>
          <w:rFonts w:ascii="Verdana" w:hAnsi="Verdana"/>
          <w:color w:val="000000"/>
          <w:sz w:val="20"/>
        </w:rPr>
        <w:t> </w:t>
      </w:r>
      <w:r w:rsidRPr="00540E94">
        <w:rPr>
          <w:rFonts w:ascii="Verdana" w:hAnsi="Verdana"/>
          <w:color w:val="000000"/>
          <w:sz w:val="20"/>
          <w:lang w:val="ru-RU"/>
        </w:rPr>
        <w:t>— будут исчезать в человеческих желудках человеческие существа, и вы будете за это в ответе!</w:t>
      </w:r>
    </w:p>
    <w:p w14:paraId="3DB437A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Аппетиты этой фирмы растут одновременно с аппетитами каннибальской аристократии островов! Пройдет немного лет, и будет съедено все население архипелага. Это не преувеличение</w:t>
      </w:r>
      <w:r w:rsidRPr="00540E94">
        <w:rPr>
          <w:rFonts w:ascii="Verdana" w:hAnsi="Verdana"/>
          <w:color w:val="000000"/>
          <w:sz w:val="20"/>
        </w:rPr>
        <w:t> </w:t>
      </w:r>
      <w:r w:rsidRPr="00540E94">
        <w:rPr>
          <w:rFonts w:ascii="Verdana" w:hAnsi="Verdana"/>
          <w:color w:val="000000"/>
          <w:sz w:val="20"/>
          <w:lang w:val="ru-RU"/>
        </w:rPr>
        <w:t>— это реальная опасность!</w:t>
      </w:r>
    </w:p>
    <w:p w14:paraId="45C73ED5"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Требуйте к ответу Урию Свитмёрдера и его сыновей!</w:t>
      </w:r>
    </w:p>
    <w:p w14:paraId="07C24A5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Требуйте к ответу министерство колоний, которое не может не знать того, что делается на архипелаге!</w:t>
      </w:r>
    </w:p>
    <w:p w14:paraId="43A9F69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Требуйте к ответу правительство, которое терпит у себя такое министерство!</w:t>
      </w:r>
    </w:p>
    <w:p w14:paraId="6A64FD2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3F50B14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i/>
          <w:iCs/>
          <w:color w:val="000000"/>
          <w:sz w:val="20"/>
          <w:lang w:val="ru-RU"/>
        </w:rPr>
        <w:t>20 января 1933</w:t>
      </w:r>
      <w:r w:rsidRPr="00540E94">
        <w:rPr>
          <w:rFonts w:ascii="Verdana" w:hAnsi="Verdana"/>
          <w:i/>
          <w:iCs/>
          <w:color w:val="000000"/>
          <w:sz w:val="20"/>
        </w:rPr>
        <w:t> </w:t>
      </w:r>
      <w:r w:rsidRPr="00540E94">
        <w:rPr>
          <w:rFonts w:ascii="Verdana" w:hAnsi="Verdana"/>
          <w:i/>
          <w:iCs/>
          <w:color w:val="000000"/>
          <w:sz w:val="20"/>
          <w:lang w:val="ru-RU"/>
        </w:rPr>
        <w:t>г.</w:t>
      </w:r>
    </w:p>
    <w:p w14:paraId="15AD26F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i/>
          <w:iCs/>
          <w:color w:val="000000"/>
          <w:sz w:val="20"/>
          <w:lang w:val="ru-RU"/>
        </w:rPr>
        <w:t>Сидней Бэрд,</w:t>
      </w:r>
    </w:p>
    <w:p w14:paraId="2EBD94F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i/>
          <w:iCs/>
          <w:color w:val="000000"/>
          <w:sz w:val="20"/>
          <w:lang w:val="ru-RU"/>
        </w:rPr>
        <w:t>бывший врач больницы на острове Бассанука, Архипелаг Блаженного Нонсенса</w:t>
      </w:r>
      <w:r w:rsidRPr="00540E94">
        <w:rPr>
          <w:rFonts w:ascii="Verdana" w:hAnsi="Verdana"/>
          <w:color w:val="000000"/>
          <w:sz w:val="20"/>
          <w:lang w:val="ru-RU"/>
        </w:rPr>
        <w:t xml:space="preserve"> ».</w:t>
      </w:r>
    </w:p>
    <w:p w14:paraId="3A08DED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62066274" w14:textId="77777777" w:rsidR="00B17BFB" w:rsidRDefault="00B17BFB" w:rsidP="00B17BFB">
      <w:pPr>
        <w:pStyle w:val="Heading6"/>
        <w:keepNext w:val="0"/>
        <w:keepLines w:val="0"/>
        <w:suppressAutoHyphens/>
        <w:spacing w:before="0" w:line="240" w:lineRule="auto"/>
        <w:jc w:val="both"/>
        <w:rPr>
          <w:rFonts w:ascii="Verdana" w:hAnsi="Verdana"/>
          <w:i w:val="0"/>
          <w:iCs w:val="0"/>
          <w:color w:val="000000"/>
          <w:sz w:val="20"/>
        </w:rPr>
      </w:pPr>
    </w:p>
    <w:p w14:paraId="015A85ED" w14:textId="7D4BDA65" w:rsidR="00A77AA5" w:rsidRPr="00B17BFB"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B17BFB">
        <w:rPr>
          <w:rFonts w:ascii="Verdana" w:hAnsi="Verdana"/>
          <w:i w:val="0"/>
          <w:iCs w:val="0"/>
          <w:color w:val="000000"/>
          <w:sz w:val="20"/>
        </w:rPr>
        <w:t>V</w:t>
      </w:r>
    </w:p>
    <w:p w14:paraId="08D08D1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43C0B95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Первые результаты статьи доктора Бэрда были совершенно неожиданны. Во всяком случае, если судить по некоторым пуританийским газетам. В столичные и провинциальные агентства фирмы Свитмёрдера, в заграничные представительства этой фирмы посыпались десятки и сотни заказов на самые дорогие и роскошные гарнитуры мебели. Маргарита Швайн</w:t>
      </w:r>
      <w:r w:rsidRPr="00540E94">
        <w:rPr>
          <w:rFonts w:ascii="Verdana" w:hAnsi="Verdana"/>
          <w:color w:val="000000"/>
          <w:sz w:val="20"/>
        </w:rPr>
        <w:t> </w:t>
      </w:r>
      <w:r w:rsidRPr="00540E94">
        <w:rPr>
          <w:rFonts w:ascii="Verdana" w:hAnsi="Verdana"/>
          <w:color w:val="000000"/>
          <w:sz w:val="20"/>
          <w:lang w:val="ru-RU"/>
        </w:rPr>
        <w:t>— «звезда экрана», одна из первых новых заказчиков фирмы, сказала репортерам: «Стоит только поскрести ногтем мебель этой фирмы, и из мебели брызнет кровь. Согласитесь, это в высшей степени оригинально и элегантно!»</w:t>
      </w:r>
    </w:p>
    <w:p w14:paraId="53922C3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Руководство Ку-клукс-клана, Американского легиона. Дочерей американской революции и ряда тому подобных организаций особыми циркулярными письмами предложило своим низовым звеньям приобрести мебель фирмы «Урия Свитмёрдер и сыновья» в демонстративном порядке. Кандидат в губернаторы штата Тарабама был запечатлен на пленке специально предупрежденными им фоторепортерами в тот момент, когда он пожимал руку агенту этой фирмы. Газеты «Четвинтаймс» и «Атлантик трибюн» отвели целые полосы портретам Урии Свитмёрдера, его сыновей </w:t>
      </w:r>
      <w:r w:rsidRPr="00540E94">
        <w:rPr>
          <w:rFonts w:ascii="Verdana" w:hAnsi="Verdana"/>
          <w:color w:val="000000"/>
          <w:sz w:val="20"/>
          <w:lang w:val="ru-RU"/>
        </w:rPr>
        <w:lastRenderedPageBreak/>
        <w:t>и членов их семей, с приведением наиболее пикантных фактов из их жизни. Что же касается самого заявления доктора Бэрда, то о нем в обеих газетах было сказано, что это НАИБОЛЕЕ УДАЧНАЯ И ОРИГИНАЛЬНАЯ РЕКЛАМА ПОСЛЕДНИХ ДВУХ СЕЗОНОВ.</w:t>
      </w:r>
    </w:p>
    <w:p w14:paraId="29B7C6D3"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 столице Пуритании репортеры первым делом бросились в колледж Иисуса Спасителя</w:t>
      </w:r>
      <w:r w:rsidRPr="00540E94">
        <w:rPr>
          <w:rFonts w:ascii="Verdana" w:hAnsi="Verdana"/>
          <w:color w:val="000000"/>
          <w:sz w:val="20"/>
        </w:rPr>
        <w:t> </w:t>
      </w:r>
      <w:r w:rsidRPr="00540E94">
        <w:rPr>
          <w:rFonts w:ascii="Verdana" w:hAnsi="Verdana"/>
          <w:color w:val="000000"/>
          <w:sz w:val="20"/>
          <w:lang w:val="ru-RU"/>
        </w:rPr>
        <w:t>— интервьюировать принца Оливера Джигу-браху, сына короля архипелага Джигу-браху. Принц срочно заболел, но это ему не помогло. Репортеры прорвали линию обороны, и принц должен был сообщить свое мнение о статье доктора Бэрда. По наущению приставленного к нему дипломатического дядьки, он заявил, что не знает такого доктора Бэрда, что было правдой; что он газет, тем более коммунистических, не читает, что тоже было правдой; что он обещает при первой возможности ознакомиться со статьей доктора Бэрда и составить о ней свое мнение, но весьма сомневается, чтобы эта возможность представилась ему раньше осени, так как он несколько отстал в греческом, математике и истории искусств и обещал своему августейшему папаше подтянуться.</w:t>
      </w:r>
    </w:p>
    <w:p w14:paraId="0A535C0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 то время как один отряд репортеров блокировал, взял штурмом и вскоре покинул почти без трофеев покои принца, другой, значительно усиленный отряд газетчиков оказал честь доктору Сиднею Бэрду.</w:t>
      </w:r>
    </w:p>
    <w:p w14:paraId="3AFD538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«Этот доктор сам срочно нуждается во враче. Конечно, психиатрическом»,</w:t>
      </w:r>
      <w:r w:rsidRPr="00540E94">
        <w:rPr>
          <w:rFonts w:ascii="Verdana" w:hAnsi="Verdana"/>
          <w:color w:val="000000"/>
          <w:sz w:val="20"/>
        </w:rPr>
        <w:t> </w:t>
      </w:r>
      <w:r w:rsidRPr="00540E94">
        <w:rPr>
          <w:rFonts w:ascii="Verdana" w:hAnsi="Verdana"/>
          <w:color w:val="000000"/>
          <w:sz w:val="20"/>
          <w:lang w:val="ru-RU"/>
        </w:rPr>
        <w:t>— написал о Бэрде на другой день один из репортеров в хлесткой заметке, полной недорого оплаченной иронии.</w:t>
      </w:r>
    </w:p>
    <w:p w14:paraId="237B231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«Он производит впечатление маньяка,</w:t>
      </w:r>
      <w:r w:rsidRPr="00540E94">
        <w:rPr>
          <w:rFonts w:ascii="Verdana" w:hAnsi="Verdana"/>
          <w:color w:val="000000"/>
          <w:sz w:val="20"/>
        </w:rPr>
        <w:t> </w:t>
      </w:r>
      <w:r w:rsidRPr="00540E94">
        <w:rPr>
          <w:rFonts w:ascii="Verdana" w:hAnsi="Verdana"/>
          <w:color w:val="000000"/>
          <w:sz w:val="20"/>
          <w:lang w:val="ru-RU"/>
        </w:rPr>
        <w:t>— рассказывалось о Бэрде в другой газете.</w:t>
      </w:r>
      <w:r w:rsidRPr="00540E94">
        <w:rPr>
          <w:rFonts w:ascii="Verdana" w:hAnsi="Verdana"/>
          <w:color w:val="000000"/>
          <w:sz w:val="20"/>
        </w:rPr>
        <w:t> </w:t>
      </w:r>
      <w:r w:rsidRPr="00540E94">
        <w:rPr>
          <w:rFonts w:ascii="Verdana" w:hAnsi="Verdana"/>
          <w:color w:val="000000"/>
          <w:sz w:val="20"/>
          <w:lang w:val="ru-RU"/>
        </w:rPr>
        <w:t>— Можно себе представить, как трудно подобрать врача для работы на архипелаге, если фирме „Урия Свитмёрдер и сыновья“ пришлось в свое время примириться с кандидатурой этого Бэрда!» Автору заметки не понравилось, что Бэрд в ответ на вопросы, не имевшие прямого отношения к поднятым в его статье, но именно по этой причине и интересовавшие редакцию, умоляюще говорил: «Друзья, уверяю вас, сейчас не время заниматься этой чепухой! В тот момент, когда мы с вами тут мирно беседуем, на архипелаге откармливают, убивают и пожирают людей».</w:t>
      </w:r>
    </w:p>
    <w:p w14:paraId="45FECFA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Репортерам угодно было видеть в этих его словах маниакальную одержимость, несерьезность и неуважение к свободной печати, потому что ничего другого им не позволено было видеть их начальниками.</w:t>
      </w:r>
    </w:p>
    <w:p w14:paraId="5B71E5E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Репортеры, посетившие контору компании Свитмёрдера, были радушно встречены ее столичным доверенным, который угостил их крепким кофе, отличными сигарами и несколькими анекдотами. Он сказал, что он слишком стар и слишком уважает представителей печати, чтобы серьезно разговаривать о статьях, подобных статье доктора Бэрда. Эту фразу можно было толковать как угодно. При желании ее могли считать подтверждением статьи Бэрда, в том смысле, что нечего, мол, серьезно говорить о разоблачениях колониальных порядков, которые никогда не имели ничего общего с учениями Фребеля и Песталоцци. Колонии остаются колониями, и жить в них туземцам нигде не радостно. Но можно было считать слова уважаемого доверенного и оценкой статьи Бэрда как настолько не соответствующей действительности, что она не заслуживает даже более или менее серьезного обсуждения. Недаром именно этот доверенный фирмы «Урия Свитмёрдер и сыновья» был признан впоследствии наиболее подходящей кандидатурой для посылки в некое экзотическое королевство в качестве советника по вопросам продовольствия, морали и шпионажа. В 1948 году он был возведен правительством в дворянское достоинство.</w:t>
      </w:r>
    </w:p>
    <w:p w14:paraId="3B8DC8C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Вечером того же дня на заседании парламента (кстати сказать, незадолго до этого роскошно и на очень льготных условиях отделанного черным деревом фирмой «Урия Свитмёрдер и сыновья») выступил с ответом на устный запрос депутата-коммуниста парламентский секретарь министерства колоний. Он сказал:</w:t>
      </w:r>
    </w:p>
    <w:p w14:paraId="495B54E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w:t>
      </w:r>
      <w:r w:rsidRPr="00540E94">
        <w:rPr>
          <w:rFonts w:ascii="Verdana" w:hAnsi="Verdana"/>
          <w:color w:val="000000"/>
          <w:sz w:val="20"/>
        </w:rPr>
        <w:t> </w:t>
      </w:r>
      <w:r w:rsidRPr="00540E94">
        <w:rPr>
          <w:rFonts w:ascii="Verdana" w:hAnsi="Verdana"/>
          <w:color w:val="000000"/>
          <w:sz w:val="20"/>
          <w:lang w:val="ru-RU"/>
        </w:rPr>
        <w:t>Меня поражает непоследовательность коммунистов. С одной стороны, их не устраивает то, что ими принято называть «империалистическим вмешательством во внутренние дела других государств». С другой стороны очевидно, в результате отсутствия достаточного чувства юмора, достопочтенный депутат с серьезным видом спрашивал, почему правительство Пуритании терпит факты, якобы имеющие место в суверенном королевстве Джигубрахия.</w:t>
      </w:r>
    </w:p>
    <w:p w14:paraId="4FD5E682"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lastRenderedPageBreak/>
        <w:t>Передохнув после этой изысканной фразы, он продолжал:</w:t>
      </w:r>
    </w:p>
    <w:p w14:paraId="5BF8DDF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w:t>
      </w:r>
      <w:r w:rsidRPr="00540E94">
        <w:rPr>
          <w:rFonts w:ascii="Verdana" w:hAnsi="Verdana"/>
          <w:color w:val="000000"/>
          <w:sz w:val="20"/>
        </w:rPr>
        <w:t> </w:t>
      </w:r>
      <w:r w:rsidRPr="00540E94">
        <w:rPr>
          <w:rFonts w:ascii="Verdana" w:hAnsi="Verdana"/>
          <w:color w:val="000000"/>
          <w:sz w:val="20"/>
          <w:lang w:val="ru-RU"/>
        </w:rPr>
        <w:t>Но нет никаких серьезных оснований проявлять в этом вопросе излишнюю суетливость и торопливость, которая была бы справедливо воспринята как внутри нашей страны, так и за ее пределами как косвенное подтверждение хоть ничтожной правдоподобности этого нелепого письма. Если парламенту будет угодно поддаться воздействию нелепого сочинения упомянутого Бэрда, он будет иметь полную возможность рассмотреть этот вопрос при обсуждении бюджета на будущий год…</w:t>
      </w:r>
    </w:p>
    <w:p w14:paraId="75685DA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Несколькими днями позже генеральный секретарь Международной Лиги послал правительству одной из южноамериканских республик, у которой вывоз ценных пород леса составляет значительную часть внешнеторгового баланса, ответ на ее требование расследовать сведения о фактах людоедства на архипелаге Блаженного Нонсенса.</w:t>
      </w:r>
    </w:p>
    <w:p w14:paraId="3FDD41A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 ответе было отмечено, что настояния этой республики «основаны на очевидном недоразумении, так как:</w:t>
      </w:r>
    </w:p>
    <w:p w14:paraId="262CA53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а)</w:t>
      </w:r>
      <w:r w:rsidRPr="00540E94">
        <w:rPr>
          <w:rFonts w:ascii="Verdana" w:hAnsi="Verdana"/>
          <w:color w:val="000000"/>
          <w:sz w:val="20"/>
        </w:rPr>
        <w:t> </w:t>
      </w:r>
      <w:r w:rsidRPr="00540E94">
        <w:rPr>
          <w:rFonts w:ascii="Verdana" w:hAnsi="Verdana"/>
          <w:color w:val="000000"/>
          <w:sz w:val="20"/>
          <w:lang w:val="ru-RU"/>
        </w:rPr>
        <w:t>непосредственно заинтересованное в архипелаге Блаженного Нонсенса правительство Пуритании не придает серьезного значения статье доктора Сиднея Бэрда;</w:t>
      </w:r>
    </w:p>
    <w:p w14:paraId="19CB315C"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б)</w:t>
      </w:r>
      <w:r w:rsidRPr="00540E94">
        <w:rPr>
          <w:rFonts w:ascii="Verdana" w:hAnsi="Verdana"/>
          <w:color w:val="000000"/>
          <w:sz w:val="20"/>
        </w:rPr>
        <w:t> </w:t>
      </w:r>
      <w:r w:rsidRPr="00540E94">
        <w:rPr>
          <w:rFonts w:ascii="Verdana" w:hAnsi="Verdana"/>
          <w:color w:val="000000"/>
          <w:sz w:val="20"/>
          <w:lang w:val="ru-RU"/>
        </w:rPr>
        <w:t>не вдаваясь в рассмотрение степени достоверности обвинений, выдвигаемых в этой статье, можно все же видеть, что речь идет о якобы существующих фактах людоедства. Между тем правительству Республики должно быть известно, что никаких международных соглашений, в той или иной форме запрещающих применение человеческого мяса в пищу, в секретариате Лиги не зарегистрировано, вследствие чего секретариат Лиги не считает себя вправе предпринять по затронутому вопросу какие бы то ни было юридически обоснованные шаги;</w:t>
      </w:r>
    </w:p>
    <w:p w14:paraId="23314BF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w:t>
      </w:r>
      <w:r w:rsidRPr="00540E94">
        <w:rPr>
          <w:rFonts w:ascii="Verdana" w:hAnsi="Verdana"/>
          <w:color w:val="000000"/>
          <w:sz w:val="20"/>
        </w:rPr>
        <w:t> </w:t>
      </w:r>
      <w:r w:rsidRPr="00540E94">
        <w:rPr>
          <w:rFonts w:ascii="Verdana" w:hAnsi="Verdana"/>
          <w:color w:val="000000"/>
          <w:sz w:val="20"/>
          <w:lang w:val="ru-RU"/>
        </w:rPr>
        <w:t>более того, самое поверхностное изучение упомянутой выше статьи доктора Сиднея Бэрда показывает, что налицо юридическое недоразумение: вменяемые в вину фирме „Урия Свитмёрдер и сыновья“ операции никак не могут быть квалифицированы как содействие людоедству. Запрошенные по этому вопросу консультанты Международного суда готовы скорее квалифицировать эти операции как гостинично-пансионатные, без оказания специального медицинского и бальнеологического лечения…»</w:t>
      </w:r>
    </w:p>
    <w:p w14:paraId="353D4A9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30 января 1933 года Адольф Гитлер стал рейхсканцлером. Последовавшие за этим события как в самой Германии, так и за ее пределами надолго отвлекли внимание от трагедии архипелага Блаженного Нонсенса.</w:t>
      </w:r>
    </w:p>
    <w:p w14:paraId="0B63F56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411E23E3" w14:textId="77777777" w:rsidR="00B17BFB" w:rsidRDefault="00B17BFB" w:rsidP="00B17BFB">
      <w:pPr>
        <w:pStyle w:val="Heading6"/>
        <w:keepNext w:val="0"/>
        <w:keepLines w:val="0"/>
        <w:suppressAutoHyphens/>
        <w:spacing w:before="0" w:line="240" w:lineRule="auto"/>
        <w:jc w:val="both"/>
        <w:rPr>
          <w:rFonts w:ascii="Verdana" w:hAnsi="Verdana"/>
          <w:i w:val="0"/>
          <w:iCs w:val="0"/>
          <w:color w:val="000000"/>
          <w:sz w:val="20"/>
        </w:rPr>
      </w:pPr>
    </w:p>
    <w:p w14:paraId="14CA22C6" w14:textId="29FBEF75" w:rsidR="00A77AA5" w:rsidRPr="00B17BFB" w:rsidRDefault="00A77AA5" w:rsidP="00B17BFB">
      <w:pPr>
        <w:pStyle w:val="Heading6"/>
        <w:keepNext w:val="0"/>
        <w:keepLines w:val="0"/>
        <w:suppressAutoHyphens/>
        <w:spacing w:before="0" w:line="240" w:lineRule="auto"/>
        <w:jc w:val="both"/>
        <w:rPr>
          <w:rFonts w:ascii="Verdana" w:hAnsi="Verdana"/>
          <w:i w:val="0"/>
          <w:iCs w:val="0"/>
          <w:color w:val="000000"/>
          <w:sz w:val="20"/>
          <w:lang w:val="ru-RU"/>
        </w:rPr>
      </w:pPr>
      <w:r w:rsidRPr="00B17BFB">
        <w:rPr>
          <w:rFonts w:ascii="Verdana" w:hAnsi="Verdana"/>
          <w:i w:val="0"/>
          <w:iCs w:val="0"/>
          <w:color w:val="000000"/>
          <w:sz w:val="20"/>
        </w:rPr>
        <w:t>VI</w:t>
      </w:r>
    </w:p>
    <w:p w14:paraId="29A4BBC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p>
    <w:p w14:paraId="2FC5985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 феврале 1939 года Томас Кру, двадцатидвухлетний туземец из племени Кру, работавший после окончания школы помощником бухгалтера фанерного завода на острове Дурку, крупно повздорил со своим начальником и был немедленно уволен. Ему было заявлено, что он уволен без права обратного поступления на этот завод и любое другое предприятие фирмы. Томасу Кру предстояла каторжная судьба туземного чернорабочего.</w:t>
      </w:r>
    </w:p>
    <w:p w14:paraId="4A71240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Нельзя сказать, чтобы сама фирма не терпела на увольнении Кру известного ущерба: он был смышленым парнем, способным бухгалтером, знал с десяток местных языков и наречий и мог быть в дальнейшем весьма полезным фирме. Господин Урия Свитмёрдер, как-то обратив на него свое внимание, остался самого лучшего мнения о его благоразумии. У него даже мелькнула мысль, что не худо бы сделать Томаса министром при этом старом болване Джигу-браху. Но он воздержался: Томас был все-таки слишком молод, а главное, он происходил из простой семьи, и его назначение на столь высокий пост вызвало бы недовольство как у короля, так и у туземной аристократии. И все же Томаса уволили без права обратного поступления, ибо надо было еще раз показать, что фирма «Урия Свитмёрдер и сыновья» не прощает ни малейшего противоречия ее державной воле.</w:t>
      </w:r>
    </w:p>
    <w:p w14:paraId="7180211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На следующий день Томас вернулся на остров Бассанука, на котором он отсутствовал вот уже шесть с лишним лет. Он нашел родную хижину пустой и заброшенной. Мать давно умерла, а отца и обоих его братьев, как ему было объявлено вождем племени, всего два месяца назад отправили работать на </w:t>
      </w:r>
      <w:r w:rsidRPr="00540E94">
        <w:rPr>
          <w:rFonts w:ascii="Verdana" w:hAnsi="Verdana"/>
          <w:color w:val="000000"/>
          <w:sz w:val="20"/>
          <w:lang w:val="ru-RU"/>
        </w:rPr>
        <w:lastRenderedPageBreak/>
        <w:t>отдаленные острова, и они уже больше никогда на Бассануку не вернутся. И еще много, очень много людей племени Кру отправили за минувшие шесть с лишним лет на те же роковые острова, и ни один из них не вернулся обратно. Печально, но такова воля мудрых старейшин и Бини-ра</w:t>
      </w:r>
      <w:r w:rsidRPr="00540E94">
        <w:rPr>
          <w:rFonts w:ascii="Verdana" w:hAnsi="Verdana"/>
          <w:color w:val="000000"/>
          <w:sz w:val="20"/>
        </w:rPr>
        <w:t> </w:t>
      </w:r>
      <w:r w:rsidRPr="00540E94">
        <w:rPr>
          <w:rFonts w:ascii="Verdana" w:hAnsi="Verdana"/>
          <w:color w:val="000000"/>
          <w:sz w:val="20"/>
          <w:lang w:val="ru-RU"/>
        </w:rPr>
        <w:t>— вождя племени, которые действуют тоже не по своему усмотрению, а по повелению богов племени Кру и его величества</w:t>
      </w:r>
      <w:r w:rsidRPr="00540E94">
        <w:rPr>
          <w:rFonts w:ascii="Verdana" w:hAnsi="Verdana"/>
          <w:color w:val="000000"/>
          <w:sz w:val="20"/>
        </w:rPr>
        <w:t> </w:t>
      </w:r>
      <w:r w:rsidRPr="00540E94">
        <w:rPr>
          <w:rFonts w:ascii="Verdana" w:hAnsi="Verdana"/>
          <w:color w:val="000000"/>
          <w:sz w:val="20"/>
          <w:lang w:val="ru-RU"/>
        </w:rPr>
        <w:t>— короля Джигу-браху.</w:t>
      </w:r>
    </w:p>
    <w:p w14:paraId="5B837069"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Бини-ра</w:t>
      </w:r>
      <w:r w:rsidRPr="00540E94">
        <w:rPr>
          <w:rFonts w:ascii="Verdana" w:hAnsi="Verdana"/>
          <w:color w:val="000000"/>
          <w:sz w:val="20"/>
        </w:rPr>
        <w:t> </w:t>
      </w:r>
      <w:r w:rsidRPr="00540E94">
        <w:rPr>
          <w:rFonts w:ascii="Verdana" w:hAnsi="Verdana"/>
          <w:color w:val="000000"/>
          <w:sz w:val="20"/>
          <w:lang w:val="ru-RU"/>
        </w:rPr>
        <w:t>— моложавый ласковый старик с бегающими плотоядными глазками на жирной физиономии</w:t>
      </w:r>
      <w:r w:rsidRPr="00540E94">
        <w:rPr>
          <w:rFonts w:ascii="Verdana" w:hAnsi="Verdana"/>
          <w:color w:val="000000"/>
          <w:sz w:val="20"/>
        </w:rPr>
        <w:t> </w:t>
      </w:r>
      <w:r w:rsidRPr="00540E94">
        <w:rPr>
          <w:rFonts w:ascii="Verdana" w:hAnsi="Verdana"/>
          <w:color w:val="000000"/>
          <w:sz w:val="20"/>
          <w:lang w:val="ru-RU"/>
        </w:rPr>
        <w:t>— сердечно обрадовался приезду Томаса. Он похвалил его за успехи в науках и сказал, что взгляд Томаса можно сравнить по красоте и ясности только с солнечным лучом, но телом он, увы, тощ и непригляден. Его отправят туда, куда уехали отец и братья Томаса, чтобы он мог там применить свои обширные познания, а перед тем отдохнуть на блаженном острове, где народ Джигубрахии, по неисчислимой милости белых, отдыхает и питается так, как ему никогда и не снилось.</w:t>
      </w:r>
    </w:p>
    <w:p w14:paraId="5C7C575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Томас не очень поверил словам Бини-ра о том, что его будут где-то бесплатно кормить, да еще такой пищей, которая ему и не снилась. Для этого он достаточно хорошо знал фирму «Урия Свитмёрдер и сыновья». Но в родном селении было пустынно и неуютно, а в сладких речах Бини-ра чувствовались фальшь, раздражение</w:t>
      </w:r>
      <w:r w:rsidRPr="00540E94">
        <w:rPr>
          <w:rFonts w:ascii="Verdana" w:hAnsi="Verdana"/>
          <w:color w:val="000000"/>
          <w:sz w:val="20"/>
        </w:rPr>
        <w:t> </w:t>
      </w:r>
      <w:r w:rsidRPr="00540E94">
        <w:rPr>
          <w:rFonts w:ascii="Verdana" w:hAnsi="Verdana"/>
          <w:color w:val="000000"/>
          <w:sz w:val="20"/>
          <w:lang w:val="ru-RU"/>
        </w:rPr>
        <w:t>— было ясно, что он будет при любом случае всячески допекать Томаса, потому что подданный, работавший на должности белого человека,</w:t>
      </w:r>
      <w:r w:rsidRPr="00540E94">
        <w:rPr>
          <w:rFonts w:ascii="Verdana" w:hAnsi="Verdana"/>
          <w:color w:val="000000"/>
          <w:sz w:val="20"/>
        </w:rPr>
        <w:t> </w:t>
      </w:r>
      <w:r w:rsidRPr="00540E94">
        <w:rPr>
          <w:rFonts w:ascii="Verdana" w:hAnsi="Verdana"/>
          <w:color w:val="000000"/>
          <w:sz w:val="20"/>
          <w:lang w:val="ru-RU"/>
        </w:rPr>
        <w:t>— плохой подданный и лучше от него избавиться заблаговременно.</w:t>
      </w:r>
    </w:p>
    <w:p w14:paraId="2930883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Так Томас Кру, которому сейчас уже было все равно, попал на «лесосеку №</w:t>
      </w:r>
      <w:r w:rsidRPr="00540E94">
        <w:rPr>
          <w:rFonts w:ascii="Verdana" w:hAnsi="Verdana"/>
          <w:color w:val="000000"/>
          <w:sz w:val="20"/>
        </w:rPr>
        <w:t> </w:t>
      </w:r>
      <w:r w:rsidRPr="00540E94">
        <w:rPr>
          <w:rFonts w:ascii="Verdana" w:hAnsi="Verdana"/>
          <w:color w:val="000000"/>
          <w:sz w:val="20"/>
          <w:lang w:val="ru-RU"/>
        </w:rPr>
        <w:t>8». Потребовалось несколько дней, чтобы он понял, что его откармливают, как мясной скот. Он попытался покончить с собой, но его успели вынуть из петли и выпороли плетьми. Через неделю его снова вынули из петли и вторично выпороли, на этот раз до потери сознания. Теперь, когда Томас отлеживался, он имел вполне достаточно времени, чтобы всесторонне обсудить свое положение. За три дня до прихода парохода «Кембридж», который должен был забрать с «лесосеки» и развезти по назначению очередную партию откормленных питомцев доктора Шакта, Томас уже успел договориться с большинством внушавших ему доверие товарищей по беде. Это оказалось легче, чем он предполагал, ибо в первую очередь на «лесосеку №</w:t>
      </w:r>
      <w:r w:rsidRPr="00540E94">
        <w:rPr>
          <w:rFonts w:ascii="Verdana" w:hAnsi="Verdana"/>
          <w:color w:val="000000"/>
          <w:sz w:val="20"/>
        </w:rPr>
        <w:t> </w:t>
      </w:r>
      <w:r w:rsidRPr="00540E94">
        <w:rPr>
          <w:rFonts w:ascii="Verdana" w:hAnsi="Verdana"/>
          <w:color w:val="000000"/>
          <w:sz w:val="20"/>
          <w:lang w:val="ru-RU"/>
        </w:rPr>
        <w:t>8» отправляли людей строптивых, отлынивавших от работ на предприятиях фирмы и тем или другим неудобных для вождей и старейшин племен.</w:t>
      </w:r>
    </w:p>
    <w:p w14:paraId="45E6825E"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Первым пунктом назначения по пути следования зловещего парохода был остров Дурку, самый большой и населенный остров архипелага. На нем проживало свыше семидесяти процентов населения островов, и здесь высаживали на берег каждых трех из четырех питомцев «лесосеки №</w:t>
      </w:r>
      <w:r w:rsidRPr="00540E94">
        <w:rPr>
          <w:rFonts w:ascii="Verdana" w:hAnsi="Verdana"/>
          <w:color w:val="000000"/>
          <w:sz w:val="20"/>
        </w:rPr>
        <w:t> </w:t>
      </w:r>
      <w:r w:rsidRPr="00540E94">
        <w:rPr>
          <w:rFonts w:ascii="Verdana" w:hAnsi="Verdana"/>
          <w:color w:val="000000"/>
          <w:sz w:val="20"/>
          <w:lang w:val="ru-RU"/>
        </w:rPr>
        <w:t>8».</w:t>
      </w:r>
    </w:p>
    <w:p w14:paraId="37242891"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Они прибыли туда ночью. «Кембридж» во все гавани приходил только ночью, и его встречали только вожди и старейшины племен, приходившие за их ежемесячным рационом человечины. Никому, кроме них, под страхом гнева богов не разрешалось в эти часы покидать свои жилища.</w:t>
      </w:r>
    </w:p>
    <w:p w14:paraId="0135030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Выждав, пока «Кембридж» ошвартуется, заговорщики под предводительством Томаса Кру напали на охрану и белых из команды парохода, перевязали и побросали их в черную теплую воду залива. Один из кочегаров-туземцев открыл кингстоны, и судно вскоре скрылось под водой, загромоздив своим корпусом подступы к причалу. А повстанцы, к которым присоединились черные матросы с потопленного «Кембриджа», захватили с собой все обнаруженное на нем оружие и продукты и ушли в горы. Это было проделано так тихо и неожиданно, что застигнутой врасплох охране не удалось сделать ни единого выстрела, а вожди и старейшины племен, которые нетерпеливо переминались с ноги на ногу, пока швартовался пароход, вдруг оказались лежащими на сырых досках пристани, обезоруженными и связанными.</w:t>
      </w:r>
    </w:p>
    <w:p w14:paraId="69C27198"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 xml:space="preserve">Когда с утренней короткой зарей кончился запрет и окрестные туземцы вышли из хижин на свежий воздух, они увидели своих владык и старейшин, валяющихся на пристани, весело и нежно розовевшей под первыми лучами солнца. Тут же на пристани понуро стояли или сидели, поджав под себя ноги, четырнадцать необычайно упитанных туземцев, которые не решились уйти с Томасом, потому что боялись гнева богов, опасались, как бы в будущих неминуемых стычках их не убили, и рассчитывали, что авось здесь не всех сразу убьют и пожрут, и тогда можно будет </w:t>
      </w:r>
      <w:r w:rsidRPr="00540E94">
        <w:rPr>
          <w:rFonts w:ascii="Verdana" w:hAnsi="Verdana"/>
          <w:color w:val="000000"/>
          <w:sz w:val="20"/>
          <w:lang w:val="ru-RU"/>
        </w:rPr>
        <w:lastRenderedPageBreak/>
        <w:t>спокойно и сытно прожить еще недельки две-три, а то и весь месяц. Назавтра они были съедены своими адресатами.</w:t>
      </w:r>
    </w:p>
    <w:p w14:paraId="638CC1B0"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Несколько позже в некоторых европейских и американских газетах промелькнуло немногословное сообщение: «Группа туземцев архипелага Блаженного Нонсенса, подстрекаемая коммунистическими агентами, убила девятнадцать белых, ограбила и потопила принадлежащий компании „Урия Свитмёрдер и сыновья“ пароход „Кембридж“ и ушла в горы, сея по дороге смерть и разрушение. Ликвидация этой банды ожидается в ближайшие дни».</w:t>
      </w:r>
    </w:p>
    <w:p w14:paraId="29EF70B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 Томасом Кру ушло около семидесяти человек. Против этих семидесяти человек были двинуты двести двадцать полицейских, вооруженных винтовками, минометом и двумя легкими пулеметами. Свора овчарок быстро повела их по следам повстанцев. Но была середина зимы, на половине пути их застал ливень, зарядивший на много дней, и следов не стало. Да и вообще было немыслимо вести в этих широтах военные операции во время сезона дождей. Поэтому пришлось ограничиться тем, что выставлено было вокруг предполагаемого района базирования повстанцев кольцо постоянных застав, которые должны были блокировать район, а карательную экспедицию отложили до весны.</w:t>
      </w:r>
    </w:p>
    <w:p w14:paraId="61C3753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Еще в самый разгар дождей небольшой отряд воинов Томаса Кру легко проскользнул сквозь жиденькое и неверное кольцо блокады, выбрался на побережье, на нескольких туземных лодках вышел в открытый океан, высадился на островке, где расположилась страшная «лесосека №</w:t>
      </w:r>
      <w:r w:rsidRPr="00540E94">
        <w:rPr>
          <w:rFonts w:ascii="Verdana" w:hAnsi="Verdana"/>
          <w:color w:val="000000"/>
          <w:sz w:val="20"/>
        </w:rPr>
        <w:t> </w:t>
      </w:r>
      <w:r w:rsidRPr="00540E94">
        <w:rPr>
          <w:rFonts w:ascii="Verdana" w:hAnsi="Verdana"/>
          <w:color w:val="000000"/>
          <w:sz w:val="20"/>
          <w:lang w:val="ru-RU"/>
        </w:rPr>
        <w:t>8», уничтожил ее администрацию и охрану, сжег и разрушил все ее постройки и увел с собой в расположение отряда около ста человек.</w:t>
      </w:r>
    </w:p>
    <w:p w14:paraId="2274B84B"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С наступлением весны двинулась в горы столь долго подготовлявшаяся карательная экспедиция. У Томаса к этому времени уже было под командованием двести с лишним воинов. Два племени и шестнадцать селений, затерявшихся в труднопроходимых горных дебрях, признали Томаса своим вождем. Их прежним вождям и старейшинам удалось бежать в Дурку. Из этих беглецов в дальнейшем вербовались незаменимые проводники для карательных экспедиций, за что они и продолжали аккуратно получать свой ежемесячный паек с восстановленной «лесосеки №</w:t>
      </w:r>
      <w:r w:rsidRPr="00540E94">
        <w:rPr>
          <w:rFonts w:ascii="Verdana" w:hAnsi="Verdana"/>
          <w:color w:val="000000"/>
          <w:sz w:val="20"/>
        </w:rPr>
        <w:t> </w:t>
      </w:r>
      <w:r w:rsidRPr="00540E94">
        <w:rPr>
          <w:rFonts w:ascii="Verdana" w:hAnsi="Verdana"/>
          <w:color w:val="000000"/>
          <w:sz w:val="20"/>
          <w:lang w:val="ru-RU"/>
        </w:rPr>
        <w:t>8».</w:t>
      </w:r>
    </w:p>
    <w:p w14:paraId="72CECBA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Так начались на архипелаге военные действия, которые не прерывались вплоть до того дня, когда японцы вступили во вторую мировую войну и высадились, не встретив со стороны пуританийского гарнизона сколь нибудь серьезного сопротивления, на островах Блаженного Нонсенса; они продолжались именем короля Джигу-браху Первого под руководством и при деятельном участии японских войск, вплоть до того, как на борту линейного корабля «Миссури» был на рейде Токийского военного порта подписан акт капитуляции Японии.</w:t>
      </w:r>
    </w:p>
    <w:p w14:paraId="02674DD7"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К этому времени войска Томаса Кру насчитывали уже две с половиной тысячи человек, неплохо вооруженных пуританийским и японским трофейным оружием. Весь народ острова Дурку вышел встречать свою спускавшуюся с гор освободительную армию. Снова была торжественно уничтожена и сравнена с землей «лесосека №</w:t>
      </w:r>
      <w:r w:rsidRPr="00540E94">
        <w:rPr>
          <w:rFonts w:ascii="Verdana" w:hAnsi="Verdana"/>
          <w:color w:val="000000"/>
          <w:sz w:val="20"/>
        </w:rPr>
        <w:t> </w:t>
      </w:r>
      <w:r w:rsidRPr="00540E94">
        <w:rPr>
          <w:rFonts w:ascii="Verdana" w:hAnsi="Verdana"/>
          <w:color w:val="000000"/>
          <w:sz w:val="20"/>
          <w:lang w:val="ru-RU"/>
        </w:rPr>
        <w:t>8», аккуратно функционировавшая и при японцах, так как предприятия компании «Урия Свитмёрдер и сыновья» все время войны исправно снабжали японскую армию фанерой, досками и деревянными деталями самолетов. Именно за эти свои заслуги граф Урия Свитмёрдер носит в торжественных случаях японский орден, усыпанный изумрудами.</w:t>
      </w:r>
    </w:p>
    <w:p w14:paraId="5021DCF0"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Два месяца правительство Томаса Кру было хозяином положения на архипелаге. Затем последовала нашумевшая в те дни высадка отряда пуританийских войск, призванных установить на островах законный порядок и законную власть его величества Джигу-браху, с которым в столице Пуритании был заключен наступательный и оборонительный союз. Снова пришлось Томасу и его людям уйти в горы. Теперь с ним ушло уже около восьми тысяч человек воинов, стариков, женщин и детей. Это составило чуть меньше половины всего населения несчастного архипелага.</w:t>
      </w:r>
    </w:p>
    <w:p w14:paraId="3E25C6F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Во всяком случае, принц Оливер Джигу-браху, отправившийся через океан для переговоров о присылке на архипелаг помощи людьми и оружием, начал свою речь на обеде, посвященном борьбе в защиту малых наций, следующими словами:</w:t>
      </w:r>
    </w:p>
    <w:p w14:paraId="4A4FED0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lastRenderedPageBreak/>
        <w:t>—</w:t>
      </w:r>
      <w:r w:rsidRPr="00540E94">
        <w:rPr>
          <w:rFonts w:ascii="Verdana" w:hAnsi="Verdana"/>
          <w:color w:val="000000"/>
          <w:sz w:val="20"/>
        </w:rPr>
        <w:t> </w:t>
      </w:r>
      <w:r w:rsidRPr="00540E94">
        <w:rPr>
          <w:rFonts w:ascii="Verdana" w:hAnsi="Verdana"/>
          <w:color w:val="000000"/>
          <w:sz w:val="20"/>
          <w:lang w:val="ru-RU"/>
        </w:rPr>
        <w:t>Народ Джигубрахии</w:t>
      </w:r>
      <w:r w:rsidRPr="00540E94">
        <w:rPr>
          <w:rFonts w:ascii="Verdana" w:hAnsi="Verdana"/>
          <w:color w:val="000000"/>
          <w:sz w:val="20"/>
        </w:rPr>
        <w:t> </w:t>
      </w:r>
      <w:r w:rsidRPr="00540E94">
        <w:rPr>
          <w:rFonts w:ascii="Verdana" w:hAnsi="Verdana"/>
          <w:color w:val="000000"/>
          <w:sz w:val="20"/>
          <w:lang w:val="ru-RU"/>
        </w:rPr>
        <w:t>— малый народ. Он насчитывает всего около двадцати тысяч человек…</w:t>
      </w:r>
    </w:p>
    <w:p w14:paraId="77449E1F"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Таким образом, как следует из приведенного выше августейшего высказывания, за двадцать восемь лет, прошедших с того дня, как на архипелаге Блаженного Нонсенса обосновалась фирма «Урия Свитмёрдер и сыновья», убито и съедено три четверти его населения. В районах, на которые после двухмесячного перерыва снова распространяется власть концессии и короля Джигу-браху Первого, восстановлена и бесперебойно действует «лесосека №</w:t>
      </w:r>
      <w:r w:rsidRPr="00540E94">
        <w:rPr>
          <w:rFonts w:ascii="Verdana" w:hAnsi="Verdana"/>
          <w:color w:val="000000"/>
          <w:sz w:val="20"/>
        </w:rPr>
        <w:t> </w:t>
      </w:r>
      <w:r w:rsidRPr="00540E94">
        <w:rPr>
          <w:rFonts w:ascii="Verdana" w:hAnsi="Verdana"/>
          <w:color w:val="000000"/>
          <w:sz w:val="20"/>
          <w:lang w:val="ru-RU"/>
        </w:rPr>
        <w:t>8», и есть все основания предполагать, что, если Томас Кру не победит, последней четверти населения островов недолго осталось существовать на земле.</w:t>
      </w:r>
    </w:p>
    <w:p w14:paraId="1E730C24"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Фирму «Урия Свитмёрдер и сыновья» это меньше всего беспокоит. Дешевых рабочих на ее век хватит. Уже принято соответствующими властями решение о переселении на архипелаг первой партии «перемещенных лиц» численностью около одиннадцати тысяч. Для них уже строятся подданными короля Джигу-браху Первого бараки в районах действия малярийных станций. Вслед за первой партией последует вторая в составе шести тысяч андерсовцев. Из них будут, в частности, сформированы и отряды для ликвидации «коммунистических банд Кру», в которых нет и в которых никто и никогда даже и не видывал коммунистов.</w:t>
      </w:r>
    </w:p>
    <w:p w14:paraId="3EA584BD" w14:textId="77777777" w:rsidR="00A77AA5"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На днях подписано соглашение о сдаче этого архипелага в аренду заокеанской Державе сроком на девяносто девять лет для организации на нем военно-морской базы…</w:t>
      </w:r>
    </w:p>
    <w:p w14:paraId="67D6357E" w14:textId="6EE22152" w:rsidR="00C62936" w:rsidRPr="00540E94" w:rsidRDefault="00A77AA5" w:rsidP="00540E94">
      <w:pPr>
        <w:suppressAutoHyphens/>
        <w:spacing w:after="0" w:line="240" w:lineRule="auto"/>
        <w:ind w:firstLine="283"/>
        <w:jc w:val="both"/>
        <w:rPr>
          <w:rFonts w:ascii="Verdana" w:hAnsi="Verdana"/>
          <w:color w:val="000000"/>
          <w:sz w:val="20"/>
          <w:lang w:val="ru-RU"/>
        </w:rPr>
      </w:pPr>
      <w:r w:rsidRPr="00540E94">
        <w:rPr>
          <w:rFonts w:ascii="Verdana" w:hAnsi="Verdana"/>
          <w:color w:val="000000"/>
          <w:sz w:val="20"/>
          <w:lang w:val="ru-RU"/>
        </w:rPr>
        <w:t>Вот и все, что автор этих строк мог рассказать о ходе цивилизации архипелага Блаженного Нонсенса и о роли в этом столь далеко зашедшем процессе знаменитой фирмы «Урия Свитмёрдер и сыновья». Когда Томас Кру победит (а его победа несомненна, ибо люди, борющиеся за самое свое существование, непобедимы), мы сможем сообщить дальнейшие подробности о героических боях на архипелаге, который был на три четверти обглодан поступательным движением «западной цивилизации», но все же воспрянул к жизни и будет жить.</w:t>
      </w:r>
    </w:p>
    <w:sectPr w:rsidR="00C62936" w:rsidRPr="00540E94" w:rsidSect="00540E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3F6FD" w14:textId="77777777" w:rsidR="003C63F2" w:rsidRDefault="003C63F2" w:rsidP="00540E94">
      <w:pPr>
        <w:spacing w:after="0" w:line="240" w:lineRule="auto"/>
      </w:pPr>
      <w:r>
        <w:separator/>
      </w:r>
    </w:p>
  </w:endnote>
  <w:endnote w:type="continuationSeparator" w:id="0">
    <w:p w14:paraId="7CDE3D78" w14:textId="77777777" w:rsidR="003C63F2" w:rsidRDefault="003C63F2" w:rsidP="0054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F2E8" w14:textId="77777777" w:rsidR="00540E94" w:rsidRDefault="00540E94"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1C5573" w14:textId="77777777" w:rsidR="00540E94" w:rsidRDefault="00540E94" w:rsidP="00540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BF40" w14:textId="1432FDDC" w:rsidR="00540E94" w:rsidRPr="00B17BFB" w:rsidRDefault="00540E94" w:rsidP="00540E94">
    <w:pPr>
      <w:pStyle w:val="Footer"/>
      <w:ind w:right="360"/>
      <w:rPr>
        <w:rFonts w:ascii="Arial" w:hAnsi="Arial" w:cs="Arial"/>
        <w:color w:val="999999"/>
        <w:sz w:val="20"/>
        <w:lang w:val="ru-RU"/>
      </w:rPr>
    </w:pPr>
    <w:r w:rsidRPr="00B17BFB">
      <w:rPr>
        <w:rStyle w:val="PageNumber"/>
        <w:rFonts w:ascii="Arial" w:hAnsi="Arial" w:cs="Arial"/>
        <w:color w:val="999999"/>
        <w:sz w:val="20"/>
        <w:lang w:val="ru-RU"/>
      </w:rPr>
      <w:t xml:space="preserve">Библиотека «Артефакт» — </w:t>
    </w:r>
    <w:r w:rsidRPr="00540E94">
      <w:rPr>
        <w:rStyle w:val="PageNumber"/>
        <w:rFonts w:ascii="Arial" w:hAnsi="Arial" w:cs="Arial"/>
        <w:color w:val="999999"/>
        <w:sz w:val="20"/>
      </w:rPr>
      <w:t>http</w:t>
    </w:r>
    <w:r w:rsidRPr="00B17BFB">
      <w:rPr>
        <w:rStyle w:val="PageNumber"/>
        <w:rFonts w:ascii="Arial" w:hAnsi="Arial" w:cs="Arial"/>
        <w:color w:val="999999"/>
        <w:sz w:val="20"/>
        <w:lang w:val="ru-RU"/>
      </w:rPr>
      <w:t>://</w:t>
    </w:r>
    <w:r w:rsidRPr="00540E94">
      <w:rPr>
        <w:rStyle w:val="PageNumber"/>
        <w:rFonts w:ascii="Arial" w:hAnsi="Arial" w:cs="Arial"/>
        <w:color w:val="999999"/>
        <w:sz w:val="20"/>
      </w:rPr>
      <w:t>artefact</w:t>
    </w:r>
    <w:r w:rsidRPr="00B17BFB">
      <w:rPr>
        <w:rStyle w:val="PageNumber"/>
        <w:rFonts w:ascii="Arial" w:hAnsi="Arial" w:cs="Arial"/>
        <w:color w:val="999999"/>
        <w:sz w:val="20"/>
        <w:lang w:val="ru-RU"/>
      </w:rPr>
      <w:t>.</w:t>
    </w:r>
    <w:r w:rsidRPr="00540E94">
      <w:rPr>
        <w:rStyle w:val="PageNumber"/>
        <w:rFonts w:ascii="Arial" w:hAnsi="Arial" w:cs="Arial"/>
        <w:color w:val="999999"/>
        <w:sz w:val="20"/>
      </w:rPr>
      <w:t>lib</w:t>
    </w:r>
    <w:r w:rsidRPr="00B17BFB">
      <w:rPr>
        <w:rStyle w:val="PageNumber"/>
        <w:rFonts w:ascii="Arial" w:hAnsi="Arial" w:cs="Arial"/>
        <w:color w:val="999999"/>
        <w:sz w:val="20"/>
        <w:lang w:val="ru-RU"/>
      </w:rPr>
      <w:t>.</w:t>
    </w:r>
    <w:r w:rsidRPr="00540E94">
      <w:rPr>
        <w:rStyle w:val="PageNumber"/>
        <w:rFonts w:ascii="Arial" w:hAnsi="Arial" w:cs="Arial"/>
        <w:color w:val="999999"/>
        <w:sz w:val="20"/>
      </w:rPr>
      <w:t>ru</w:t>
    </w:r>
    <w:r w:rsidRPr="00B17B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1163" w14:textId="77777777" w:rsidR="00540E94" w:rsidRDefault="00540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C6032" w14:textId="77777777" w:rsidR="003C63F2" w:rsidRDefault="003C63F2" w:rsidP="00540E94">
      <w:pPr>
        <w:spacing w:after="0" w:line="240" w:lineRule="auto"/>
      </w:pPr>
      <w:r>
        <w:separator/>
      </w:r>
    </w:p>
  </w:footnote>
  <w:footnote w:type="continuationSeparator" w:id="0">
    <w:p w14:paraId="2CE5B08E" w14:textId="77777777" w:rsidR="003C63F2" w:rsidRDefault="003C63F2" w:rsidP="00540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57AE" w14:textId="77777777" w:rsidR="00540E94" w:rsidRDefault="00540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EF6E" w14:textId="2A55E7E9" w:rsidR="00540E94" w:rsidRPr="00B17BFB" w:rsidRDefault="00540E94" w:rsidP="00540E94">
    <w:pPr>
      <w:pStyle w:val="Header"/>
      <w:rPr>
        <w:rFonts w:ascii="Arial" w:hAnsi="Arial" w:cs="Arial"/>
        <w:color w:val="999999"/>
        <w:sz w:val="20"/>
        <w:lang w:val="ru-RU"/>
      </w:rPr>
    </w:pPr>
    <w:r w:rsidRPr="00B17BFB">
      <w:rPr>
        <w:rFonts w:ascii="Arial" w:hAnsi="Arial" w:cs="Arial"/>
        <w:color w:val="999999"/>
        <w:sz w:val="20"/>
        <w:lang w:val="ru-RU"/>
      </w:rPr>
      <w:t xml:space="preserve">Библиотека «Артефакт» — </w:t>
    </w:r>
    <w:r w:rsidRPr="00540E94">
      <w:rPr>
        <w:rFonts w:ascii="Arial" w:hAnsi="Arial" w:cs="Arial"/>
        <w:color w:val="999999"/>
        <w:sz w:val="20"/>
      </w:rPr>
      <w:t>http</w:t>
    </w:r>
    <w:r w:rsidRPr="00B17BFB">
      <w:rPr>
        <w:rFonts w:ascii="Arial" w:hAnsi="Arial" w:cs="Arial"/>
        <w:color w:val="999999"/>
        <w:sz w:val="20"/>
        <w:lang w:val="ru-RU"/>
      </w:rPr>
      <w:t>://</w:t>
    </w:r>
    <w:r w:rsidRPr="00540E94">
      <w:rPr>
        <w:rFonts w:ascii="Arial" w:hAnsi="Arial" w:cs="Arial"/>
        <w:color w:val="999999"/>
        <w:sz w:val="20"/>
      </w:rPr>
      <w:t>artefact</w:t>
    </w:r>
    <w:r w:rsidRPr="00B17BFB">
      <w:rPr>
        <w:rFonts w:ascii="Arial" w:hAnsi="Arial" w:cs="Arial"/>
        <w:color w:val="999999"/>
        <w:sz w:val="20"/>
        <w:lang w:val="ru-RU"/>
      </w:rPr>
      <w:t>.</w:t>
    </w:r>
    <w:r w:rsidRPr="00540E94">
      <w:rPr>
        <w:rFonts w:ascii="Arial" w:hAnsi="Arial" w:cs="Arial"/>
        <w:color w:val="999999"/>
        <w:sz w:val="20"/>
      </w:rPr>
      <w:t>lib</w:t>
    </w:r>
    <w:r w:rsidRPr="00B17BFB">
      <w:rPr>
        <w:rFonts w:ascii="Arial" w:hAnsi="Arial" w:cs="Arial"/>
        <w:color w:val="999999"/>
        <w:sz w:val="20"/>
        <w:lang w:val="ru-RU"/>
      </w:rPr>
      <w:t>.</w:t>
    </w:r>
    <w:r w:rsidRPr="00540E94">
      <w:rPr>
        <w:rFonts w:ascii="Arial" w:hAnsi="Arial" w:cs="Arial"/>
        <w:color w:val="999999"/>
        <w:sz w:val="20"/>
      </w:rPr>
      <w:t>ru</w:t>
    </w:r>
    <w:r w:rsidRPr="00B17BF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E9D7" w14:textId="77777777" w:rsidR="00540E94" w:rsidRDefault="00540E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63F2"/>
    <w:rsid w:val="00456C31"/>
    <w:rsid w:val="00540E94"/>
    <w:rsid w:val="00A77AA5"/>
    <w:rsid w:val="00AA1D8D"/>
    <w:rsid w:val="00B17BFB"/>
    <w:rsid w:val="00B47730"/>
    <w:rsid w:val="00C6293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73075"/>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4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287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9124</Words>
  <Characters>52009</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Съеденный архипелаг</dc:title>
  <dc:subject/>
  <dc:creator>Лазарь Лагин</dc:creator>
  <cp:keywords/>
  <dc:description/>
  <cp:lastModifiedBy>Andrey Piskunov</cp:lastModifiedBy>
  <cp:revision>7</cp:revision>
  <dcterms:created xsi:type="dcterms:W3CDTF">2013-12-23T23:15:00Z</dcterms:created>
  <dcterms:modified xsi:type="dcterms:W3CDTF">2025-05-23T06:10:00Z</dcterms:modified>
  <cp:category/>
</cp:coreProperties>
</file>