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0606D" w14:textId="77777777" w:rsidR="00492013" w:rsidRPr="00A9599F" w:rsidRDefault="00492013" w:rsidP="00A9599F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A9599F">
        <w:rPr>
          <w:rFonts w:ascii="Verdana" w:hAnsi="Verdana"/>
          <w:bCs w:val="0"/>
          <w:color w:val="000000"/>
          <w:sz w:val="32"/>
          <w:lang w:val="ru-RU"/>
        </w:rPr>
        <w:t>Самообольщение Иова Стротта</w:t>
      </w:r>
    </w:p>
    <w:p w14:paraId="6B356709" w14:textId="77777777" w:rsidR="00036B98" w:rsidRPr="00A9599F" w:rsidRDefault="00036B98" w:rsidP="00A9599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9599F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1820374D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6F648A2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Вот почему слава о «Парадизе» прогремела по всей стране.</w:t>
      </w:r>
    </w:p>
    <w:p w14:paraId="514D4984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Конечно, дело не в его особенных, каких-то из ряда вон выходящих достоинствах. Хотя ресторан этот в высшей степени шикарный: в него пускают только во фраках и вечерних платьях. А это уже кое-что значит!</w:t>
      </w:r>
    </w:p>
    <w:p w14:paraId="1D0A1E8D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«Парадиз» вырастает перед вами, лишь только вы начинаете подыматься из военного порта в город. Он расположен на высоком холме, в лучшей части города, как раз напротив Восточного парка. Весь из стекла, он светится на фоне пурпурного заката, как хрустальный фонарь из волшебной сказки.</w:t>
      </w:r>
    </w:p>
    <w:p w14:paraId="2842D9A5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И все же «Парадиз» остался бы заурядным первоклассным рестораном, если бы не так давно его владелец Иов Стротт не вызвал к себе старшего официанта Друда для очень важного разговора.</w:t>
      </w:r>
    </w:p>
    <w:p w14:paraId="27A4614A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—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Мне очень грустно, Друд,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сказал он,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но мне приходится просить вас передать своим коллегам официантам, что с будущей недели я вынужден снизить заработную плату на двадцать процентов.</w:t>
      </w:r>
    </w:p>
    <w:p w14:paraId="68351F42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Друд попросил полчаса времени, чтобы посоветоваться с официантами. Но он вернулся значительно раньше и заявил:</w:t>
      </w:r>
    </w:p>
    <w:p w14:paraId="58FD1CD6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—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В таком случае мы будем бастовать.</w:t>
      </w:r>
    </w:p>
    <w:p w14:paraId="0148333C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—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Вы самообольщаетесь, дорогой Друд,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усмехнулся Стротт.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Вы забываете, что в городе имеется по крайней мере полтора десятки тысяч людей, которые с удовольствием заменят вас в ресторане. Ну вот, скажите сами, сколько, по вашим сведениям, безработных в нашем городе?</w:t>
      </w:r>
    </w:p>
    <w:p w14:paraId="49E23114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—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Что-то около девятнадцати тысяч человек,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ответил Друд без особенного удовольствия.</w:t>
      </w:r>
    </w:p>
    <w:p w14:paraId="0581B386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—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Ну вот, ведите, дружище!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говорит тут сладчайшим голосом Стротт.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А вы собираетесь бастовать. И это, не имея за душой ровным счетом ничего, кроме фрачной пары.</w:t>
      </w:r>
    </w:p>
    <w:p w14:paraId="5BD0BFCB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Но Друд сказал, что уступить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значит согласиться на полуголодное существование, и ушел. И вместе с ним ушли и остальные двадцать девять официантов, и ресторан пришлось закрыть, хотя не было еще и двенадцати часов ночи, потому что некому стало обслуживать его тридцать столиков. Это был весьма респектабельный кабак, и каждый столик для удобства клиентов обслуживался особым официантом. Вызывать молодцов из «Технической помощи» было уже поздно. Пришлось извиниться перед клиентами и закрыть ресторан.</w:t>
      </w:r>
    </w:p>
    <w:p w14:paraId="725ABDB6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lastRenderedPageBreak/>
        <w:t>Отсюда и начинается история знаменитых чаепитий в «Парадизе», и это будет одновременно историей о том, как Иов Стротт получил на всю жизнь нервный тик, в чем вы можете сами удостовериться, если заведете с ним хоть на две минутки разговор о забастовках. Правда, врачи говорят Стротту, что они его вылечат, но какой врач будет говорить невыгодную ему правду богатому пациенту!</w:t>
      </w:r>
    </w:p>
    <w:p w14:paraId="1E2CEFB2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В одном нельзя отказать штрейкбрехерам из «Технической помощи»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они были на редкость аккуратны. Ровно к трем часам, к открытию «Парадиза», тридцать малопочтенных молодцов в безукоризненных фрачных парах стояли у буфетной стойки в ожидании посетителей. В три часа открылся ресторан, а в пять минут четвертого все тридцать столиков уже были заняты. Тридцать чисто выбритых джентльменов во фраках расселись за тридцатью столиками со своими тридцатью ламами в белых вечерних платьях.</w:t>
      </w:r>
    </w:p>
    <w:p w14:paraId="3CF44DD1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К десяти минутам четвертого к ресторану подкатил сам мистер Стротт. Он никогда так рано не приезжал, но сегодня ему как-то не сиделось дома. Он осведомился у швейцара (так ему не терпелось);</w:t>
      </w:r>
    </w:p>
    <w:p w14:paraId="035A0FB7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—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Ну, как дела, Айк?</w:t>
      </w:r>
    </w:p>
    <w:p w14:paraId="31198937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—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Полным-полно,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ответил швейцар.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Все тридцать столиков как один.</w:t>
      </w:r>
    </w:p>
    <w:p w14:paraId="3BB1E37D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Стротт быстро проследовал в зал. Ему показалось невероятным, чтобы за десять минут ресторан мог наполниться клиентами, но он удостоверился, что швейцар нисколько не преувеличивал. Все столики были заняты. Тридцать джентльменов и тридцать леди с мелодичным звоном помешивали сахар в шестидесяти стаканах чая.</w:t>
      </w:r>
    </w:p>
    <w:p w14:paraId="32710A74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Будь мистер Стротт хоть несколько менее возбужден, он сообразил бы надеть очки. Тогда он обнаружил бы кое-что интересное и не столь уж утешительное. Но панорама зала, открывшаяся его невооруженному близорукому взгляду, доставила ему самое высокое удовлетворение.</w:t>
      </w:r>
    </w:p>
    <w:p w14:paraId="35AAC807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Он проследовал к себе в кабинет и некоторое время предавался приятным размышлениям. Он попытался представить себе, каково сейчас Друду и его двадцати девяти коллегам, и остался при весьма утешительном выводе, что им сейчас плохо, очень даже плохо. Ему было интересно, на какой день они придут с повинной, а в том, что они обязательно придут с повинной, он сейчас уже нисколько не сомневался.</w:t>
      </w:r>
    </w:p>
    <w:p w14:paraId="73C87DBF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И вдруг в кабинет вваливается метрдотель О’Флаган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довольно подлая личность и отчаянный холуй.</w:t>
      </w:r>
    </w:p>
    <w:p w14:paraId="6D8CF3FB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—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Хозяин,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говорит О’Флаган,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мне сдается, что вы не раскусили, что происходит! Вы видите, что делается в зале?</w:t>
      </w:r>
    </w:p>
    <w:p w14:paraId="5378DE17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 xml:space="preserve">И он повел Иова Стротта вниз, к столикам, и Иов Стротт увидел, что все тридцать столиков заняты его бастующими официантами и их дамами. А за </w:t>
      </w:r>
      <w:r w:rsidRPr="00A9599F">
        <w:rPr>
          <w:rFonts w:ascii="Verdana" w:hAnsi="Verdana"/>
          <w:color w:val="000000"/>
          <w:sz w:val="20"/>
          <w:lang w:val="ru-RU"/>
        </w:rPr>
        <w:lastRenderedPageBreak/>
        <w:t>первым столиком, тем, который у круглого углового окна, сидел сам Ральф Друд со своей супругой и важно читал газету. Перед ними стояли чуть пригубленные стаканы уже порядком остывшего чая. И за всеми остальными столиками тоже сидели за нетронутыми стаканами остывшего чая и тоже читали газеты. А их дамы перелистывали журналы…</w:t>
      </w:r>
    </w:p>
    <w:p w14:paraId="5EED0693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И так продолжалось до четырех часов ночи, когда пришло время закрывать ресторан. За это время много раз, ровно столько, сколько полагалось по контракту, играл оркестр, и каждый раз официанты приглашали своих дам танцевать. А потанцевав, они снова садились за столики, еле прихлебывали из своих стаканов и снова принимались за газеты и журналы.</w:t>
      </w:r>
    </w:p>
    <w:p w14:paraId="462216A9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599F">
        <w:rPr>
          <w:rFonts w:ascii="Verdana" w:hAnsi="Verdana"/>
          <w:color w:val="000000"/>
          <w:sz w:val="20"/>
          <w:lang w:val="ru-RU"/>
        </w:rPr>
        <w:t>Приходили завсегдатаи «Парадиза» и уходили ни с чем: свободных столиков не было.</w:t>
      </w:r>
    </w:p>
    <w:p w14:paraId="24CC2265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  <w:lang w:val="ru-RU"/>
        </w:rPr>
        <w:t>Стротт, конечно, осатанел от злобы. Он хотел звонить в полицию, чтобы ему очистили ресторан от забастовщиков, но О’Флаган сказал, что из этого дела ничего не выйдет, потому что все они ведут себя вполне прилично, а любой клиент имеет право заказывать, что его душе угодно, и пить стакан чая столько времени, сколько ему заблагорассудится. И вообще, если придет полиция, то получится драка, скандал, черт знает что. В этом не было бы ничего страшного для какой-нибудь фабрики или шахты, но в респектабельном ресторане мордобой и кровопролитие!.. Нет, на его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>— О’Флагана</w:t>
      </w:r>
      <w:r w:rsidRPr="00A9599F">
        <w:rPr>
          <w:rFonts w:ascii="Verdana" w:hAnsi="Verdana"/>
          <w:color w:val="000000"/>
          <w:sz w:val="20"/>
        </w:rPr>
        <w:t> </w:t>
      </w:r>
      <w:r w:rsidRPr="00A9599F">
        <w:rPr>
          <w:rFonts w:ascii="Verdana" w:hAnsi="Verdana"/>
          <w:color w:val="000000"/>
          <w:sz w:val="20"/>
          <w:lang w:val="ru-RU"/>
        </w:rPr>
        <w:t xml:space="preserve">— взгляд, это не выход. Другое дело, если бы забастовщики выставили пикеты. Пикетчиков можно разогнать, избить, арестовать, все что угодно, потому что это происходило бы на улице. </w:t>
      </w:r>
      <w:r w:rsidRPr="00A9599F">
        <w:rPr>
          <w:rFonts w:ascii="Verdana" w:hAnsi="Verdana"/>
          <w:color w:val="000000"/>
          <w:sz w:val="20"/>
        </w:rPr>
        <w:t>Но официанты как нарочно не выставили пикетов.</w:t>
      </w:r>
    </w:p>
    <w:p w14:paraId="46503DBB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— Ладно! — крикнул тогда Стротт забастовщикам. — Сегодня вы меня перехитрили. Завтра я буду умней. Завтра никого из вас не пустят и на порог «Парадиза»! Слышите, вы, Друд и компания?..</w:t>
      </w:r>
    </w:p>
    <w:p w14:paraId="0F5CFBE3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На другой день, как вы уже сами понимаете, Стротт прибыл задолго до трех часов. Ровно в три открыли ресторан, и ровно в пять минут четвертого все тридцать столиков были заняты тридцатью джентльменами в безукоризненных черных фрачных парах и тридцатью дамами в белых платьях бального типа. Тридцать молодцов из «Технической помощи» подбежали к ним, чтобы принять заказ, и вскоре шестьдесят ложечек нежно звенели, размешивая сахар в шестидесяти стаканах.</w:t>
      </w:r>
    </w:p>
    <w:p w14:paraId="7D37FBD8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Стротт бросился в зал и увидел за столиками совершенно незнакомых, большей частью худощавых, прилично выбритых и одетых джентльменов.</w:t>
      </w:r>
    </w:p>
    <w:p w14:paraId="67C57923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И эти тридцать пар тоже просидели в «Парадизе» до самого его закрытия и тоже выпили только по одному стакану чая и прочитали все газеты и журналы, которые им по первому требованию приносили обозленные молодчики из «Технической помощи».</w:t>
      </w:r>
    </w:p>
    <w:p w14:paraId="1DC534AB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lastRenderedPageBreak/>
        <w:t>Тогда Иов Стротт обратился к своим необычайным клиентам с речью. Он сказал, что каждый джентльмен и каждая леди вольны пить и есть, что им угодно и сколько им угодно, и что в этом отношении он, Иов Стротт, как ресторатор и христианин целиком полагается на промысел божий. Но если тридцать клиентов проводят со своими дамами в ресторане ровно тринадцать часов, заказывая за все это время по одному стакану на персону и закусывая принесенными из дому бутербродами, то, на его, Иова Стретта, взгляд, это скорее смахивает не на промысел божий, а на махинации со стороны забастовщиков. Поэтому он, Иов Стротт, вынужден с глубоким сожалением просить высокочтимых джентльменов и их прелестных дам не появляться больше в его ресторане, потому что они все уже сфотографированы и швейцару дано указание никого из них больше не пропускать.</w:t>
      </w:r>
    </w:p>
    <w:p w14:paraId="31824EC0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Назавтра Стротт прибыл в ресторан уже в два часа. С трех часов до четырех минут четвертого он лично простоял на контроле рядом со швейцаром, сверяясь с вывешенными рядом фотографиями вчерашних клиентов. В четыре минуты четвертого он, изнемогая от чувства собственного бессилия, покинул свой унизительный пост и скрылся в кабинете. В восемь минут четвертого тридцать совершенно незнакомых джентльменов и столько же совершенно незнакомых дам сосредоточенно размешивали шестьдесят стаканов чая, и они занимались этим богомерзким занятием с краткими перерывами на танцы и более длительными — на просматривание произведений повременной печати до той поры, покуда не пришло время закрывать «Парадиз».</w:t>
      </w:r>
    </w:p>
    <w:p w14:paraId="6F13F24A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Конечно, приходили и постоянные клиенты, но для них не находилось свободных столиков, и они уходили ни с чем.</w:t>
      </w:r>
    </w:p>
    <w:p w14:paraId="6B42F937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И точно так же происходило дело и на четвертый день, и на пятый, и на шестой, и на седьмой, и на восьмой, и на девятый.</w:t>
      </w:r>
    </w:p>
    <w:p w14:paraId="035FA866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И все это время буфет не торговал ни на цент выше стоимости шестидесяти стаканов чая и не было заказано ни единого блюда из роскошного и многообразного меню «Парадиза». Горы неиспользованных овощей пришли в негодность и были выброшены на помойку. Ни разу, не были открыты двери холодильника, где хранились мясные туши, дичь, масло и другие ценные скоропортящиеся продукты. Каждый полдень привозили свежие, румяные хлеба, каждый полдень кондитер «Парадиза» вынимал из духовки, просторной и благоустроенной, как ангар, противни с превосходнейшими пирожными. Но и румяные хлеба и превосходнейшие пирожные черствели втуие. А повара и весь остальной персонал кухни сидели без дела и имели более чем достаточно времени, чтобы поиздеваться втихую над бессильной злобой их хозяина.</w:t>
      </w:r>
    </w:p>
    <w:p w14:paraId="07CBF673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А на десятый день Иов Стротт, ночевавший в ресторане, пожелтевший, небритый и с подергивающейся в нервном тике правой щекой, послал О’Флагана за мистером Ральфом Друдом.</w:t>
      </w:r>
    </w:p>
    <w:p w14:paraId="36BA3F64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lastRenderedPageBreak/>
        <w:t>— Мне хотелось бы узнать, — сказал Стротт, избегая взгляда старшего официанта, — мне хотелось бы знать, когда это кончится? И, кстати, кто эти дамы и джентльмены, которым так нравится распивать у меня чай?</w:t>
      </w:r>
    </w:p>
    <w:p w14:paraId="221EC036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И Ральф Друд ответил, что кончится это тогда, когда будет подписан коллективный договор на условиях, о которых мистеру Стротту будет сообщено профсоюзом официантов. Что же до джентльменов, которые изо дня в день портят настроение мистера Стротта, то он может не беспокоиться. Это честные, вполне порядочные люди, к сожалению, лишенные в настоящий момент работы.</w:t>
      </w:r>
    </w:p>
    <w:p w14:paraId="10C0AC24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— Но откуда у них фраки? — удивился Стротт. — Откуда фраки у безработных сапожников и слесарей?</w:t>
      </w:r>
    </w:p>
    <w:p w14:paraId="4A98905C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— Это очень долго рассказывать, — улыбнулся Друд. — Конечно, нам пришлось наряжать их в свои фраки. И это была дьявольски трудная работа. Нужно было подбирать безработных такой же комплекции, как мы. В первый день нам к тому же еще пришлось долго уламывать людей, чтобы они пошли к вам попить чаю и потанцевать. Но потом это всем страшно понравилось, и в комитете безработных отбою не стало от парней, которым не терпелось принять со своими дамами участие в этом небольшом развлечении. А портные выделили несколько своих безработных, и те только и делали, что утюжили наши костюмы. И, знаете, появилось столько желающих, что очередь на посещение «Парадиза» уже расписана на сорок три дня вперед. А про дам и говорить нечего. С ними было не в пример легче. Каждая из них сама с удовольствием утюжила свое подвенечное платье. Вы ведь знаете, что за удивительные существа эти женщины! Они скорее продадут свои ботинки и будут ходить на руках, нежели расстанутся со своим подвенечным платьем. А каждое подвенечное платье, даже у жены официанта, в глубине души чуть-чуть бальное…</w:t>
      </w:r>
    </w:p>
    <w:p w14:paraId="59E6E480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Тогда Иов Стротт сделал над собой героическое усилие, чтобы остановить тик, искажавший его и без того неприглядную физиономию, и спросил:</w:t>
      </w:r>
    </w:p>
    <w:p w14:paraId="09D8DC7E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— А скажите-ка, старина Друд, сколько в городе безработных?</w:t>
      </w:r>
    </w:p>
    <w:p w14:paraId="5F8F8704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Это был идиотский вопрос, потому что Стротт знал ответ на него не хуже Друда.</w:t>
      </w:r>
    </w:p>
    <w:p w14:paraId="203B9BF7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— Что-то около девятнадцати тысяч, — ответил Друд и снова улыбнулся.</w:t>
      </w:r>
    </w:p>
    <w:p w14:paraId="29DB21B5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И мистер Стротт подсчитал, что если положить по тридцати безработных в день, то это обеспечит не более и не менее, как шестьсот с лишним коллективных чаепитий в «Парадизе», и что за это время он свободно может двадцать раз вылететь в трубу.</w:t>
      </w:r>
    </w:p>
    <w:p w14:paraId="56A8E176" w14:textId="77777777" w:rsidR="00492013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Тогда он вздохнул и промолвил необыкновенно приветливым голосом:</w:t>
      </w:r>
    </w:p>
    <w:p w14:paraId="2EA90FE5" w14:textId="27DE5B5D" w:rsidR="004E1F89" w:rsidRPr="00A9599F" w:rsidRDefault="00492013" w:rsidP="00A959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9599F">
        <w:rPr>
          <w:rFonts w:ascii="Verdana" w:hAnsi="Verdana"/>
          <w:color w:val="000000"/>
          <w:sz w:val="20"/>
        </w:rPr>
        <w:t>— Знаете, что, Друд? Становитесь на работу. Мне уже надоело торговать чаем.</w:t>
      </w:r>
    </w:p>
    <w:sectPr w:rsidR="004E1F89" w:rsidRPr="00A9599F" w:rsidSect="00A959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2D6FD" w14:textId="77777777" w:rsidR="00A9599F" w:rsidRDefault="00A9599F" w:rsidP="00A9599F">
      <w:pPr>
        <w:spacing w:after="0" w:line="240" w:lineRule="auto"/>
      </w:pPr>
      <w:r>
        <w:separator/>
      </w:r>
    </w:p>
  </w:endnote>
  <w:endnote w:type="continuationSeparator" w:id="0">
    <w:p w14:paraId="5694E7E3" w14:textId="77777777" w:rsidR="00A9599F" w:rsidRDefault="00A9599F" w:rsidP="00A9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DCEF4" w14:textId="77777777" w:rsidR="00A9599F" w:rsidRDefault="00A9599F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1E976A4" w14:textId="77777777" w:rsidR="00A9599F" w:rsidRDefault="00A9599F" w:rsidP="00A959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BB2A" w14:textId="5FF62C8A" w:rsidR="00A9599F" w:rsidRPr="00A9599F" w:rsidRDefault="00A9599F" w:rsidP="00A9599F">
    <w:pPr>
      <w:pStyle w:val="Footer"/>
      <w:ind w:right="360"/>
      <w:rPr>
        <w:rFonts w:ascii="Arial" w:hAnsi="Arial" w:cs="Arial"/>
        <w:color w:val="999999"/>
        <w:sz w:val="20"/>
      </w:rPr>
    </w:pPr>
    <w:r w:rsidRPr="00A9599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E849" w14:textId="77777777" w:rsidR="00A9599F" w:rsidRDefault="00A959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3D9CE" w14:textId="77777777" w:rsidR="00A9599F" w:rsidRDefault="00A9599F" w:rsidP="00A9599F">
      <w:pPr>
        <w:spacing w:after="0" w:line="240" w:lineRule="auto"/>
      </w:pPr>
      <w:r>
        <w:separator/>
      </w:r>
    </w:p>
  </w:footnote>
  <w:footnote w:type="continuationSeparator" w:id="0">
    <w:p w14:paraId="6A1C3EB0" w14:textId="77777777" w:rsidR="00A9599F" w:rsidRDefault="00A9599F" w:rsidP="00A95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BE66B" w14:textId="77777777" w:rsidR="00A9599F" w:rsidRDefault="00A959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0D39" w14:textId="61ACD7D7" w:rsidR="00A9599F" w:rsidRPr="00A9599F" w:rsidRDefault="00A9599F" w:rsidP="00A9599F">
    <w:pPr>
      <w:pStyle w:val="Header"/>
      <w:rPr>
        <w:rFonts w:ascii="Arial" w:hAnsi="Arial" w:cs="Arial"/>
        <w:color w:val="999999"/>
        <w:sz w:val="20"/>
      </w:rPr>
    </w:pPr>
    <w:r w:rsidRPr="00A9599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6D80C" w14:textId="77777777" w:rsidR="00A9599F" w:rsidRDefault="00A959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36B98"/>
    <w:rsid w:val="0006063C"/>
    <w:rsid w:val="0015074B"/>
    <w:rsid w:val="0029639D"/>
    <w:rsid w:val="00326F90"/>
    <w:rsid w:val="00492013"/>
    <w:rsid w:val="004E1F89"/>
    <w:rsid w:val="00A9599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B5C6D4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95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1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1854</Words>
  <Characters>10442</Characters>
  <Application>Microsoft Office Word</Application>
  <DocSecurity>0</DocSecurity>
  <Lines>186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Самообольщение Иова Стротта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2025-05-23T06:08:00Z</dcterms:modified>
  <cp:category/>
</cp:coreProperties>
</file>