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AE16C" w14:textId="77777777" w:rsidR="00BF2217" w:rsidRPr="0067387B" w:rsidRDefault="00BF2217" w:rsidP="0067387B">
      <w:pPr>
        <w:pStyle w:val="Heading3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bCs w:val="0"/>
          <w:color w:val="000000"/>
          <w:sz w:val="32"/>
          <w:lang w:val="ru-RU"/>
        </w:rPr>
      </w:pPr>
      <w:r w:rsidRPr="0067387B">
        <w:rPr>
          <w:rFonts w:ascii="Verdana" w:hAnsi="Verdana"/>
          <w:bCs w:val="0"/>
          <w:color w:val="000000"/>
          <w:sz w:val="32"/>
          <w:lang w:val="ru-RU"/>
        </w:rPr>
        <w:t>Полианализатор Ирвинга Брюса</w:t>
      </w:r>
    </w:p>
    <w:p w14:paraId="2A7ECD2B" w14:textId="77777777" w:rsidR="00F73118" w:rsidRPr="0067387B" w:rsidRDefault="00F73118" w:rsidP="0067387B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67387B">
        <w:rPr>
          <w:rFonts w:ascii="Verdana" w:hAnsi="Verdana"/>
          <w:color w:val="000000"/>
          <w:sz w:val="24"/>
          <w:lang w:val="ru-RU"/>
        </w:rPr>
        <w:t>Лазарь Лагин</w:t>
      </w:r>
    </w:p>
    <w:p w14:paraId="6F76D787" w14:textId="77777777" w:rsidR="00BF2217" w:rsidRPr="0067387B" w:rsidRDefault="00BF2217" w:rsidP="006738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3D375A71" w14:textId="77777777" w:rsidR="00BF2217" w:rsidRPr="0067387B" w:rsidRDefault="00BF2217" w:rsidP="006738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387B">
        <w:rPr>
          <w:rFonts w:ascii="Verdana" w:hAnsi="Verdana"/>
          <w:color w:val="000000"/>
          <w:sz w:val="20"/>
          <w:lang w:val="ru-RU"/>
        </w:rPr>
        <w:t>На первый взгляд, эта жидкость напоминала сельтерскую со слабым раствором вишневого сиропа. Она даже слегка зашипела, когда незнакомец извлек притертую пробку из флакона и капнул из него в остывший кофе.</w:t>
      </w:r>
    </w:p>
    <w:p w14:paraId="0F957965" w14:textId="77777777" w:rsidR="00BF2217" w:rsidRPr="0067387B" w:rsidRDefault="00BF2217" w:rsidP="006738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387B">
        <w:rPr>
          <w:rFonts w:ascii="Verdana" w:hAnsi="Verdana"/>
          <w:color w:val="000000"/>
          <w:sz w:val="20"/>
          <w:lang w:val="ru-RU"/>
        </w:rPr>
        <w:t>Впрочем, я забежал вперед. Расскажу сначала, как мне привелось познакомиться с изобретателем Полианализатора.</w:t>
      </w:r>
    </w:p>
    <w:p w14:paraId="745ED115" w14:textId="77777777" w:rsidR="00BF2217" w:rsidRPr="0067387B" w:rsidRDefault="00BF2217" w:rsidP="006738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387B">
        <w:rPr>
          <w:rFonts w:ascii="Verdana" w:hAnsi="Verdana"/>
          <w:color w:val="000000"/>
          <w:sz w:val="20"/>
          <w:lang w:val="ru-RU"/>
        </w:rPr>
        <w:t>Это случилось в прошлом году, на четвертый и последний день нашего пребывания в Нью-Йорке. Нас было семнадцать туристов. Группа. Группа со всеми вытекающими из этого обстоятельства удобствами и неудобствами. Три дня мы осматривали скопом разные местные достопримечательности, исчерпали экскурсионную программу и получили, наконец, долгожданное «свободное время», когда каждый мог располагать собой, как ему заблагорассудится. Что до меня, то я решил побродить по Манхэттену в одиночку, наедине со своим фотоаппаратом и записной книжкой. Фотолюбители меня поймут.</w:t>
      </w:r>
    </w:p>
    <w:p w14:paraId="74881813" w14:textId="77777777" w:rsidR="00BF2217" w:rsidRPr="0067387B" w:rsidRDefault="00BF2217" w:rsidP="006738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387B">
        <w:rPr>
          <w:rFonts w:ascii="Verdana" w:hAnsi="Verdana"/>
          <w:color w:val="000000"/>
          <w:sz w:val="20"/>
          <w:lang w:val="ru-RU"/>
        </w:rPr>
        <w:t>Мистер Якубовский, упитанный рослый парень с не внушающим доверия открытым лицом, выразил надежду, что я не заблужусь без сопровождающих. Я сказал ему, что надеюсь оправдать эту надежду, Кстати, мистер Якубовский спросил, какое впечатление на меня производит Америка. Я ответил, что все, что я успел увидеть за первые три дня пребывания в Нью-Йорке в высшей степени интересно, но что вот насчет американской деловитости я раньше был более высокого мнения: на группу в семнадцать человек целых три представителя туристской компании, из которых двоим, в том числе и мистеру Якубовскому, буквально нечего делать.</w:t>
      </w:r>
    </w:p>
    <w:p w14:paraId="24107E13" w14:textId="77777777" w:rsidR="00BF2217" w:rsidRPr="0067387B" w:rsidRDefault="00BF2217" w:rsidP="006738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387B">
        <w:rPr>
          <w:rFonts w:ascii="Verdana" w:hAnsi="Verdana"/>
          <w:color w:val="000000"/>
          <w:sz w:val="20"/>
          <w:lang w:val="ru-RU"/>
        </w:rPr>
        <w:t>Обычно чрезвычайно словоохотливый мистер Якубовский на этот раз промолчал, и мы расстались к обоюдному удовольствию.</w:t>
      </w:r>
    </w:p>
    <w:p w14:paraId="27C16B68" w14:textId="77777777" w:rsidR="00BF2217" w:rsidRPr="0067387B" w:rsidRDefault="00BF2217" w:rsidP="006738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387B">
        <w:rPr>
          <w:rFonts w:ascii="Verdana" w:hAnsi="Verdana"/>
          <w:color w:val="000000"/>
          <w:sz w:val="20"/>
          <w:lang w:val="ru-RU"/>
        </w:rPr>
        <w:t>В пятый раз перезаряжая фото-камеру, я почувствовал, что теперь самый раз было бы передохнуть где-нибудь в холодке, глотнуть кофейку, да, пожалуй, и перекусить.</w:t>
      </w:r>
    </w:p>
    <w:p w14:paraId="424239B7" w14:textId="77777777" w:rsidR="00BF2217" w:rsidRPr="0067387B" w:rsidRDefault="00BF2217" w:rsidP="006738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387B">
        <w:rPr>
          <w:rFonts w:ascii="Verdana" w:hAnsi="Verdana"/>
          <w:color w:val="000000"/>
          <w:sz w:val="20"/>
          <w:lang w:val="ru-RU"/>
        </w:rPr>
        <w:t>На одной из двадцатых улиц я заглянул в первое лопавшееся кафе, заказал яичницу с ветчиной, чашку кофе.</w:t>
      </w:r>
    </w:p>
    <w:p w14:paraId="01ACFF85" w14:textId="77777777" w:rsidR="00BF2217" w:rsidRPr="0067387B" w:rsidRDefault="00BF2217" w:rsidP="006738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387B">
        <w:rPr>
          <w:rFonts w:ascii="Verdana" w:hAnsi="Verdana"/>
          <w:color w:val="000000"/>
          <w:sz w:val="20"/>
          <w:lang w:val="ru-RU"/>
        </w:rPr>
        <w:t>Вдруг кто-то дотронулся до моего плеча и задал идиотский вопрос:</w:t>
      </w:r>
    </w:p>
    <w:p w14:paraId="64D34337" w14:textId="77777777" w:rsidR="00BF2217" w:rsidRPr="0067387B" w:rsidRDefault="00BF2217" w:rsidP="006738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387B">
        <w:rPr>
          <w:rFonts w:ascii="Verdana" w:hAnsi="Verdana"/>
          <w:color w:val="000000"/>
          <w:sz w:val="20"/>
          <w:lang w:val="ru-RU"/>
        </w:rPr>
        <w:t>—</w:t>
      </w:r>
      <w:r w:rsidRPr="0067387B">
        <w:rPr>
          <w:rFonts w:ascii="Verdana" w:hAnsi="Verdana"/>
          <w:color w:val="000000"/>
          <w:sz w:val="20"/>
        </w:rPr>
        <w:t> </w:t>
      </w:r>
      <w:r w:rsidRPr="0067387B">
        <w:rPr>
          <w:rFonts w:ascii="Verdana" w:hAnsi="Verdana"/>
          <w:color w:val="000000"/>
          <w:sz w:val="20"/>
          <w:lang w:val="ru-RU"/>
        </w:rPr>
        <w:t>Вы никогда не тонули, сэр?</w:t>
      </w:r>
    </w:p>
    <w:p w14:paraId="17C69424" w14:textId="77777777" w:rsidR="00BF2217" w:rsidRPr="0067387B" w:rsidRDefault="00BF2217" w:rsidP="006738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387B">
        <w:rPr>
          <w:rFonts w:ascii="Verdana" w:hAnsi="Verdana"/>
          <w:color w:val="000000"/>
          <w:sz w:val="20"/>
          <w:lang w:val="ru-RU"/>
        </w:rPr>
        <w:t>Первой моей мыслью было, что я неправильно понял вопрос.</w:t>
      </w:r>
    </w:p>
    <w:p w14:paraId="382DD68F" w14:textId="77777777" w:rsidR="00BF2217" w:rsidRPr="0067387B" w:rsidRDefault="00BF2217" w:rsidP="006738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387B">
        <w:rPr>
          <w:rFonts w:ascii="Verdana" w:hAnsi="Verdana"/>
          <w:color w:val="000000"/>
          <w:sz w:val="20"/>
          <w:lang w:val="ru-RU"/>
        </w:rPr>
        <w:t>Я сказал:</w:t>
      </w:r>
    </w:p>
    <w:p w14:paraId="518D0F9A" w14:textId="77777777" w:rsidR="00BF2217" w:rsidRPr="0067387B" w:rsidRDefault="00BF2217" w:rsidP="006738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387B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67387B">
        <w:rPr>
          <w:rFonts w:ascii="Verdana" w:hAnsi="Verdana"/>
          <w:color w:val="000000"/>
          <w:sz w:val="20"/>
        </w:rPr>
        <w:t> </w:t>
      </w:r>
      <w:r w:rsidRPr="0067387B">
        <w:rPr>
          <w:rFonts w:ascii="Verdana" w:hAnsi="Verdana"/>
          <w:color w:val="000000"/>
          <w:sz w:val="20"/>
          <w:lang w:val="ru-RU"/>
        </w:rPr>
        <w:t>Простите, я вас не совсем понял. Я иностранец.</w:t>
      </w:r>
    </w:p>
    <w:p w14:paraId="2B9C771D" w14:textId="77777777" w:rsidR="00BF2217" w:rsidRPr="0067387B" w:rsidRDefault="00BF2217" w:rsidP="006738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387B">
        <w:rPr>
          <w:rFonts w:ascii="Verdana" w:hAnsi="Verdana"/>
          <w:color w:val="000000"/>
          <w:sz w:val="20"/>
          <w:lang w:val="ru-RU"/>
        </w:rPr>
        <w:t>—</w:t>
      </w:r>
      <w:r w:rsidRPr="0067387B">
        <w:rPr>
          <w:rFonts w:ascii="Verdana" w:hAnsi="Verdana"/>
          <w:color w:val="000000"/>
          <w:sz w:val="20"/>
        </w:rPr>
        <w:t> </w:t>
      </w:r>
      <w:r w:rsidRPr="0067387B">
        <w:rPr>
          <w:rFonts w:ascii="Verdana" w:hAnsi="Verdana"/>
          <w:color w:val="000000"/>
          <w:sz w:val="20"/>
          <w:lang w:val="ru-RU"/>
        </w:rPr>
        <w:t>Поэтому я к вам и обратился,</w:t>
      </w:r>
      <w:r w:rsidRPr="0067387B">
        <w:rPr>
          <w:rFonts w:ascii="Verdana" w:hAnsi="Verdana"/>
          <w:color w:val="000000"/>
          <w:sz w:val="20"/>
        </w:rPr>
        <w:t> </w:t>
      </w:r>
      <w:r w:rsidRPr="0067387B">
        <w:rPr>
          <w:rFonts w:ascii="Verdana" w:hAnsi="Verdana"/>
          <w:color w:val="000000"/>
          <w:sz w:val="20"/>
          <w:lang w:val="ru-RU"/>
        </w:rPr>
        <w:t>— быстро ответил незнакомец,</w:t>
      </w:r>
      <w:r w:rsidRPr="0067387B">
        <w:rPr>
          <w:rFonts w:ascii="Verdana" w:hAnsi="Verdana"/>
          <w:color w:val="000000"/>
          <w:sz w:val="20"/>
        </w:rPr>
        <w:t> </w:t>
      </w:r>
      <w:r w:rsidRPr="0067387B">
        <w:rPr>
          <w:rFonts w:ascii="Verdana" w:hAnsi="Verdana"/>
          <w:color w:val="000000"/>
          <w:sz w:val="20"/>
          <w:lang w:val="ru-RU"/>
        </w:rPr>
        <w:t>— По-моему, вы русский.</w:t>
      </w:r>
    </w:p>
    <w:p w14:paraId="2C926A27" w14:textId="77777777" w:rsidR="00BF2217" w:rsidRPr="0067387B" w:rsidRDefault="00BF2217" w:rsidP="006738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387B">
        <w:rPr>
          <w:rFonts w:ascii="Verdana" w:hAnsi="Verdana"/>
          <w:color w:val="000000"/>
          <w:sz w:val="20"/>
          <w:lang w:val="ru-RU"/>
        </w:rPr>
        <w:t>Из осторожности я промолчал.</w:t>
      </w:r>
    </w:p>
    <w:p w14:paraId="07FF331D" w14:textId="77777777" w:rsidR="00BF2217" w:rsidRPr="0067387B" w:rsidRDefault="00BF2217" w:rsidP="006738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387B">
        <w:rPr>
          <w:rFonts w:ascii="Verdana" w:hAnsi="Verdana"/>
          <w:color w:val="000000"/>
          <w:sz w:val="20"/>
          <w:lang w:val="ru-RU"/>
        </w:rPr>
        <w:t>—</w:t>
      </w:r>
      <w:r w:rsidRPr="0067387B">
        <w:rPr>
          <w:rFonts w:ascii="Verdana" w:hAnsi="Verdana"/>
          <w:color w:val="000000"/>
          <w:sz w:val="20"/>
        </w:rPr>
        <w:t> </w:t>
      </w:r>
      <w:r w:rsidRPr="0067387B">
        <w:rPr>
          <w:rFonts w:ascii="Verdana" w:hAnsi="Verdana"/>
          <w:color w:val="000000"/>
          <w:sz w:val="20"/>
          <w:lang w:val="ru-RU"/>
        </w:rPr>
        <w:t>Вы, конечно, удивились моему вопросу,</w:t>
      </w:r>
      <w:r w:rsidRPr="0067387B">
        <w:rPr>
          <w:rFonts w:ascii="Verdana" w:hAnsi="Verdana"/>
          <w:color w:val="000000"/>
          <w:sz w:val="20"/>
        </w:rPr>
        <w:t> </w:t>
      </w:r>
      <w:r w:rsidRPr="0067387B">
        <w:rPr>
          <w:rFonts w:ascii="Verdana" w:hAnsi="Verdana"/>
          <w:color w:val="000000"/>
          <w:sz w:val="20"/>
          <w:lang w:val="ru-RU"/>
        </w:rPr>
        <w:t>— заметил незнакомец, нисколько не обидевшись. Он придвинул свой стул к моему столику и только тогда вопросительно посмотрел на меня.</w:t>
      </w:r>
    </w:p>
    <w:p w14:paraId="645883F3" w14:textId="77777777" w:rsidR="00BF2217" w:rsidRPr="0067387B" w:rsidRDefault="00BF2217" w:rsidP="006738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387B">
        <w:rPr>
          <w:rFonts w:ascii="Verdana" w:hAnsi="Verdana"/>
          <w:color w:val="000000"/>
          <w:sz w:val="20"/>
          <w:lang w:val="ru-RU"/>
        </w:rPr>
        <w:t>—</w:t>
      </w:r>
      <w:r w:rsidRPr="0067387B">
        <w:rPr>
          <w:rFonts w:ascii="Verdana" w:hAnsi="Verdana"/>
          <w:color w:val="000000"/>
          <w:sz w:val="20"/>
        </w:rPr>
        <w:t> </w:t>
      </w:r>
      <w:r w:rsidRPr="0067387B">
        <w:rPr>
          <w:rFonts w:ascii="Verdana" w:hAnsi="Verdana"/>
          <w:color w:val="000000"/>
          <w:sz w:val="20"/>
          <w:lang w:val="ru-RU"/>
        </w:rPr>
        <w:t>Прошу,</w:t>
      </w:r>
      <w:r w:rsidRPr="0067387B">
        <w:rPr>
          <w:rFonts w:ascii="Verdana" w:hAnsi="Verdana"/>
          <w:color w:val="000000"/>
          <w:sz w:val="20"/>
        </w:rPr>
        <w:t> </w:t>
      </w:r>
      <w:r w:rsidRPr="0067387B">
        <w:rPr>
          <w:rFonts w:ascii="Verdana" w:hAnsi="Verdana"/>
          <w:color w:val="000000"/>
          <w:sz w:val="20"/>
          <w:lang w:val="ru-RU"/>
        </w:rPr>
        <w:t>— буркнул я не очень приветливо.</w:t>
      </w:r>
    </w:p>
    <w:p w14:paraId="32CAE5C2" w14:textId="77777777" w:rsidR="00BF2217" w:rsidRPr="0067387B" w:rsidRDefault="00BF2217" w:rsidP="006738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387B">
        <w:rPr>
          <w:rFonts w:ascii="Verdana" w:hAnsi="Verdana"/>
          <w:color w:val="000000"/>
          <w:sz w:val="20"/>
          <w:lang w:val="ru-RU"/>
        </w:rPr>
        <w:t>Я предпочитаю сам выбирать себе знакомых. Особенно случайных. И тем более в Америке.</w:t>
      </w:r>
    </w:p>
    <w:p w14:paraId="2CDD0D35" w14:textId="77777777" w:rsidR="00BF2217" w:rsidRPr="0067387B" w:rsidRDefault="00BF2217" w:rsidP="006738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387B">
        <w:rPr>
          <w:rFonts w:ascii="Verdana" w:hAnsi="Verdana"/>
          <w:color w:val="000000"/>
          <w:sz w:val="20"/>
          <w:lang w:val="ru-RU"/>
        </w:rPr>
        <w:t>Незнакомец уперся локтями в бумажную скатерть с тиснеными голубыми розочками и стал развивать свою мысль:</w:t>
      </w:r>
    </w:p>
    <w:p w14:paraId="375079E7" w14:textId="77777777" w:rsidR="00BF2217" w:rsidRPr="0067387B" w:rsidRDefault="00BF2217" w:rsidP="006738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387B">
        <w:rPr>
          <w:rFonts w:ascii="Verdana" w:hAnsi="Verdana"/>
          <w:color w:val="000000"/>
          <w:sz w:val="20"/>
          <w:lang w:val="ru-RU"/>
        </w:rPr>
        <w:t>—</w:t>
      </w:r>
      <w:r w:rsidRPr="0067387B">
        <w:rPr>
          <w:rFonts w:ascii="Verdana" w:hAnsi="Verdana"/>
          <w:color w:val="000000"/>
          <w:sz w:val="20"/>
        </w:rPr>
        <w:t> </w:t>
      </w:r>
      <w:r w:rsidRPr="0067387B">
        <w:rPr>
          <w:rFonts w:ascii="Verdana" w:hAnsi="Verdana"/>
          <w:color w:val="000000"/>
          <w:sz w:val="20"/>
          <w:lang w:val="ru-RU"/>
        </w:rPr>
        <w:t>Я бы и сам на вашем месте удивился. Но мне кажется, что вы меня скорее поймете, если вы когда-нибудь тонули.</w:t>
      </w:r>
    </w:p>
    <w:p w14:paraId="25616FFB" w14:textId="77777777" w:rsidR="00BF2217" w:rsidRPr="0067387B" w:rsidRDefault="00BF2217" w:rsidP="006738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387B">
        <w:rPr>
          <w:rFonts w:ascii="Verdana" w:hAnsi="Verdana"/>
          <w:color w:val="000000"/>
          <w:sz w:val="20"/>
          <w:lang w:val="ru-RU"/>
        </w:rPr>
        <w:t>Непохоже было, что он надо мною смеется. Я начал склоняться к мысли, что передо мною сумасшедший.</w:t>
      </w:r>
    </w:p>
    <w:p w14:paraId="2611BA97" w14:textId="77777777" w:rsidR="00BF2217" w:rsidRPr="0067387B" w:rsidRDefault="00BF2217" w:rsidP="006738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387B">
        <w:rPr>
          <w:rFonts w:ascii="Verdana" w:hAnsi="Verdana"/>
          <w:color w:val="000000"/>
          <w:sz w:val="20"/>
          <w:lang w:val="ru-RU"/>
        </w:rPr>
        <w:t>Незнакомец провел руками по своей лысине, как если бы он только что вышел из воды:</w:t>
      </w:r>
    </w:p>
    <w:p w14:paraId="112FF47F" w14:textId="77777777" w:rsidR="00BF2217" w:rsidRPr="0067387B" w:rsidRDefault="00BF2217" w:rsidP="006738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387B">
        <w:rPr>
          <w:rFonts w:ascii="Verdana" w:hAnsi="Verdana"/>
          <w:color w:val="000000"/>
          <w:sz w:val="20"/>
          <w:lang w:val="ru-RU"/>
        </w:rPr>
        <w:t>—</w:t>
      </w:r>
      <w:r w:rsidRPr="0067387B">
        <w:rPr>
          <w:rFonts w:ascii="Verdana" w:hAnsi="Verdana"/>
          <w:color w:val="000000"/>
          <w:sz w:val="20"/>
        </w:rPr>
        <w:t> </w:t>
      </w:r>
      <w:r w:rsidRPr="0067387B">
        <w:rPr>
          <w:rFonts w:ascii="Verdana" w:hAnsi="Verdana"/>
          <w:color w:val="000000"/>
          <w:sz w:val="20"/>
          <w:lang w:val="ru-RU"/>
        </w:rPr>
        <w:t>Вы, вероятно, помните, если вы когда-нибудь тонули, мгновения ослепительно яркой работы мозга, необыкновенную, я бы сказал, стереоскопическую четкость мысли, которая дает тонущему бесполезную возможность пройтись по всей его жизни за последние, считанные ее минуты?..</w:t>
      </w:r>
    </w:p>
    <w:p w14:paraId="77C3641B" w14:textId="77777777" w:rsidR="00BF2217" w:rsidRPr="0067387B" w:rsidRDefault="00BF2217" w:rsidP="006738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387B">
        <w:rPr>
          <w:rFonts w:ascii="Verdana" w:hAnsi="Verdana"/>
          <w:color w:val="000000"/>
          <w:sz w:val="20"/>
          <w:lang w:val="ru-RU"/>
        </w:rPr>
        <w:t>Это были вполне разумные слова. Нечто подобное мне действительно привелось испытать в моей далекой студенческой юности. Я утвердительно кивнул.</w:t>
      </w:r>
    </w:p>
    <w:p w14:paraId="1DE453F3" w14:textId="77777777" w:rsidR="00BF2217" w:rsidRPr="0067387B" w:rsidRDefault="00BF2217" w:rsidP="006738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387B">
        <w:rPr>
          <w:rFonts w:ascii="Verdana" w:hAnsi="Verdana"/>
          <w:color w:val="000000"/>
          <w:sz w:val="20"/>
          <w:lang w:val="ru-RU"/>
        </w:rPr>
        <w:t>Незнакомец оживился:</w:t>
      </w:r>
    </w:p>
    <w:p w14:paraId="5B7559BB" w14:textId="77777777" w:rsidR="00BF2217" w:rsidRPr="0067387B" w:rsidRDefault="00BF2217" w:rsidP="006738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387B">
        <w:rPr>
          <w:rFonts w:ascii="Verdana" w:hAnsi="Verdana"/>
          <w:color w:val="000000"/>
          <w:sz w:val="20"/>
          <w:lang w:val="ru-RU"/>
        </w:rPr>
        <w:t>—</w:t>
      </w:r>
      <w:r w:rsidRPr="0067387B">
        <w:rPr>
          <w:rFonts w:ascii="Verdana" w:hAnsi="Verdana"/>
          <w:color w:val="000000"/>
          <w:sz w:val="20"/>
        </w:rPr>
        <w:t> </w:t>
      </w:r>
      <w:r w:rsidRPr="0067387B">
        <w:rPr>
          <w:rFonts w:ascii="Verdana" w:hAnsi="Verdana"/>
          <w:color w:val="000000"/>
          <w:sz w:val="20"/>
          <w:lang w:val="ru-RU"/>
        </w:rPr>
        <w:t>Не правда ли, это</w:t>
      </w:r>
      <w:r w:rsidRPr="0067387B">
        <w:rPr>
          <w:rFonts w:ascii="Verdana" w:hAnsi="Verdana"/>
          <w:color w:val="000000"/>
          <w:sz w:val="20"/>
        </w:rPr>
        <w:t> </w:t>
      </w:r>
      <w:r w:rsidRPr="0067387B">
        <w:rPr>
          <w:rFonts w:ascii="Verdana" w:hAnsi="Verdana"/>
          <w:color w:val="000000"/>
          <w:sz w:val="20"/>
          <w:lang w:val="ru-RU"/>
        </w:rPr>
        <w:t>— неповторимое чувство? Если бы человек постоянно обладал такой ясностью и интенсивностью мысли, он был бы гениален… Но сгорел бы в несколько лет… За последние полтора года мне приходилось не раз сталкиваться с крупнейшими психиатрами, и все они соглашались со мною, что человеческий мозг не в состоянии бол её или менее продолжительное время выдерживать такое поистине нечеловеческое напряжение… Вы, кажется, хотели мне возразить?</w:t>
      </w:r>
    </w:p>
    <w:p w14:paraId="40004D93" w14:textId="77777777" w:rsidR="00BF2217" w:rsidRPr="0067387B" w:rsidRDefault="00BF2217" w:rsidP="006738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387B">
        <w:rPr>
          <w:rFonts w:ascii="Verdana" w:hAnsi="Verdana"/>
          <w:color w:val="000000"/>
          <w:sz w:val="20"/>
          <w:lang w:val="ru-RU"/>
        </w:rPr>
        <w:t>Я отрицательно качнул головой. Мне нечего было возразить. Я никогда не задумывался над подобными вопросами, но то, что высказывал мой собеседник, было вполне разумно.</w:t>
      </w:r>
    </w:p>
    <w:p w14:paraId="66ACD6CB" w14:textId="77777777" w:rsidR="00BF2217" w:rsidRPr="0067387B" w:rsidRDefault="00BF2217" w:rsidP="006738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387B">
        <w:rPr>
          <w:rFonts w:ascii="Verdana" w:hAnsi="Verdana"/>
          <w:color w:val="000000"/>
          <w:sz w:val="20"/>
          <w:lang w:val="ru-RU"/>
        </w:rPr>
        <w:lastRenderedPageBreak/>
        <w:t>Незнакомец усмехнулся:</w:t>
      </w:r>
    </w:p>
    <w:p w14:paraId="0FB91426" w14:textId="77777777" w:rsidR="00BF2217" w:rsidRPr="0067387B" w:rsidRDefault="00BF2217" w:rsidP="006738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387B">
        <w:rPr>
          <w:rFonts w:ascii="Verdana" w:hAnsi="Verdana"/>
          <w:color w:val="000000"/>
          <w:sz w:val="20"/>
          <w:lang w:val="ru-RU"/>
        </w:rPr>
        <w:t>—</w:t>
      </w:r>
      <w:r w:rsidRPr="0067387B">
        <w:rPr>
          <w:rFonts w:ascii="Verdana" w:hAnsi="Verdana"/>
          <w:color w:val="000000"/>
          <w:sz w:val="20"/>
        </w:rPr>
        <w:t> </w:t>
      </w:r>
      <w:r w:rsidRPr="0067387B">
        <w:rPr>
          <w:rFonts w:ascii="Verdana" w:hAnsi="Verdana"/>
          <w:color w:val="000000"/>
          <w:sz w:val="20"/>
          <w:lang w:val="ru-RU"/>
        </w:rPr>
        <w:t>На этом этапе рассуждений все со мною соглашались. Зато, когда я начинал мечтать о препарате, который вызывал бы такой мозговой эффект без угрозы непоправимой физиологической травмы… М-да-а-а… Но, странное дело, чем больше смеялись над моей мечтой, тем насущней и осуществимей она мне представлялась.</w:t>
      </w:r>
    </w:p>
    <w:p w14:paraId="4A46A695" w14:textId="77777777" w:rsidR="00BF2217" w:rsidRPr="0067387B" w:rsidRDefault="00BF2217" w:rsidP="006738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387B">
        <w:rPr>
          <w:rFonts w:ascii="Verdana" w:hAnsi="Verdana"/>
          <w:color w:val="000000"/>
          <w:sz w:val="20"/>
          <w:lang w:val="ru-RU"/>
        </w:rPr>
        <w:t>Незнакомец задумался, помолчал, энергично потирая лысину (по-видимому, это был у него привычный жест), и доверчиво поднял на меня свои чуть выцветшие и очень серьезные глаза:</w:t>
      </w:r>
    </w:p>
    <w:p w14:paraId="1371857D" w14:textId="77777777" w:rsidR="00BF2217" w:rsidRPr="0067387B" w:rsidRDefault="00BF2217" w:rsidP="006738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387B">
        <w:rPr>
          <w:rFonts w:ascii="Verdana" w:hAnsi="Verdana"/>
          <w:color w:val="000000"/>
          <w:sz w:val="20"/>
          <w:lang w:val="ru-RU"/>
        </w:rPr>
        <w:t>—</w:t>
      </w:r>
      <w:r w:rsidRPr="0067387B">
        <w:rPr>
          <w:rFonts w:ascii="Verdana" w:hAnsi="Verdana"/>
          <w:color w:val="000000"/>
          <w:sz w:val="20"/>
        </w:rPr>
        <w:t> </w:t>
      </w:r>
      <w:r w:rsidRPr="0067387B">
        <w:rPr>
          <w:rFonts w:ascii="Verdana" w:hAnsi="Verdana"/>
          <w:color w:val="000000"/>
          <w:sz w:val="20"/>
          <w:lang w:val="ru-RU"/>
        </w:rPr>
        <w:t>Впервые эта идея пришла мне в голову, еще когда я был студентом последнего курса. Но прошло почти четверть века, прежде чем я занялся ею вплотную. Это случилось на другой день после того, как пришло сообщение о гибели моего старшего мальчика, Сэма. Он был сержантом морской пехоты. Соединенные Штаты нуждались в его помощи, чтобы навести порядок во Вьетнаме. Он погиб в ночном бою на каком-то дьявольском болоте милях в пятидесяти от Сайгона. И тогда я понял, что мне больше нельзя откладывать… Вы себе представить не можете, какая это была адова работа!.. Нет, пожалуй, подробности тут ни к чему… Важно, что это была очень трудная задача и что девять дней тому назад я ее, наконец, разрешил…</w:t>
      </w:r>
    </w:p>
    <w:p w14:paraId="051ABA58" w14:textId="77777777" w:rsidR="00BF2217" w:rsidRPr="0067387B" w:rsidRDefault="00BF2217" w:rsidP="006738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387B">
        <w:rPr>
          <w:rFonts w:ascii="Verdana" w:hAnsi="Verdana"/>
          <w:color w:val="000000"/>
          <w:sz w:val="20"/>
          <w:lang w:val="ru-RU"/>
        </w:rPr>
        <w:t>Он извлек из кармана хрустальный флакончик, на три четверти наполненный розоватой жидкостью, в которой весело играли пузырьки газа.</w:t>
      </w:r>
    </w:p>
    <w:p w14:paraId="6D6B82B4" w14:textId="77777777" w:rsidR="00BF2217" w:rsidRPr="0067387B" w:rsidRDefault="00BF2217" w:rsidP="006738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387B">
        <w:rPr>
          <w:rFonts w:ascii="Verdana" w:hAnsi="Verdana"/>
          <w:color w:val="000000"/>
          <w:sz w:val="20"/>
          <w:lang w:val="ru-RU"/>
        </w:rPr>
        <w:t>—</w:t>
      </w:r>
      <w:r w:rsidRPr="0067387B">
        <w:rPr>
          <w:rFonts w:ascii="Verdana" w:hAnsi="Verdana"/>
          <w:color w:val="000000"/>
          <w:sz w:val="20"/>
        </w:rPr>
        <w:t> </w:t>
      </w:r>
      <w:r w:rsidRPr="0067387B">
        <w:rPr>
          <w:rFonts w:ascii="Verdana" w:hAnsi="Verdana"/>
          <w:color w:val="000000"/>
          <w:sz w:val="20"/>
          <w:lang w:val="ru-RU"/>
        </w:rPr>
        <w:t>Вот,</w:t>
      </w:r>
      <w:r w:rsidRPr="0067387B">
        <w:rPr>
          <w:rFonts w:ascii="Verdana" w:hAnsi="Verdana"/>
          <w:color w:val="000000"/>
          <w:sz w:val="20"/>
        </w:rPr>
        <w:t> </w:t>
      </w:r>
      <w:r w:rsidRPr="0067387B">
        <w:rPr>
          <w:rFonts w:ascii="Verdana" w:hAnsi="Verdana"/>
          <w:color w:val="000000"/>
          <w:sz w:val="20"/>
          <w:lang w:val="ru-RU"/>
        </w:rPr>
        <w:t>— произнес он почти равнодушно.</w:t>
      </w:r>
      <w:r w:rsidRPr="0067387B">
        <w:rPr>
          <w:rFonts w:ascii="Verdana" w:hAnsi="Verdana"/>
          <w:color w:val="000000"/>
          <w:sz w:val="20"/>
        </w:rPr>
        <w:t> </w:t>
      </w:r>
      <w:r w:rsidRPr="0067387B">
        <w:rPr>
          <w:rFonts w:ascii="Verdana" w:hAnsi="Verdana"/>
          <w:color w:val="000000"/>
          <w:sz w:val="20"/>
          <w:lang w:val="ru-RU"/>
        </w:rPr>
        <w:t>— Видите?</w:t>
      </w:r>
    </w:p>
    <w:p w14:paraId="50823132" w14:textId="77777777" w:rsidR="00BF2217" w:rsidRPr="0067387B" w:rsidRDefault="00BF2217" w:rsidP="006738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387B">
        <w:rPr>
          <w:rFonts w:ascii="Verdana" w:hAnsi="Verdana"/>
          <w:color w:val="000000"/>
          <w:sz w:val="20"/>
          <w:lang w:val="ru-RU"/>
        </w:rPr>
        <w:t>Крошечная наклеечка белела на розовевшем хрустале:</w:t>
      </w:r>
    </w:p>
    <w:p w14:paraId="2DA6241B" w14:textId="77777777" w:rsidR="00BF2217" w:rsidRPr="0067387B" w:rsidRDefault="00BF2217" w:rsidP="006738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59C3EA96" w14:textId="77777777" w:rsidR="00BF2217" w:rsidRPr="0067387B" w:rsidRDefault="00BF2217" w:rsidP="0067387B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67387B">
        <w:rPr>
          <w:rFonts w:ascii="Verdana" w:hAnsi="Verdana"/>
          <w:color w:val="000000"/>
          <w:sz w:val="20"/>
        </w:rPr>
        <w:t>«ПОЛИАНАЛИЗАТОР БРЮСА Д. ИРВИНГА».</w:t>
      </w:r>
    </w:p>
    <w:p w14:paraId="4C0B60F8" w14:textId="77777777" w:rsidR="00BF2217" w:rsidRPr="0067387B" w:rsidRDefault="00BF2217" w:rsidP="006738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6B93FA2F" w14:textId="77777777" w:rsidR="00BF2217" w:rsidRPr="0067387B" w:rsidRDefault="00BF2217" w:rsidP="006738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387B">
        <w:rPr>
          <w:rFonts w:ascii="Verdana" w:hAnsi="Verdana"/>
          <w:color w:val="000000"/>
          <w:sz w:val="20"/>
          <w:lang w:val="ru-RU"/>
        </w:rPr>
        <w:t>Так я узнал имя и фамилию своего странного собеседника.</w:t>
      </w:r>
    </w:p>
    <w:p w14:paraId="26F1D317" w14:textId="77777777" w:rsidR="00BF2217" w:rsidRPr="0067387B" w:rsidRDefault="00BF2217" w:rsidP="006738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387B">
        <w:rPr>
          <w:rFonts w:ascii="Verdana" w:hAnsi="Verdana"/>
          <w:color w:val="000000"/>
          <w:sz w:val="20"/>
          <w:lang w:val="ru-RU"/>
        </w:rPr>
        <w:t>—</w:t>
      </w:r>
      <w:r w:rsidRPr="0067387B">
        <w:rPr>
          <w:rFonts w:ascii="Verdana" w:hAnsi="Verdana"/>
          <w:color w:val="000000"/>
          <w:sz w:val="20"/>
        </w:rPr>
        <w:t> </w:t>
      </w:r>
      <w:r w:rsidRPr="0067387B">
        <w:rPr>
          <w:rFonts w:ascii="Verdana" w:hAnsi="Verdana"/>
          <w:color w:val="000000"/>
          <w:sz w:val="20"/>
          <w:lang w:val="ru-RU"/>
        </w:rPr>
        <w:t>Я бы назвал его позаковыристей, позаманчивей, если бы собирался делать на нем состояние,</w:t>
      </w:r>
      <w:r w:rsidRPr="0067387B">
        <w:rPr>
          <w:rFonts w:ascii="Verdana" w:hAnsi="Verdana"/>
          <w:color w:val="000000"/>
          <w:sz w:val="20"/>
        </w:rPr>
        <w:t> </w:t>
      </w:r>
      <w:r w:rsidRPr="0067387B">
        <w:rPr>
          <w:rFonts w:ascii="Verdana" w:hAnsi="Verdana"/>
          <w:color w:val="000000"/>
          <w:sz w:val="20"/>
          <w:lang w:val="ru-RU"/>
        </w:rPr>
        <w:t>— продолжал Ирвинг.</w:t>
      </w:r>
      <w:r w:rsidRPr="0067387B">
        <w:rPr>
          <w:rFonts w:ascii="Verdana" w:hAnsi="Verdana"/>
          <w:color w:val="000000"/>
          <w:sz w:val="20"/>
        </w:rPr>
        <w:t> </w:t>
      </w:r>
      <w:r w:rsidRPr="0067387B">
        <w:rPr>
          <w:rFonts w:ascii="Verdana" w:hAnsi="Verdana"/>
          <w:color w:val="000000"/>
          <w:sz w:val="20"/>
          <w:lang w:val="ru-RU"/>
        </w:rPr>
        <w:t>— Но два моих предыдущих изобретения дали мне некоторый постоянный доход, и, вы, конечно, можете мне не поверить, но меньше всего я, работая над своим Полианализатором, думал о деньгах. Мне важно было прежде всего точное соответствие названия препарата и его назначения. И солидность. Солидность во что бы то ни стало. Потому что от нее зависела, быть может, не только жизнь моего младшего сына, но и судьбы всего человечества. Мое изобретение слишком величественно, чтобы пускать его в банальную розницу наряду со средствами против потливости ног или для ращения волос.</w:t>
      </w:r>
    </w:p>
    <w:p w14:paraId="263BD021" w14:textId="77777777" w:rsidR="00BF2217" w:rsidRPr="0067387B" w:rsidRDefault="00BF2217" w:rsidP="006738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387B">
        <w:rPr>
          <w:rFonts w:ascii="Verdana" w:hAnsi="Verdana"/>
          <w:color w:val="000000"/>
          <w:sz w:val="20"/>
          <w:lang w:val="ru-RU"/>
        </w:rPr>
        <w:lastRenderedPageBreak/>
        <w:t>Тут он снова бросил на меня быстрый испытующий взгляд, как бы проверяя, какое впечатление произвели на меня его слова, и остался доволен: я слушал его достаточно внимательно.</w:t>
      </w:r>
    </w:p>
    <w:p w14:paraId="5FAC535C" w14:textId="77777777" w:rsidR="00BF2217" w:rsidRPr="0067387B" w:rsidRDefault="00BF2217" w:rsidP="006738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387B">
        <w:rPr>
          <w:rFonts w:ascii="Verdana" w:hAnsi="Verdana"/>
          <w:color w:val="000000"/>
          <w:sz w:val="20"/>
          <w:lang w:val="ru-RU"/>
        </w:rPr>
        <w:t>—</w:t>
      </w:r>
      <w:r w:rsidRPr="0067387B">
        <w:rPr>
          <w:rFonts w:ascii="Verdana" w:hAnsi="Verdana"/>
          <w:color w:val="000000"/>
          <w:sz w:val="20"/>
        </w:rPr>
        <w:t> </w:t>
      </w:r>
      <w:r w:rsidRPr="0067387B">
        <w:rPr>
          <w:rFonts w:ascii="Verdana" w:hAnsi="Verdana"/>
          <w:color w:val="000000"/>
          <w:sz w:val="20"/>
          <w:lang w:val="ru-RU"/>
        </w:rPr>
        <w:t>Нет недостатка в людях, которые считали бы наш мир несовершенным,</w:t>
      </w:r>
      <w:r w:rsidRPr="0067387B">
        <w:rPr>
          <w:rFonts w:ascii="Verdana" w:hAnsi="Verdana"/>
          <w:color w:val="000000"/>
          <w:sz w:val="20"/>
        </w:rPr>
        <w:t> </w:t>
      </w:r>
      <w:r w:rsidRPr="0067387B">
        <w:rPr>
          <w:rFonts w:ascii="Verdana" w:hAnsi="Verdana"/>
          <w:color w:val="000000"/>
          <w:sz w:val="20"/>
          <w:lang w:val="ru-RU"/>
        </w:rPr>
        <w:t>— продолжал он.</w:t>
      </w:r>
      <w:r w:rsidRPr="0067387B">
        <w:rPr>
          <w:rFonts w:ascii="Verdana" w:hAnsi="Verdana"/>
          <w:color w:val="000000"/>
          <w:sz w:val="20"/>
        </w:rPr>
        <w:t> </w:t>
      </w:r>
      <w:r w:rsidRPr="0067387B">
        <w:rPr>
          <w:rFonts w:ascii="Verdana" w:hAnsi="Verdana"/>
          <w:color w:val="000000"/>
          <w:sz w:val="20"/>
          <w:lang w:val="ru-RU"/>
        </w:rPr>
        <w:t>— Некоторые усматривают корень этого несовершенства в забвении христианского учения, другие</w:t>
      </w:r>
      <w:r w:rsidRPr="0067387B">
        <w:rPr>
          <w:rFonts w:ascii="Verdana" w:hAnsi="Verdana"/>
          <w:color w:val="000000"/>
          <w:sz w:val="20"/>
        </w:rPr>
        <w:t> </w:t>
      </w:r>
      <w:r w:rsidRPr="0067387B">
        <w:rPr>
          <w:rFonts w:ascii="Verdana" w:hAnsi="Verdana"/>
          <w:color w:val="000000"/>
          <w:sz w:val="20"/>
          <w:lang w:val="ru-RU"/>
        </w:rPr>
        <w:t>— в неправильном распределении материальных благ, третьи</w:t>
      </w:r>
      <w:r w:rsidRPr="0067387B">
        <w:rPr>
          <w:rFonts w:ascii="Verdana" w:hAnsi="Verdana"/>
          <w:color w:val="000000"/>
          <w:sz w:val="20"/>
        </w:rPr>
        <w:t> </w:t>
      </w:r>
      <w:r w:rsidRPr="0067387B">
        <w:rPr>
          <w:rFonts w:ascii="Verdana" w:hAnsi="Verdana"/>
          <w:color w:val="000000"/>
          <w:sz w:val="20"/>
          <w:lang w:val="ru-RU"/>
        </w:rPr>
        <w:t>— в коротких дамских юбках. Между тем мир, в первую очередь, страдает сейчас от недостатка логики. По крайней мере, я так полагаю, и никто еще меня пока что не переубедил. Нам с детства вдалбливали в голову, что логика</w:t>
      </w:r>
      <w:r w:rsidRPr="0067387B">
        <w:rPr>
          <w:rFonts w:ascii="Verdana" w:hAnsi="Verdana"/>
          <w:color w:val="000000"/>
          <w:sz w:val="20"/>
        </w:rPr>
        <w:t> </w:t>
      </w:r>
      <w:r w:rsidRPr="0067387B">
        <w:rPr>
          <w:rFonts w:ascii="Verdana" w:hAnsi="Verdana"/>
          <w:color w:val="000000"/>
          <w:sz w:val="20"/>
          <w:lang w:val="ru-RU"/>
        </w:rPr>
        <w:t>— спутник прогресса. Почему же жизнь в моей стране так дьявольски лишена логики? Не потому ли, что те, кто повелевает судьбами Соединенных Штатов, обретут подлинную ясность мысли только тогда, когда они, а вместе с ними и вся Америка, будут тонуть, когда ничего уже нельзя будет предпринять? Я всегда в таких случаях вспоминаю Гардинга. Был у нас такой президент</w:t>
      </w:r>
      <w:r w:rsidRPr="0067387B">
        <w:rPr>
          <w:rFonts w:ascii="Verdana" w:hAnsi="Verdana"/>
          <w:color w:val="000000"/>
          <w:sz w:val="20"/>
        </w:rPr>
        <w:t> </w:t>
      </w:r>
      <w:r w:rsidRPr="0067387B">
        <w:rPr>
          <w:rFonts w:ascii="Verdana" w:hAnsi="Verdana"/>
          <w:color w:val="000000"/>
          <w:sz w:val="20"/>
          <w:lang w:val="ru-RU"/>
        </w:rPr>
        <w:t>— Уоррен Гардинг. Он провонял на всю Америку нефтью, взятками, подлогами и покончил свою жизнь самоубийством на третьем году своего президентства. А если бы он…</w:t>
      </w:r>
    </w:p>
    <w:p w14:paraId="7106D44C" w14:textId="77777777" w:rsidR="00BF2217" w:rsidRPr="0067387B" w:rsidRDefault="00BF2217" w:rsidP="006738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387B">
        <w:rPr>
          <w:rFonts w:ascii="Verdana" w:hAnsi="Verdana"/>
          <w:color w:val="000000"/>
          <w:sz w:val="20"/>
          <w:lang w:val="ru-RU"/>
        </w:rPr>
        <w:t>—</w:t>
      </w:r>
      <w:r w:rsidRPr="0067387B">
        <w:rPr>
          <w:rFonts w:ascii="Verdana" w:hAnsi="Verdana"/>
          <w:color w:val="000000"/>
          <w:sz w:val="20"/>
        </w:rPr>
        <w:t> </w:t>
      </w:r>
      <w:r w:rsidRPr="0067387B">
        <w:rPr>
          <w:rFonts w:ascii="Verdana" w:hAnsi="Verdana"/>
          <w:color w:val="000000"/>
          <w:sz w:val="20"/>
          <w:lang w:val="ru-RU"/>
        </w:rPr>
        <w:t>Простите,</w:t>
      </w:r>
      <w:r w:rsidRPr="0067387B">
        <w:rPr>
          <w:rFonts w:ascii="Verdana" w:hAnsi="Verdana"/>
          <w:color w:val="000000"/>
          <w:sz w:val="20"/>
        </w:rPr>
        <w:t> </w:t>
      </w:r>
      <w:r w:rsidRPr="0067387B">
        <w:rPr>
          <w:rFonts w:ascii="Verdana" w:hAnsi="Verdana"/>
          <w:color w:val="000000"/>
          <w:sz w:val="20"/>
          <w:lang w:val="ru-RU"/>
        </w:rPr>
        <w:t>— перебил я Ирвинга,</w:t>
      </w:r>
      <w:r w:rsidRPr="0067387B">
        <w:rPr>
          <w:rFonts w:ascii="Verdana" w:hAnsi="Verdana"/>
          <w:color w:val="000000"/>
          <w:sz w:val="20"/>
        </w:rPr>
        <w:t> </w:t>
      </w:r>
      <w:r w:rsidRPr="0067387B">
        <w:rPr>
          <w:rFonts w:ascii="Verdana" w:hAnsi="Verdana"/>
          <w:color w:val="000000"/>
          <w:sz w:val="20"/>
          <w:lang w:val="ru-RU"/>
        </w:rPr>
        <w:t>— мне не хотелось бы пускаться в обсуждение внутренних дел вашей страны.</w:t>
      </w:r>
    </w:p>
    <w:p w14:paraId="2E0B6CAF" w14:textId="77777777" w:rsidR="00BF2217" w:rsidRPr="0067387B" w:rsidRDefault="00BF2217" w:rsidP="006738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387B">
        <w:rPr>
          <w:rFonts w:ascii="Verdana" w:hAnsi="Verdana"/>
          <w:color w:val="000000"/>
          <w:sz w:val="20"/>
          <w:lang w:val="ru-RU"/>
        </w:rPr>
        <w:t>—</w:t>
      </w:r>
      <w:r w:rsidRPr="0067387B">
        <w:rPr>
          <w:rFonts w:ascii="Verdana" w:hAnsi="Verdana"/>
          <w:color w:val="000000"/>
          <w:sz w:val="20"/>
        </w:rPr>
        <w:t> </w:t>
      </w:r>
      <w:r w:rsidRPr="0067387B">
        <w:rPr>
          <w:rFonts w:ascii="Verdana" w:hAnsi="Verdana"/>
          <w:color w:val="000000"/>
          <w:sz w:val="20"/>
          <w:lang w:val="ru-RU"/>
        </w:rPr>
        <w:t>Понимаю,</w:t>
      </w:r>
      <w:r w:rsidRPr="0067387B">
        <w:rPr>
          <w:rFonts w:ascii="Verdana" w:hAnsi="Verdana"/>
          <w:color w:val="000000"/>
          <w:sz w:val="20"/>
        </w:rPr>
        <w:t> </w:t>
      </w:r>
      <w:r w:rsidRPr="0067387B">
        <w:rPr>
          <w:rFonts w:ascii="Verdana" w:hAnsi="Verdana"/>
          <w:color w:val="000000"/>
          <w:sz w:val="20"/>
          <w:lang w:val="ru-RU"/>
        </w:rPr>
        <w:t>— сказал Ирвинг, не обижаясь.</w:t>
      </w:r>
      <w:r w:rsidRPr="0067387B">
        <w:rPr>
          <w:rFonts w:ascii="Verdana" w:hAnsi="Verdana"/>
          <w:color w:val="000000"/>
          <w:sz w:val="20"/>
        </w:rPr>
        <w:t> </w:t>
      </w:r>
      <w:r w:rsidRPr="0067387B">
        <w:rPr>
          <w:rFonts w:ascii="Verdana" w:hAnsi="Verdana"/>
          <w:color w:val="000000"/>
          <w:sz w:val="20"/>
          <w:lang w:val="ru-RU"/>
        </w:rPr>
        <w:t>— У русских в нашей стране немыслимое положение. Стоит им перекинуться несколькими невиннейшими фразами с американцем, как Федеральное…</w:t>
      </w:r>
    </w:p>
    <w:p w14:paraId="07553FD5" w14:textId="77777777" w:rsidR="00BF2217" w:rsidRPr="0067387B" w:rsidRDefault="00BF2217" w:rsidP="006738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387B">
        <w:rPr>
          <w:rFonts w:ascii="Verdana" w:hAnsi="Verdana"/>
          <w:color w:val="000000"/>
          <w:sz w:val="20"/>
          <w:lang w:val="ru-RU"/>
        </w:rPr>
        <w:t>—</w:t>
      </w:r>
      <w:r w:rsidRPr="0067387B">
        <w:rPr>
          <w:rFonts w:ascii="Verdana" w:hAnsi="Verdana"/>
          <w:color w:val="000000"/>
          <w:sz w:val="20"/>
        </w:rPr>
        <w:t> </w:t>
      </w:r>
      <w:r w:rsidRPr="0067387B">
        <w:rPr>
          <w:rFonts w:ascii="Verdana" w:hAnsi="Verdana"/>
          <w:color w:val="000000"/>
          <w:sz w:val="20"/>
          <w:lang w:val="ru-RU"/>
        </w:rPr>
        <w:t>Я вас настоятельно прошу не вмешивать меня в обсуждение деятельности любого государственного или общественного учреждения Соединенных Штатов,</w:t>
      </w:r>
      <w:r w:rsidRPr="0067387B">
        <w:rPr>
          <w:rFonts w:ascii="Verdana" w:hAnsi="Verdana"/>
          <w:color w:val="000000"/>
          <w:sz w:val="20"/>
        </w:rPr>
        <w:t> </w:t>
      </w:r>
      <w:r w:rsidRPr="0067387B">
        <w:rPr>
          <w:rFonts w:ascii="Verdana" w:hAnsi="Verdana"/>
          <w:color w:val="000000"/>
          <w:sz w:val="20"/>
          <w:lang w:val="ru-RU"/>
        </w:rPr>
        <w:t>— снова перебил я Ирвинга.</w:t>
      </w:r>
    </w:p>
    <w:p w14:paraId="6C7E8214" w14:textId="77777777" w:rsidR="00BF2217" w:rsidRPr="0067387B" w:rsidRDefault="00BF2217" w:rsidP="006738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387B">
        <w:rPr>
          <w:rFonts w:ascii="Verdana" w:hAnsi="Verdana"/>
          <w:color w:val="000000"/>
          <w:sz w:val="20"/>
          <w:lang w:val="ru-RU"/>
        </w:rPr>
        <w:t>—</w:t>
      </w:r>
      <w:r w:rsidRPr="0067387B">
        <w:rPr>
          <w:rFonts w:ascii="Verdana" w:hAnsi="Verdana"/>
          <w:color w:val="000000"/>
          <w:sz w:val="20"/>
        </w:rPr>
        <w:t> </w:t>
      </w:r>
      <w:r w:rsidRPr="0067387B">
        <w:rPr>
          <w:rFonts w:ascii="Verdana" w:hAnsi="Verdana"/>
          <w:color w:val="000000"/>
          <w:sz w:val="20"/>
          <w:lang w:val="ru-RU"/>
        </w:rPr>
        <w:t>Ясно,</w:t>
      </w:r>
      <w:r w:rsidRPr="0067387B">
        <w:rPr>
          <w:rFonts w:ascii="Verdana" w:hAnsi="Verdana"/>
          <w:color w:val="000000"/>
          <w:sz w:val="20"/>
        </w:rPr>
        <w:t> </w:t>
      </w:r>
      <w:r w:rsidRPr="0067387B">
        <w:rPr>
          <w:rFonts w:ascii="Verdana" w:hAnsi="Verdana"/>
          <w:color w:val="000000"/>
          <w:sz w:val="20"/>
          <w:lang w:val="ru-RU"/>
        </w:rPr>
        <w:t>— усмехнулся мой собеседник.</w:t>
      </w:r>
      <w:r w:rsidRPr="0067387B">
        <w:rPr>
          <w:rFonts w:ascii="Verdana" w:hAnsi="Verdana"/>
          <w:color w:val="000000"/>
          <w:sz w:val="20"/>
        </w:rPr>
        <w:t> </w:t>
      </w:r>
      <w:r w:rsidRPr="0067387B">
        <w:rPr>
          <w:rFonts w:ascii="Verdana" w:hAnsi="Verdana"/>
          <w:color w:val="000000"/>
          <w:sz w:val="20"/>
          <w:lang w:val="ru-RU"/>
        </w:rPr>
        <w:t>— Не буду вмешивать. Так вот, мы с Дженни</w:t>
      </w:r>
      <w:r w:rsidRPr="0067387B">
        <w:rPr>
          <w:rFonts w:ascii="Verdana" w:hAnsi="Verdana"/>
          <w:color w:val="000000"/>
          <w:sz w:val="20"/>
        </w:rPr>
        <w:t> </w:t>
      </w:r>
      <w:r w:rsidRPr="0067387B">
        <w:rPr>
          <w:rFonts w:ascii="Verdana" w:hAnsi="Verdana"/>
          <w:color w:val="000000"/>
          <w:sz w:val="20"/>
          <w:lang w:val="ru-RU"/>
        </w:rPr>
        <w:t>— это моя жена</w:t>
      </w:r>
      <w:r w:rsidRPr="0067387B">
        <w:rPr>
          <w:rFonts w:ascii="Verdana" w:hAnsi="Verdana"/>
          <w:color w:val="000000"/>
          <w:sz w:val="20"/>
        </w:rPr>
        <w:t> </w:t>
      </w:r>
      <w:r w:rsidRPr="0067387B">
        <w:rPr>
          <w:rFonts w:ascii="Verdana" w:hAnsi="Verdana"/>
          <w:color w:val="000000"/>
          <w:sz w:val="20"/>
          <w:lang w:val="ru-RU"/>
        </w:rPr>
        <w:t>— решили, что те американцы, которые с таким идиотским и свирепым упорством тащат человечество в новую бойню, плохо продумали, к чему она приведет их самих… И что, если заставить их проанализировать трезво и до конца то, что делают они. Неужели мои соотечественники не ужаснутся перед судьбой, которую они сами себе готовят.</w:t>
      </w:r>
    </w:p>
    <w:p w14:paraId="4C511FD8" w14:textId="77777777" w:rsidR="00BF2217" w:rsidRPr="0067387B" w:rsidRDefault="00BF2217" w:rsidP="006738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387B">
        <w:rPr>
          <w:rFonts w:ascii="Verdana" w:hAnsi="Verdana"/>
          <w:color w:val="000000"/>
          <w:sz w:val="20"/>
          <w:lang w:val="ru-RU"/>
        </w:rPr>
        <w:t>—</w:t>
      </w:r>
      <w:r w:rsidRPr="0067387B">
        <w:rPr>
          <w:rFonts w:ascii="Verdana" w:hAnsi="Verdana"/>
          <w:color w:val="000000"/>
          <w:sz w:val="20"/>
        </w:rPr>
        <w:t> </w:t>
      </w:r>
      <w:r w:rsidRPr="0067387B">
        <w:rPr>
          <w:rFonts w:ascii="Verdana" w:hAnsi="Verdana"/>
          <w:color w:val="000000"/>
          <w:sz w:val="20"/>
          <w:lang w:val="ru-RU"/>
        </w:rPr>
        <w:t>Вы не пробовали своих капель на крокодилах?</w:t>
      </w:r>
      <w:r w:rsidRPr="0067387B">
        <w:rPr>
          <w:rFonts w:ascii="Verdana" w:hAnsi="Verdana"/>
          <w:color w:val="000000"/>
          <w:sz w:val="20"/>
        </w:rPr>
        <w:t> </w:t>
      </w:r>
      <w:r w:rsidRPr="0067387B">
        <w:rPr>
          <w:rFonts w:ascii="Verdana" w:hAnsi="Verdana"/>
          <w:color w:val="000000"/>
          <w:sz w:val="20"/>
          <w:lang w:val="ru-RU"/>
        </w:rPr>
        <w:t>— усмехнулся я.</w:t>
      </w:r>
    </w:p>
    <w:p w14:paraId="5F3F6E92" w14:textId="77777777" w:rsidR="00BF2217" w:rsidRPr="0067387B" w:rsidRDefault="00BF2217" w:rsidP="006738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387B">
        <w:rPr>
          <w:rFonts w:ascii="Verdana" w:hAnsi="Verdana"/>
          <w:color w:val="000000"/>
          <w:sz w:val="20"/>
          <w:lang w:val="ru-RU"/>
        </w:rPr>
        <w:t>—</w:t>
      </w:r>
      <w:r w:rsidRPr="0067387B">
        <w:rPr>
          <w:rFonts w:ascii="Verdana" w:hAnsi="Verdana"/>
          <w:color w:val="000000"/>
          <w:sz w:val="20"/>
        </w:rPr>
        <w:t> </w:t>
      </w:r>
      <w:r w:rsidRPr="0067387B">
        <w:rPr>
          <w:rFonts w:ascii="Verdana" w:hAnsi="Verdana"/>
          <w:color w:val="000000"/>
          <w:sz w:val="20"/>
          <w:lang w:val="ru-RU"/>
        </w:rPr>
        <w:t>Я опасался, что вы мне нечто подобное скажете,</w:t>
      </w:r>
      <w:r w:rsidRPr="0067387B">
        <w:rPr>
          <w:rFonts w:ascii="Verdana" w:hAnsi="Verdana"/>
          <w:color w:val="000000"/>
          <w:sz w:val="20"/>
        </w:rPr>
        <w:t> </w:t>
      </w:r>
      <w:r w:rsidRPr="0067387B">
        <w:rPr>
          <w:rFonts w:ascii="Verdana" w:hAnsi="Verdana"/>
          <w:color w:val="000000"/>
          <w:sz w:val="20"/>
          <w:lang w:val="ru-RU"/>
        </w:rPr>
        <w:t>— кротко ответил Ирвинг и обратился к официанту, принесшему мне, наконец, яичницу.</w:t>
      </w:r>
      <w:r w:rsidRPr="0067387B">
        <w:rPr>
          <w:rFonts w:ascii="Verdana" w:hAnsi="Verdana"/>
          <w:color w:val="000000"/>
          <w:sz w:val="20"/>
        </w:rPr>
        <w:t> </w:t>
      </w:r>
      <w:r w:rsidRPr="0067387B">
        <w:rPr>
          <w:rFonts w:ascii="Verdana" w:hAnsi="Verdana"/>
          <w:color w:val="000000"/>
          <w:sz w:val="20"/>
          <w:lang w:val="ru-RU"/>
        </w:rPr>
        <w:t>— Два виски, старина!</w:t>
      </w:r>
    </w:p>
    <w:p w14:paraId="1F81AD5C" w14:textId="77777777" w:rsidR="00BF2217" w:rsidRPr="0067387B" w:rsidRDefault="00BF2217" w:rsidP="006738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387B">
        <w:rPr>
          <w:rFonts w:ascii="Verdana" w:hAnsi="Verdana"/>
          <w:color w:val="000000"/>
          <w:sz w:val="20"/>
          <w:lang w:val="ru-RU"/>
        </w:rPr>
        <w:t>—</w:t>
      </w:r>
      <w:r w:rsidRPr="0067387B">
        <w:rPr>
          <w:rFonts w:ascii="Verdana" w:hAnsi="Verdana"/>
          <w:color w:val="000000"/>
          <w:sz w:val="20"/>
        </w:rPr>
        <w:t> </w:t>
      </w:r>
      <w:r w:rsidRPr="0067387B">
        <w:rPr>
          <w:rFonts w:ascii="Verdana" w:hAnsi="Verdana"/>
          <w:color w:val="000000"/>
          <w:sz w:val="20"/>
          <w:lang w:val="ru-RU"/>
        </w:rPr>
        <w:t>А мне еще чашку черного кофе,</w:t>
      </w:r>
      <w:r w:rsidRPr="0067387B">
        <w:rPr>
          <w:rFonts w:ascii="Verdana" w:hAnsi="Verdana"/>
          <w:color w:val="000000"/>
          <w:sz w:val="20"/>
        </w:rPr>
        <w:t> </w:t>
      </w:r>
      <w:r w:rsidRPr="0067387B">
        <w:rPr>
          <w:rFonts w:ascii="Verdana" w:hAnsi="Verdana"/>
          <w:color w:val="000000"/>
          <w:sz w:val="20"/>
          <w:lang w:val="ru-RU"/>
        </w:rPr>
        <w:t>— сказал я, давая понять официанту, что я к этому заказу не имею никакого отношения.</w:t>
      </w:r>
    </w:p>
    <w:p w14:paraId="4CE45F7D" w14:textId="77777777" w:rsidR="00BF2217" w:rsidRPr="0067387B" w:rsidRDefault="00BF2217" w:rsidP="006738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387B">
        <w:rPr>
          <w:rFonts w:ascii="Verdana" w:hAnsi="Verdana"/>
          <w:color w:val="000000"/>
          <w:sz w:val="20"/>
          <w:lang w:val="ru-RU"/>
        </w:rPr>
        <w:t>Несколько секунд Ирвинг молча следил за тем, как я поглощаю яичницу. Он наблюдал с такой сосредоточенностью, словно ему впервые пришлось видеть, как принимают пищу.</w:t>
      </w:r>
    </w:p>
    <w:p w14:paraId="703019AC" w14:textId="77777777" w:rsidR="00BF2217" w:rsidRPr="0067387B" w:rsidRDefault="00BF2217" w:rsidP="006738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387B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67387B">
        <w:rPr>
          <w:rFonts w:ascii="Verdana" w:hAnsi="Verdana"/>
          <w:color w:val="000000"/>
          <w:sz w:val="20"/>
        </w:rPr>
        <w:t> </w:t>
      </w:r>
      <w:r w:rsidRPr="0067387B">
        <w:rPr>
          <w:rFonts w:ascii="Verdana" w:hAnsi="Verdana"/>
          <w:color w:val="000000"/>
          <w:sz w:val="20"/>
          <w:lang w:val="ru-RU"/>
        </w:rPr>
        <w:t>Но попробуйте уговорить такого господина проглотить несколько капель неизвестной жидкости,</w:t>
      </w:r>
      <w:r w:rsidRPr="0067387B">
        <w:rPr>
          <w:rFonts w:ascii="Verdana" w:hAnsi="Verdana"/>
          <w:color w:val="000000"/>
          <w:sz w:val="20"/>
        </w:rPr>
        <w:t> </w:t>
      </w:r>
      <w:r w:rsidRPr="0067387B">
        <w:rPr>
          <w:rFonts w:ascii="Verdana" w:hAnsi="Verdana"/>
          <w:color w:val="000000"/>
          <w:sz w:val="20"/>
          <w:lang w:val="ru-RU"/>
        </w:rPr>
        <w:t>— продолжил затем Ирвинг таким тоном, точно ничего только что не было сказано о крокодилах.</w:t>
      </w:r>
      <w:r w:rsidRPr="0067387B">
        <w:rPr>
          <w:rFonts w:ascii="Verdana" w:hAnsi="Verdana"/>
          <w:color w:val="000000"/>
          <w:sz w:val="20"/>
        </w:rPr>
        <w:t> </w:t>
      </w:r>
      <w:r w:rsidRPr="0067387B">
        <w:rPr>
          <w:rFonts w:ascii="Verdana" w:hAnsi="Verdana"/>
          <w:color w:val="000000"/>
          <w:sz w:val="20"/>
          <w:lang w:val="ru-RU"/>
        </w:rPr>
        <w:t>— А вдруг это яд?.. Я начал с Флейерсона. Это председатель совета директоров той самой фирмы, которая недурно зарабатывает на обоих моих предыдущих изобретениях. В конце концов он мне доверился. Он проглотил пять капель Полианализатора со стаканом колы, подумал минутки две, удовлетворенно крякнул и сказал:</w:t>
      </w:r>
    </w:p>
    <w:p w14:paraId="0055BE78" w14:textId="77777777" w:rsidR="00BF2217" w:rsidRPr="0067387B" w:rsidRDefault="00BF2217" w:rsidP="006738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387B">
        <w:rPr>
          <w:rFonts w:ascii="Verdana" w:hAnsi="Verdana"/>
          <w:color w:val="000000"/>
          <w:sz w:val="20"/>
          <w:lang w:val="ru-RU"/>
        </w:rPr>
        <w:t>—</w:t>
      </w:r>
      <w:r w:rsidRPr="0067387B">
        <w:rPr>
          <w:rFonts w:ascii="Verdana" w:hAnsi="Verdana"/>
          <w:color w:val="000000"/>
          <w:sz w:val="20"/>
        </w:rPr>
        <w:t> </w:t>
      </w:r>
      <w:r w:rsidRPr="0067387B">
        <w:rPr>
          <w:rFonts w:ascii="Verdana" w:hAnsi="Verdana"/>
          <w:color w:val="000000"/>
          <w:sz w:val="20"/>
          <w:lang w:val="ru-RU"/>
        </w:rPr>
        <w:t>Беру. Мы будем продавать его газетчикам, биржевикам, студентам перед экзаменами, страховым агентам, земельным спекулянтам и жуликам из филантропических банд.</w:t>
      </w:r>
    </w:p>
    <w:p w14:paraId="7478B31E" w14:textId="77777777" w:rsidR="00BF2217" w:rsidRPr="0067387B" w:rsidRDefault="00BF2217" w:rsidP="006738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387B">
        <w:rPr>
          <w:rFonts w:ascii="Verdana" w:hAnsi="Verdana"/>
          <w:color w:val="000000"/>
          <w:sz w:val="20"/>
          <w:lang w:val="ru-RU"/>
        </w:rPr>
        <w:t>Тогда я спрашиваю Флейерсона:</w:t>
      </w:r>
    </w:p>
    <w:p w14:paraId="557C8893" w14:textId="77777777" w:rsidR="00BF2217" w:rsidRPr="0067387B" w:rsidRDefault="00BF2217" w:rsidP="006738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387B">
        <w:rPr>
          <w:rFonts w:ascii="Verdana" w:hAnsi="Verdana"/>
          <w:color w:val="000000"/>
          <w:sz w:val="20"/>
          <w:lang w:val="ru-RU"/>
        </w:rPr>
        <w:t>—</w:t>
      </w:r>
      <w:r w:rsidRPr="0067387B">
        <w:rPr>
          <w:rFonts w:ascii="Verdana" w:hAnsi="Verdana"/>
          <w:color w:val="000000"/>
          <w:sz w:val="20"/>
        </w:rPr>
        <w:t> </w:t>
      </w:r>
      <w:r w:rsidRPr="0067387B">
        <w:rPr>
          <w:rFonts w:ascii="Verdana" w:hAnsi="Verdana"/>
          <w:color w:val="000000"/>
          <w:sz w:val="20"/>
          <w:lang w:val="ru-RU"/>
        </w:rPr>
        <w:t>А что вы думаете насчет войны?</w:t>
      </w:r>
    </w:p>
    <w:p w14:paraId="25904F3D" w14:textId="77777777" w:rsidR="00BF2217" w:rsidRPr="0067387B" w:rsidRDefault="00BF2217" w:rsidP="006738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387B">
        <w:rPr>
          <w:rFonts w:ascii="Verdana" w:hAnsi="Verdana"/>
          <w:color w:val="000000"/>
          <w:sz w:val="20"/>
          <w:lang w:val="ru-RU"/>
        </w:rPr>
        <w:t>Флейерсон говорит:</w:t>
      </w:r>
    </w:p>
    <w:p w14:paraId="2C3C96DA" w14:textId="77777777" w:rsidR="00BF2217" w:rsidRPr="0067387B" w:rsidRDefault="00BF2217" w:rsidP="006738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387B">
        <w:rPr>
          <w:rFonts w:ascii="Verdana" w:hAnsi="Verdana"/>
          <w:color w:val="000000"/>
          <w:sz w:val="20"/>
          <w:lang w:val="ru-RU"/>
        </w:rPr>
        <w:t>—</w:t>
      </w:r>
      <w:r w:rsidRPr="0067387B">
        <w:rPr>
          <w:rFonts w:ascii="Verdana" w:hAnsi="Verdana"/>
          <w:color w:val="000000"/>
          <w:sz w:val="20"/>
        </w:rPr>
        <w:t> </w:t>
      </w:r>
      <w:r w:rsidRPr="0067387B">
        <w:rPr>
          <w:rFonts w:ascii="Verdana" w:hAnsi="Verdana"/>
          <w:color w:val="000000"/>
          <w:sz w:val="20"/>
          <w:lang w:val="ru-RU"/>
        </w:rPr>
        <w:t>Правильно! Об этом я совсем не подумал. Не будем размениваться на мелочи. Студентов и филантропов мы вычеркиваем ко всем чертям. Мы будем продавать наши капли Объединенному комитету начальников штабов, и, видит бог, им придется раскошелиться.</w:t>
      </w:r>
    </w:p>
    <w:p w14:paraId="2B73EBCF" w14:textId="77777777" w:rsidR="00BF2217" w:rsidRPr="0067387B" w:rsidRDefault="00BF2217" w:rsidP="006738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387B">
        <w:rPr>
          <w:rFonts w:ascii="Verdana" w:hAnsi="Verdana"/>
          <w:color w:val="000000"/>
          <w:sz w:val="20"/>
          <w:lang w:val="ru-RU"/>
        </w:rPr>
        <w:t>—</w:t>
      </w:r>
      <w:r w:rsidRPr="0067387B">
        <w:rPr>
          <w:rFonts w:ascii="Verdana" w:hAnsi="Verdana"/>
          <w:color w:val="000000"/>
          <w:sz w:val="20"/>
        </w:rPr>
        <w:t> </w:t>
      </w:r>
      <w:r w:rsidRPr="0067387B">
        <w:rPr>
          <w:rFonts w:ascii="Verdana" w:hAnsi="Verdana"/>
          <w:color w:val="000000"/>
          <w:sz w:val="20"/>
          <w:lang w:val="ru-RU"/>
        </w:rPr>
        <w:t>Мистер Флейерсон,</w:t>
      </w:r>
      <w:r w:rsidRPr="0067387B">
        <w:rPr>
          <w:rFonts w:ascii="Verdana" w:hAnsi="Verdana"/>
          <w:color w:val="000000"/>
          <w:sz w:val="20"/>
        </w:rPr>
        <w:t> </w:t>
      </w:r>
      <w:r w:rsidRPr="0067387B">
        <w:rPr>
          <w:rFonts w:ascii="Verdana" w:hAnsi="Verdana"/>
          <w:color w:val="000000"/>
          <w:sz w:val="20"/>
          <w:lang w:val="ru-RU"/>
        </w:rPr>
        <w:t>— говорю я ему.</w:t>
      </w:r>
      <w:r w:rsidRPr="0067387B">
        <w:rPr>
          <w:rFonts w:ascii="Verdana" w:hAnsi="Verdana"/>
          <w:color w:val="000000"/>
          <w:sz w:val="20"/>
        </w:rPr>
        <w:t> </w:t>
      </w:r>
      <w:r w:rsidRPr="0067387B">
        <w:rPr>
          <w:rFonts w:ascii="Verdana" w:hAnsi="Verdana"/>
          <w:color w:val="000000"/>
          <w:sz w:val="20"/>
          <w:lang w:val="ru-RU"/>
        </w:rPr>
        <w:t>— Я совсем не об этом. Я хотел бы узнать, что вы сейчас думаете об этой зловещей эскалации войны во Вьетнаме?</w:t>
      </w:r>
    </w:p>
    <w:p w14:paraId="192A2A09" w14:textId="77777777" w:rsidR="00BF2217" w:rsidRPr="0067387B" w:rsidRDefault="00BF2217" w:rsidP="006738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387B">
        <w:rPr>
          <w:rFonts w:ascii="Verdana" w:hAnsi="Verdana"/>
          <w:color w:val="000000"/>
          <w:sz w:val="20"/>
          <w:lang w:val="ru-RU"/>
        </w:rPr>
        <w:t>Флейерсон подумал, и лицо его стало серьезным:</w:t>
      </w:r>
    </w:p>
    <w:p w14:paraId="019B59D7" w14:textId="77777777" w:rsidR="00BF2217" w:rsidRPr="0067387B" w:rsidRDefault="00BF2217" w:rsidP="006738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387B">
        <w:rPr>
          <w:rFonts w:ascii="Verdana" w:hAnsi="Verdana"/>
          <w:color w:val="000000"/>
          <w:sz w:val="20"/>
          <w:lang w:val="ru-RU"/>
        </w:rPr>
        <w:t>—</w:t>
      </w:r>
      <w:r w:rsidRPr="0067387B">
        <w:rPr>
          <w:rFonts w:ascii="Verdana" w:hAnsi="Verdana"/>
          <w:color w:val="000000"/>
          <w:sz w:val="20"/>
        </w:rPr>
        <w:t> </w:t>
      </w:r>
      <w:r w:rsidRPr="0067387B">
        <w:rPr>
          <w:rFonts w:ascii="Verdana" w:hAnsi="Verdana"/>
          <w:color w:val="000000"/>
          <w:sz w:val="20"/>
          <w:lang w:val="ru-RU"/>
        </w:rPr>
        <w:t>А вы не коммунист, Ирвинг?</w:t>
      </w:r>
    </w:p>
    <w:p w14:paraId="3FD233EB" w14:textId="77777777" w:rsidR="00BF2217" w:rsidRPr="0067387B" w:rsidRDefault="00BF2217" w:rsidP="006738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387B">
        <w:rPr>
          <w:rFonts w:ascii="Verdana" w:hAnsi="Verdana"/>
          <w:color w:val="000000"/>
          <w:sz w:val="20"/>
          <w:lang w:val="ru-RU"/>
        </w:rPr>
        <w:t>А я ему отвечаю:</w:t>
      </w:r>
    </w:p>
    <w:p w14:paraId="7E1E9BA8" w14:textId="77777777" w:rsidR="00BF2217" w:rsidRPr="0067387B" w:rsidRDefault="00BF2217" w:rsidP="006738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387B">
        <w:rPr>
          <w:rFonts w:ascii="Verdana" w:hAnsi="Verdana"/>
          <w:color w:val="000000"/>
          <w:sz w:val="20"/>
          <w:lang w:val="ru-RU"/>
        </w:rPr>
        <w:t>—</w:t>
      </w:r>
      <w:r w:rsidRPr="0067387B">
        <w:rPr>
          <w:rFonts w:ascii="Verdana" w:hAnsi="Verdana"/>
          <w:color w:val="000000"/>
          <w:sz w:val="20"/>
        </w:rPr>
        <w:t> </w:t>
      </w:r>
      <w:r w:rsidRPr="0067387B">
        <w:rPr>
          <w:rFonts w:ascii="Verdana" w:hAnsi="Verdana"/>
          <w:color w:val="000000"/>
          <w:sz w:val="20"/>
          <w:lang w:val="ru-RU"/>
        </w:rPr>
        <w:t>Что вы, мистер Флейерсон! Я очень далек от коммунизма. Но у меня сын призывного возраста.</w:t>
      </w:r>
    </w:p>
    <w:p w14:paraId="774666CD" w14:textId="77777777" w:rsidR="00BF2217" w:rsidRPr="0067387B" w:rsidRDefault="00BF2217" w:rsidP="006738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387B">
        <w:rPr>
          <w:rFonts w:ascii="Verdana" w:hAnsi="Verdana"/>
          <w:color w:val="000000"/>
          <w:sz w:val="20"/>
          <w:lang w:val="ru-RU"/>
        </w:rPr>
        <w:t>Флейерсон смотрит на меня, как удав на кролика, и произносит с расстановочкой:</w:t>
      </w:r>
    </w:p>
    <w:p w14:paraId="62E2C087" w14:textId="77777777" w:rsidR="00BF2217" w:rsidRPr="0067387B" w:rsidRDefault="00BF2217" w:rsidP="006738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387B">
        <w:rPr>
          <w:rFonts w:ascii="Verdana" w:hAnsi="Verdana"/>
          <w:color w:val="000000"/>
          <w:sz w:val="20"/>
          <w:lang w:val="ru-RU"/>
        </w:rPr>
        <w:t>—</w:t>
      </w:r>
      <w:r w:rsidRPr="0067387B">
        <w:rPr>
          <w:rFonts w:ascii="Verdana" w:hAnsi="Verdana"/>
          <w:color w:val="000000"/>
          <w:sz w:val="20"/>
        </w:rPr>
        <w:t> </w:t>
      </w:r>
      <w:r w:rsidRPr="0067387B">
        <w:rPr>
          <w:rFonts w:ascii="Verdana" w:hAnsi="Verdana"/>
          <w:color w:val="000000"/>
          <w:sz w:val="20"/>
          <w:lang w:val="ru-RU"/>
        </w:rPr>
        <w:t>Впрочем, это меня не касается. Но я понимаю, какого ответа вы от меня ожидали… Черт возьми, я ясно представляю себе, что вы думаете, весь ход ваших мыслей! Это какое-то чудо</w:t>
      </w:r>
      <w:r w:rsidRPr="0067387B">
        <w:rPr>
          <w:rFonts w:ascii="Verdana" w:hAnsi="Verdana"/>
          <w:color w:val="000000"/>
          <w:sz w:val="20"/>
        </w:rPr>
        <w:t> </w:t>
      </w:r>
      <w:r w:rsidRPr="0067387B">
        <w:rPr>
          <w:rFonts w:ascii="Verdana" w:hAnsi="Verdana"/>
          <w:color w:val="000000"/>
          <w:sz w:val="20"/>
          <w:lang w:val="ru-RU"/>
        </w:rPr>
        <w:t>— ваши капельки, и в Федеральном бюро расследований у нас их с руками оторвут… Ирвинг, поздравляю вас. Считайте, что ваш Полианализатор уже пристроен…</w:t>
      </w:r>
    </w:p>
    <w:p w14:paraId="3000F733" w14:textId="77777777" w:rsidR="00BF2217" w:rsidRPr="0067387B" w:rsidRDefault="00BF2217" w:rsidP="006738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387B">
        <w:rPr>
          <w:rFonts w:ascii="Verdana" w:hAnsi="Verdana"/>
          <w:color w:val="000000"/>
          <w:sz w:val="20"/>
          <w:lang w:val="ru-RU"/>
        </w:rPr>
        <w:t xml:space="preserve">Я сказал, что подумаю, и ушел. Эта дубина Флейерсон попросту отогнал от себя неприятные мысли о возможном исходе войны. Он старался думать только о прибылях… Я пробился, страшно сказать, к самому Дюшапо, могущественнейшему из торговцев смертью, двоюродному брату сатаны. Мы с ним вместе учились в университете. То есть, вернее, учился я, а он играл в бейсбол в университетской команде и потому окончил с отличием. Он согласился </w:t>
      </w:r>
      <w:r w:rsidRPr="0067387B">
        <w:rPr>
          <w:rFonts w:ascii="Verdana" w:hAnsi="Verdana"/>
          <w:color w:val="000000"/>
          <w:sz w:val="20"/>
          <w:lang w:val="ru-RU"/>
        </w:rPr>
        <w:lastRenderedPageBreak/>
        <w:t>попробовать моего Полианализатора. Он проглотил ту же дозу</w:t>
      </w:r>
      <w:r w:rsidRPr="0067387B">
        <w:rPr>
          <w:rFonts w:ascii="Verdana" w:hAnsi="Verdana"/>
          <w:color w:val="000000"/>
          <w:sz w:val="20"/>
        </w:rPr>
        <w:t> </w:t>
      </w:r>
      <w:r w:rsidRPr="0067387B">
        <w:rPr>
          <w:rFonts w:ascii="Verdana" w:hAnsi="Verdana"/>
          <w:color w:val="000000"/>
          <w:sz w:val="20"/>
          <w:lang w:val="ru-RU"/>
        </w:rPr>
        <w:t>— пять капель. Я задал ему тот же вопрос, что и Флейерсону. И еще я его спросил, что он думает об уроках Нюрнбергского процесса.</w:t>
      </w:r>
    </w:p>
    <w:p w14:paraId="3018388B" w14:textId="77777777" w:rsidR="00BF2217" w:rsidRPr="0067387B" w:rsidRDefault="00BF2217" w:rsidP="006738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387B">
        <w:rPr>
          <w:rFonts w:ascii="Verdana" w:hAnsi="Verdana"/>
          <w:color w:val="000000"/>
          <w:sz w:val="20"/>
          <w:lang w:val="ru-RU"/>
        </w:rPr>
        <w:t>Дюшапо сначала рассмеялся и даже хлопнул меня по плечу. Потом он сморщил свою тощую физиономию, словно нечаянно проглотил жабу, и сказал:</w:t>
      </w:r>
    </w:p>
    <w:p w14:paraId="2C3DFE3F" w14:textId="77777777" w:rsidR="00BF2217" w:rsidRPr="0067387B" w:rsidRDefault="00BF2217" w:rsidP="006738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387B">
        <w:rPr>
          <w:rFonts w:ascii="Verdana" w:hAnsi="Verdana"/>
          <w:color w:val="000000"/>
          <w:sz w:val="20"/>
          <w:lang w:val="ru-RU"/>
        </w:rPr>
        <w:t>—</w:t>
      </w:r>
      <w:r w:rsidRPr="0067387B">
        <w:rPr>
          <w:rFonts w:ascii="Verdana" w:hAnsi="Verdana"/>
          <w:color w:val="000000"/>
          <w:sz w:val="20"/>
        </w:rPr>
        <w:t> </w:t>
      </w:r>
      <w:r w:rsidRPr="0067387B">
        <w:rPr>
          <w:rFonts w:ascii="Verdana" w:hAnsi="Verdana"/>
          <w:color w:val="000000"/>
          <w:sz w:val="20"/>
          <w:lang w:val="ru-RU"/>
        </w:rPr>
        <w:t>Убирайся к черту, Ирвинг! Когда мне потребуются капли, которые так основательно портят человеку настроение, я прикажу позвать тебя с твоим омерзительным пойлом.</w:t>
      </w:r>
    </w:p>
    <w:p w14:paraId="614F70E1" w14:textId="77777777" w:rsidR="00BF2217" w:rsidRPr="0067387B" w:rsidRDefault="00BF2217" w:rsidP="006738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387B">
        <w:rPr>
          <w:rFonts w:ascii="Verdana" w:hAnsi="Verdana"/>
          <w:color w:val="000000"/>
          <w:sz w:val="20"/>
          <w:lang w:val="ru-RU"/>
        </w:rPr>
        <w:t>Он позвонил секретарше и велел немедленно принести ему рвотного.</w:t>
      </w:r>
    </w:p>
    <w:p w14:paraId="3FAA5835" w14:textId="77777777" w:rsidR="00BF2217" w:rsidRPr="0067387B" w:rsidRDefault="00BF2217" w:rsidP="006738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387B">
        <w:rPr>
          <w:rFonts w:ascii="Verdana" w:hAnsi="Verdana"/>
          <w:color w:val="000000"/>
          <w:sz w:val="20"/>
          <w:lang w:val="ru-RU"/>
        </w:rPr>
        <w:t>Третьего дня я летал в Вашингтон, пытался пробиться в госдепартамент и в Белый дом. Меня подняли на смех канцелярские щелкоперы, думающие только о своей карьере. Меня не допустили ни до одного мало-мальски стоющего начальника. Даю голову на отсечение: если бы в их присутствии убило какой-нибудь сверхмощной атомной бомбой их ближайшего начальника, они бы в ту ничтожную долю секунды, которую им бы еще самим оставалось жить, подумали бы только о том, что вот, слава богу, и освободилась, наконец, соблазнительная служебная вакансия. Они дали мне понять, что, если я от них не отвяжусь, они вызовут за мной карету из сумасшедшего дома. Хорошо, сказал я, уйду. Но я все же оставляю вам флакон Полианализатора и передайте вашим самым главным начальникам, пусть они, если им дорога Америка, если они не хотят погубить вместе с нею и половину человечества, пусть примут по десять капель моего Полианализатора перед тем, как обсуждать планы дальнейшей эскалации войны. Я сказал этим чинушам, что я им даю два дня срока, и если я не увижу, что мои капли использованы по назначению, я приму собственные меры. Хотя, видит бог, я хотел бы, чтобы все это было проделано сверху, без потрясений и кровопролитий… Час тому назад истек срок, который я им назначил там, в Вашингтоне. Сейчас я приступаю к выполнению своего плана. А завтра первые тридцать галлонов моего Полианализатора войдут добавочным компонентом в многотонные резервуары расфасовочного цеха пеппер-колы. Мне удалось столковаться с тамошним главным технологом… Послезавтра ньюйоркцы введут пить пепер</w:t>
      </w:r>
      <w:r w:rsidRPr="0067387B">
        <w:rPr>
          <w:rFonts w:ascii="Verdana" w:hAnsi="Verdana"/>
          <w:color w:val="000000"/>
          <w:sz w:val="20"/>
        </w:rPr>
        <w:t> </w:t>
      </w:r>
      <w:r w:rsidRPr="0067387B">
        <w:rPr>
          <w:rFonts w:ascii="Verdana" w:hAnsi="Verdana"/>
          <w:color w:val="000000"/>
          <w:sz w:val="20"/>
          <w:lang w:val="ru-RU"/>
        </w:rPr>
        <w:t>— колу в Полианализатором.</w:t>
      </w:r>
    </w:p>
    <w:p w14:paraId="0506B563" w14:textId="77777777" w:rsidR="00BF2217" w:rsidRPr="0067387B" w:rsidRDefault="00BF2217" w:rsidP="006738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387B">
        <w:rPr>
          <w:rFonts w:ascii="Verdana" w:hAnsi="Verdana"/>
          <w:color w:val="000000"/>
          <w:sz w:val="20"/>
          <w:lang w:val="ru-RU"/>
        </w:rPr>
        <w:t>—</w:t>
      </w:r>
      <w:r w:rsidRPr="0067387B">
        <w:rPr>
          <w:rFonts w:ascii="Verdana" w:hAnsi="Verdana"/>
          <w:color w:val="000000"/>
          <w:sz w:val="20"/>
        </w:rPr>
        <w:t> </w:t>
      </w:r>
      <w:r w:rsidRPr="0067387B">
        <w:rPr>
          <w:rFonts w:ascii="Verdana" w:hAnsi="Verdana"/>
          <w:color w:val="000000"/>
          <w:sz w:val="20"/>
          <w:lang w:val="ru-RU"/>
        </w:rPr>
        <w:t>«Сумасшедший».</w:t>
      </w:r>
      <w:r w:rsidRPr="0067387B">
        <w:rPr>
          <w:rFonts w:ascii="Verdana" w:hAnsi="Verdana"/>
          <w:color w:val="000000"/>
          <w:sz w:val="20"/>
        </w:rPr>
        <w:t> </w:t>
      </w:r>
      <w:r w:rsidRPr="0067387B">
        <w:rPr>
          <w:rFonts w:ascii="Verdana" w:hAnsi="Verdana"/>
          <w:color w:val="000000"/>
          <w:sz w:val="20"/>
          <w:lang w:val="ru-RU"/>
        </w:rPr>
        <w:t>— подумал я, с невольным сочувствием взглянув на возбужденно говорившего Ирвинга. Выдумает же человек такое!</w:t>
      </w:r>
    </w:p>
    <w:p w14:paraId="6D69390E" w14:textId="77777777" w:rsidR="00BF2217" w:rsidRPr="0067387B" w:rsidRDefault="00BF2217" w:rsidP="006738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387B">
        <w:rPr>
          <w:rFonts w:ascii="Verdana" w:hAnsi="Verdana"/>
          <w:color w:val="000000"/>
          <w:sz w:val="20"/>
          <w:lang w:val="ru-RU"/>
        </w:rPr>
        <w:t>—</w:t>
      </w:r>
      <w:r w:rsidRPr="0067387B">
        <w:rPr>
          <w:rFonts w:ascii="Verdana" w:hAnsi="Verdana"/>
          <w:color w:val="000000"/>
          <w:sz w:val="20"/>
        </w:rPr>
        <w:t> </w:t>
      </w:r>
      <w:r w:rsidRPr="0067387B">
        <w:rPr>
          <w:rFonts w:ascii="Verdana" w:hAnsi="Verdana"/>
          <w:color w:val="000000"/>
          <w:sz w:val="20"/>
          <w:lang w:val="ru-RU"/>
        </w:rPr>
        <w:t>Мне почему-то кажется,</w:t>
      </w:r>
      <w:r w:rsidRPr="0067387B">
        <w:rPr>
          <w:rFonts w:ascii="Verdana" w:hAnsi="Verdana"/>
          <w:color w:val="000000"/>
          <w:sz w:val="20"/>
        </w:rPr>
        <w:t> </w:t>
      </w:r>
      <w:r w:rsidRPr="0067387B">
        <w:rPr>
          <w:rFonts w:ascii="Verdana" w:hAnsi="Verdana"/>
          <w:color w:val="000000"/>
          <w:sz w:val="20"/>
          <w:lang w:val="ru-RU"/>
        </w:rPr>
        <w:t>— сразу угадал мои мысли Ирвинг,</w:t>
      </w:r>
      <w:r w:rsidRPr="0067387B">
        <w:rPr>
          <w:rFonts w:ascii="Verdana" w:hAnsi="Verdana"/>
          <w:color w:val="000000"/>
          <w:sz w:val="20"/>
        </w:rPr>
        <w:t> </w:t>
      </w:r>
      <w:r w:rsidRPr="0067387B">
        <w:rPr>
          <w:rFonts w:ascii="Verdana" w:hAnsi="Verdana"/>
          <w:color w:val="000000"/>
          <w:sz w:val="20"/>
          <w:lang w:val="ru-RU"/>
        </w:rPr>
        <w:t>— что вы не очень-то верите в мой препарат.</w:t>
      </w:r>
    </w:p>
    <w:p w14:paraId="78BEC0B9" w14:textId="77777777" w:rsidR="00BF2217" w:rsidRPr="0067387B" w:rsidRDefault="00BF2217" w:rsidP="006738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387B">
        <w:rPr>
          <w:rFonts w:ascii="Verdana" w:hAnsi="Verdana"/>
          <w:color w:val="000000"/>
          <w:sz w:val="20"/>
          <w:lang w:val="ru-RU"/>
        </w:rPr>
        <w:t>Лицо его стало вдруг враждебным. Не спрашивая моего согласия, он капнул в мой кофе несколько капель из флакона.</w:t>
      </w:r>
    </w:p>
    <w:p w14:paraId="48F4761D" w14:textId="77777777" w:rsidR="00BF2217" w:rsidRPr="0067387B" w:rsidRDefault="00BF2217" w:rsidP="006738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387B">
        <w:rPr>
          <w:rFonts w:ascii="Verdana" w:hAnsi="Verdana"/>
          <w:color w:val="000000"/>
          <w:sz w:val="20"/>
          <w:lang w:val="ru-RU"/>
        </w:rPr>
        <w:t>Надо было поскорее убираться подальше от греха. Я окликнул официанта, чтобы рассчитаться, но Ирвинг его перехватил:</w:t>
      </w:r>
    </w:p>
    <w:p w14:paraId="65640894" w14:textId="77777777" w:rsidR="00BF2217" w:rsidRPr="0067387B" w:rsidRDefault="00BF2217" w:rsidP="006738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387B">
        <w:rPr>
          <w:rFonts w:ascii="Verdana" w:hAnsi="Verdana"/>
          <w:color w:val="000000"/>
          <w:sz w:val="20"/>
          <w:lang w:val="ru-RU"/>
        </w:rPr>
        <w:t>—</w:t>
      </w:r>
      <w:r w:rsidRPr="0067387B">
        <w:rPr>
          <w:rFonts w:ascii="Verdana" w:hAnsi="Verdana"/>
          <w:color w:val="000000"/>
          <w:sz w:val="20"/>
        </w:rPr>
        <w:t> </w:t>
      </w:r>
      <w:r w:rsidRPr="0067387B">
        <w:rPr>
          <w:rFonts w:ascii="Verdana" w:hAnsi="Verdana"/>
          <w:color w:val="000000"/>
          <w:sz w:val="20"/>
          <w:lang w:val="ru-RU"/>
        </w:rPr>
        <w:t>Хотите сделать мне приятное? Выпейте за мое здоровье. И за удачу моего нового изобретения.</w:t>
      </w:r>
    </w:p>
    <w:p w14:paraId="49AA11FF" w14:textId="77777777" w:rsidR="00BF2217" w:rsidRPr="0067387B" w:rsidRDefault="00BF2217" w:rsidP="006738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387B">
        <w:rPr>
          <w:rFonts w:ascii="Verdana" w:hAnsi="Verdana"/>
          <w:color w:val="000000"/>
          <w:sz w:val="20"/>
          <w:lang w:val="ru-RU"/>
        </w:rPr>
        <w:t>—</w:t>
      </w:r>
      <w:r w:rsidRPr="0067387B">
        <w:rPr>
          <w:rFonts w:ascii="Verdana" w:hAnsi="Verdana"/>
          <w:color w:val="000000"/>
          <w:sz w:val="20"/>
        </w:rPr>
        <w:t> </w:t>
      </w:r>
      <w:r w:rsidRPr="0067387B">
        <w:rPr>
          <w:rFonts w:ascii="Verdana" w:hAnsi="Verdana"/>
          <w:color w:val="000000"/>
          <w:sz w:val="20"/>
          <w:lang w:val="ru-RU"/>
        </w:rPr>
        <w:t>С удовольствием, сэр. Желаю вам удачи!</w:t>
      </w:r>
      <w:r w:rsidRPr="0067387B">
        <w:rPr>
          <w:rFonts w:ascii="Verdana" w:hAnsi="Verdana"/>
          <w:color w:val="000000"/>
          <w:sz w:val="20"/>
        </w:rPr>
        <w:t> </w:t>
      </w:r>
      <w:r w:rsidRPr="0067387B">
        <w:rPr>
          <w:rFonts w:ascii="Verdana" w:hAnsi="Verdana"/>
          <w:color w:val="000000"/>
          <w:sz w:val="20"/>
          <w:lang w:val="ru-RU"/>
        </w:rPr>
        <w:t>— Привычным движением официант опрокинул в себя стаканчик виски, кашлянул, промолвил «Спасибо, сэр!» и направился к буфету.</w:t>
      </w:r>
    </w:p>
    <w:p w14:paraId="1C81439F" w14:textId="77777777" w:rsidR="00BF2217" w:rsidRPr="0067387B" w:rsidRDefault="00BF2217" w:rsidP="006738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387B">
        <w:rPr>
          <w:rFonts w:ascii="Verdana" w:hAnsi="Verdana"/>
          <w:color w:val="000000"/>
          <w:sz w:val="20"/>
          <w:lang w:val="ru-RU"/>
        </w:rPr>
        <w:t>Но Ирвинг не собирался так быстро его отпускать.</w:t>
      </w:r>
    </w:p>
    <w:p w14:paraId="260BF864" w14:textId="77777777" w:rsidR="00BF2217" w:rsidRPr="0067387B" w:rsidRDefault="00BF2217" w:rsidP="006738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387B">
        <w:rPr>
          <w:rFonts w:ascii="Verdana" w:hAnsi="Verdana"/>
          <w:color w:val="000000"/>
          <w:sz w:val="20"/>
          <w:lang w:val="ru-RU"/>
        </w:rPr>
        <w:t>—</w:t>
      </w:r>
      <w:r w:rsidRPr="0067387B">
        <w:rPr>
          <w:rFonts w:ascii="Verdana" w:hAnsi="Verdana"/>
          <w:color w:val="000000"/>
          <w:sz w:val="20"/>
        </w:rPr>
        <w:t> </w:t>
      </w:r>
      <w:r w:rsidRPr="0067387B">
        <w:rPr>
          <w:rFonts w:ascii="Verdana" w:hAnsi="Verdana"/>
          <w:color w:val="000000"/>
          <w:sz w:val="20"/>
          <w:lang w:val="ru-RU"/>
        </w:rPr>
        <w:t>Как ваши дела, старина?</w:t>
      </w:r>
      <w:r w:rsidRPr="0067387B">
        <w:rPr>
          <w:rFonts w:ascii="Verdana" w:hAnsi="Verdana"/>
          <w:color w:val="000000"/>
          <w:sz w:val="20"/>
        </w:rPr>
        <w:t> </w:t>
      </w:r>
      <w:r w:rsidRPr="0067387B">
        <w:rPr>
          <w:rFonts w:ascii="Verdana" w:hAnsi="Verdana"/>
          <w:color w:val="000000"/>
          <w:sz w:val="20"/>
          <w:lang w:val="ru-RU"/>
        </w:rPr>
        <w:t>— спросил Ирвинг.</w:t>
      </w:r>
    </w:p>
    <w:p w14:paraId="3444CEB3" w14:textId="77777777" w:rsidR="00BF2217" w:rsidRPr="0067387B" w:rsidRDefault="00BF2217" w:rsidP="006738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387B">
        <w:rPr>
          <w:rFonts w:ascii="Verdana" w:hAnsi="Verdana"/>
          <w:color w:val="000000"/>
          <w:sz w:val="20"/>
          <w:lang w:val="ru-RU"/>
        </w:rPr>
        <w:t>—</w:t>
      </w:r>
      <w:r w:rsidRPr="0067387B">
        <w:rPr>
          <w:rFonts w:ascii="Verdana" w:hAnsi="Verdana"/>
          <w:color w:val="000000"/>
          <w:sz w:val="20"/>
        </w:rPr>
        <w:t> </w:t>
      </w:r>
      <w:r w:rsidRPr="0067387B">
        <w:rPr>
          <w:rFonts w:ascii="Verdana" w:hAnsi="Verdana"/>
          <w:color w:val="000000"/>
          <w:sz w:val="20"/>
          <w:lang w:val="ru-RU"/>
        </w:rPr>
        <w:t>Превосходны, сэр… То есть, если говорить по правде, то не очень… Даже очень неважные…</w:t>
      </w:r>
      <w:r w:rsidRPr="0067387B">
        <w:rPr>
          <w:rFonts w:ascii="Verdana" w:hAnsi="Verdana"/>
          <w:color w:val="000000"/>
          <w:sz w:val="20"/>
        </w:rPr>
        <w:t> </w:t>
      </w:r>
      <w:r w:rsidRPr="0067387B">
        <w:rPr>
          <w:rFonts w:ascii="Verdana" w:hAnsi="Verdana"/>
          <w:color w:val="000000"/>
          <w:sz w:val="20"/>
          <w:lang w:val="ru-RU"/>
        </w:rPr>
        <w:t>— Официант перешел на доверительный шепот.</w:t>
      </w:r>
      <w:r w:rsidRPr="0067387B">
        <w:rPr>
          <w:rFonts w:ascii="Verdana" w:hAnsi="Verdana"/>
          <w:color w:val="000000"/>
          <w:sz w:val="20"/>
        </w:rPr>
        <w:t> </w:t>
      </w:r>
      <w:r w:rsidRPr="0067387B">
        <w:rPr>
          <w:rFonts w:ascii="Verdana" w:hAnsi="Verdana"/>
          <w:color w:val="000000"/>
          <w:sz w:val="20"/>
          <w:lang w:val="ru-RU"/>
        </w:rPr>
        <w:t>— Хозяин не прочь меня выгнать. Он только ищет повода. Я для него, видите ли, слишком стар…</w:t>
      </w:r>
    </w:p>
    <w:p w14:paraId="4EBA6F9C" w14:textId="77777777" w:rsidR="00BF2217" w:rsidRPr="0067387B" w:rsidRDefault="00BF2217" w:rsidP="006738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387B">
        <w:rPr>
          <w:rFonts w:ascii="Verdana" w:hAnsi="Verdana"/>
          <w:color w:val="000000"/>
          <w:sz w:val="20"/>
          <w:lang w:val="ru-RU"/>
        </w:rPr>
        <w:t>Ирвинг слушал его, напряженно вглядываясь в его вдруг порозовевшую длинную физиономию:</w:t>
      </w:r>
    </w:p>
    <w:p w14:paraId="6158918E" w14:textId="77777777" w:rsidR="00BF2217" w:rsidRPr="0067387B" w:rsidRDefault="00BF2217" w:rsidP="006738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387B">
        <w:rPr>
          <w:rFonts w:ascii="Verdana" w:hAnsi="Verdana"/>
          <w:color w:val="000000"/>
          <w:sz w:val="20"/>
          <w:lang w:val="ru-RU"/>
        </w:rPr>
        <w:t>—</w:t>
      </w:r>
      <w:r w:rsidRPr="0067387B">
        <w:rPr>
          <w:rFonts w:ascii="Verdana" w:hAnsi="Verdana"/>
          <w:color w:val="000000"/>
          <w:sz w:val="20"/>
        </w:rPr>
        <w:t> </w:t>
      </w:r>
      <w:r w:rsidRPr="0067387B">
        <w:rPr>
          <w:rFonts w:ascii="Verdana" w:hAnsi="Verdana"/>
          <w:color w:val="000000"/>
          <w:sz w:val="20"/>
          <w:lang w:val="ru-RU"/>
        </w:rPr>
        <w:t>Скажите, дружище, вам не пришла сейчас в голову какая-нибудь внезапная идея? У вас такое лицо, будто вас только что озарило.</w:t>
      </w:r>
    </w:p>
    <w:p w14:paraId="1DD4E548" w14:textId="77777777" w:rsidR="00BF2217" w:rsidRPr="0067387B" w:rsidRDefault="00BF2217" w:rsidP="006738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387B">
        <w:rPr>
          <w:rFonts w:ascii="Verdana" w:hAnsi="Verdana"/>
          <w:color w:val="000000"/>
          <w:sz w:val="20"/>
          <w:lang w:val="ru-RU"/>
        </w:rPr>
        <w:t>—</w:t>
      </w:r>
      <w:r w:rsidRPr="0067387B">
        <w:rPr>
          <w:rFonts w:ascii="Verdana" w:hAnsi="Verdana"/>
          <w:color w:val="000000"/>
          <w:sz w:val="20"/>
        </w:rPr>
        <w:t> </w:t>
      </w:r>
      <w:r w:rsidRPr="0067387B">
        <w:rPr>
          <w:rFonts w:ascii="Verdana" w:hAnsi="Verdana"/>
          <w:color w:val="000000"/>
          <w:sz w:val="20"/>
          <w:lang w:val="ru-RU"/>
        </w:rPr>
        <w:t>Надо было предпочесть Ь7-Ь6,</w:t>
      </w:r>
      <w:r w:rsidRPr="0067387B">
        <w:rPr>
          <w:rFonts w:ascii="Verdana" w:hAnsi="Verdana"/>
          <w:color w:val="000000"/>
          <w:sz w:val="20"/>
        </w:rPr>
        <w:t> </w:t>
      </w:r>
      <w:r w:rsidRPr="0067387B">
        <w:rPr>
          <w:rFonts w:ascii="Verdana" w:hAnsi="Verdana"/>
          <w:color w:val="000000"/>
          <w:sz w:val="20"/>
          <w:lang w:val="ru-RU"/>
        </w:rPr>
        <w:t>— сказал официант.</w:t>
      </w:r>
      <w:r w:rsidRPr="0067387B">
        <w:rPr>
          <w:rFonts w:ascii="Verdana" w:hAnsi="Verdana"/>
          <w:color w:val="000000"/>
          <w:sz w:val="20"/>
        </w:rPr>
        <w:t> </w:t>
      </w:r>
      <w:r w:rsidRPr="0067387B">
        <w:rPr>
          <w:rFonts w:ascii="Verdana" w:hAnsi="Verdana"/>
          <w:color w:val="000000"/>
          <w:sz w:val="20"/>
          <w:lang w:val="ru-RU"/>
        </w:rPr>
        <w:t xml:space="preserve">— Это хоть и ослабляло </w:t>
      </w:r>
      <w:r w:rsidRPr="0067387B">
        <w:rPr>
          <w:rFonts w:ascii="Verdana" w:hAnsi="Verdana"/>
          <w:color w:val="000000"/>
          <w:sz w:val="20"/>
        </w:rPr>
        <w:t>c</w:t>
      </w:r>
      <w:r w:rsidRPr="0067387B">
        <w:rPr>
          <w:rFonts w:ascii="Verdana" w:hAnsi="Verdana"/>
          <w:color w:val="000000"/>
          <w:sz w:val="20"/>
          <w:lang w:val="ru-RU"/>
        </w:rPr>
        <w:t>6, но зато не оставляло зияющей дыры на Ь6.</w:t>
      </w:r>
    </w:p>
    <w:p w14:paraId="0B6CB5D4" w14:textId="77777777" w:rsidR="00BF2217" w:rsidRPr="0067387B" w:rsidRDefault="00BF2217" w:rsidP="006738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387B">
        <w:rPr>
          <w:rFonts w:ascii="Verdana" w:hAnsi="Verdana"/>
          <w:color w:val="000000"/>
          <w:sz w:val="20"/>
          <w:lang w:val="ru-RU"/>
        </w:rPr>
        <w:t>—</w:t>
      </w:r>
      <w:r w:rsidRPr="0067387B">
        <w:rPr>
          <w:rFonts w:ascii="Verdana" w:hAnsi="Verdana"/>
          <w:color w:val="000000"/>
          <w:sz w:val="20"/>
        </w:rPr>
        <w:t> </w:t>
      </w:r>
      <w:r w:rsidRPr="0067387B">
        <w:rPr>
          <w:rFonts w:ascii="Verdana" w:hAnsi="Verdana"/>
          <w:color w:val="000000"/>
          <w:sz w:val="20"/>
          <w:lang w:val="ru-RU"/>
        </w:rPr>
        <w:t>Вы шахматист?</w:t>
      </w:r>
    </w:p>
    <w:p w14:paraId="6488421B" w14:textId="77777777" w:rsidR="00BF2217" w:rsidRPr="0067387B" w:rsidRDefault="00BF2217" w:rsidP="006738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387B">
        <w:rPr>
          <w:rFonts w:ascii="Verdana" w:hAnsi="Verdana"/>
          <w:color w:val="000000"/>
          <w:sz w:val="20"/>
          <w:lang w:val="ru-RU"/>
        </w:rPr>
        <w:t>—</w:t>
      </w:r>
      <w:r w:rsidRPr="0067387B">
        <w:rPr>
          <w:rFonts w:ascii="Verdana" w:hAnsi="Verdana"/>
          <w:color w:val="000000"/>
          <w:sz w:val="20"/>
        </w:rPr>
        <w:t> </w:t>
      </w:r>
      <w:r w:rsidRPr="0067387B">
        <w:rPr>
          <w:rFonts w:ascii="Verdana" w:hAnsi="Verdana"/>
          <w:color w:val="000000"/>
          <w:sz w:val="20"/>
          <w:lang w:val="ru-RU"/>
        </w:rPr>
        <w:t>Первая доска университетской команды. Но это было очень давно. А вчера я дома проиграл партию своему сыну. И теперь вдруг понял, почему.</w:t>
      </w:r>
    </w:p>
    <w:p w14:paraId="5A5CF992" w14:textId="77777777" w:rsidR="00BF2217" w:rsidRPr="0067387B" w:rsidRDefault="00BF2217" w:rsidP="006738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387B">
        <w:rPr>
          <w:rFonts w:ascii="Verdana" w:hAnsi="Verdana"/>
          <w:color w:val="000000"/>
          <w:sz w:val="20"/>
          <w:lang w:val="ru-RU"/>
        </w:rPr>
        <w:t>—</w:t>
      </w:r>
      <w:r w:rsidRPr="0067387B">
        <w:rPr>
          <w:rFonts w:ascii="Verdana" w:hAnsi="Verdana"/>
          <w:color w:val="000000"/>
          <w:sz w:val="20"/>
        </w:rPr>
        <w:t> </w:t>
      </w:r>
      <w:r w:rsidRPr="0067387B">
        <w:rPr>
          <w:rFonts w:ascii="Verdana" w:hAnsi="Verdana"/>
          <w:color w:val="000000"/>
          <w:sz w:val="20"/>
          <w:lang w:val="ru-RU"/>
        </w:rPr>
        <w:t>Прекрасно,</w:t>
      </w:r>
      <w:r w:rsidRPr="0067387B">
        <w:rPr>
          <w:rFonts w:ascii="Verdana" w:hAnsi="Verdana"/>
          <w:color w:val="000000"/>
          <w:sz w:val="20"/>
        </w:rPr>
        <w:t> </w:t>
      </w:r>
      <w:r w:rsidRPr="0067387B">
        <w:rPr>
          <w:rFonts w:ascii="Verdana" w:hAnsi="Verdana"/>
          <w:color w:val="000000"/>
          <w:sz w:val="20"/>
          <w:lang w:val="ru-RU"/>
        </w:rPr>
        <w:t>— сказал Ирвинг и подмигнул мне.</w:t>
      </w:r>
      <w:r w:rsidRPr="0067387B">
        <w:rPr>
          <w:rFonts w:ascii="Verdana" w:hAnsi="Verdana"/>
          <w:color w:val="000000"/>
          <w:sz w:val="20"/>
        </w:rPr>
        <w:t> </w:t>
      </w:r>
      <w:r w:rsidRPr="0067387B">
        <w:rPr>
          <w:rFonts w:ascii="Verdana" w:hAnsi="Verdana"/>
          <w:color w:val="000000"/>
          <w:sz w:val="20"/>
          <w:lang w:val="ru-RU"/>
        </w:rPr>
        <w:t>— Теперь я попросил бы вас об одном одолжении.</w:t>
      </w:r>
    </w:p>
    <w:p w14:paraId="3BDF483B" w14:textId="77777777" w:rsidR="00BF2217" w:rsidRPr="0067387B" w:rsidRDefault="00BF2217" w:rsidP="006738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387B">
        <w:rPr>
          <w:rFonts w:ascii="Verdana" w:hAnsi="Verdana"/>
          <w:color w:val="000000"/>
          <w:sz w:val="20"/>
          <w:lang w:val="ru-RU"/>
        </w:rPr>
        <w:t>—</w:t>
      </w:r>
      <w:r w:rsidRPr="0067387B">
        <w:rPr>
          <w:rFonts w:ascii="Verdana" w:hAnsi="Verdana"/>
          <w:color w:val="000000"/>
          <w:sz w:val="20"/>
        </w:rPr>
        <w:t> </w:t>
      </w:r>
      <w:r w:rsidRPr="0067387B">
        <w:rPr>
          <w:rFonts w:ascii="Verdana" w:hAnsi="Verdana"/>
          <w:color w:val="000000"/>
          <w:sz w:val="20"/>
          <w:lang w:val="ru-RU"/>
        </w:rPr>
        <w:t>Все, что в моих силах, сэр… Прошу прощения, но я себя чувствую как-то необыкновенно… И у меня еще никогда так ясно не работала голова!..</w:t>
      </w:r>
    </w:p>
    <w:p w14:paraId="7FE2D260" w14:textId="77777777" w:rsidR="00BF2217" w:rsidRPr="0067387B" w:rsidRDefault="00BF2217" w:rsidP="006738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387B">
        <w:rPr>
          <w:rFonts w:ascii="Verdana" w:hAnsi="Verdana"/>
          <w:color w:val="000000"/>
          <w:sz w:val="20"/>
          <w:lang w:val="ru-RU"/>
        </w:rPr>
        <w:t>—</w:t>
      </w:r>
      <w:r w:rsidRPr="0067387B">
        <w:rPr>
          <w:rFonts w:ascii="Verdana" w:hAnsi="Verdana"/>
          <w:color w:val="000000"/>
          <w:sz w:val="20"/>
        </w:rPr>
        <w:t> </w:t>
      </w:r>
      <w:r w:rsidRPr="0067387B">
        <w:rPr>
          <w:rFonts w:ascii="Verdana" w:hAnsi="Verdana"/>
          <w:color w:val="000000"/>
          <w:sz w:val="20"/>
          <w:lang w:val="ru-RU"/>
        </w:rPr>
        <w:t>Мне кажется, что я имею к этому обстоятельству кое-какое отношение,</w:t>
      </w:r>
      <w:r w:rsidRPr="0067387B">
        <w:rPr>
          <w:rFonts w:ascii="Verdana" w:hAnsi="Verdana"/>
          <w:color w:val="000000"/>
          <w:sz w:val="20"/>
        </w:rPr>
        <w:t> </w:t>
      </w:r>
      <w:r w:rsidRPr="0067387B">
        <w:rPr>
          <w:rFonts w:ascii="Verdana" w:hAnsi="Verdana"/>
          <w:color w:val="000000"/>
          <w:sz w:val="20"/>
          <w:lang w:val="ru-RU"/>
        </w:rPr>
        <w:t>— самодовольно молвил изобретатель.</w:t>
      </w:r>
    </w:p>
    <w:p w14:paraId="3BADB000" w14:textId="77777777" w:rsidR="00BF2217" w:rsidRPr="0067387B" w:rsidRDefault="00BF2217" w:rsidP="006738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387B">
        <w:rPr>
          <w:rFonts w:ascii="Verdana" w:hAnsi="Verdana"/>
          <w:color w:val="000000"/>
          <w:sz w:val="20"/>
          <w:lang w:val="ru-RU"/>
        </w:rPr>
        <w:t>Он снова извлек флакончик с Полианализатором и протянул его недоумевающему официанту.</w:t>
      </w:r>
    </w:p>
    <w:p w14:paraId="1145C50C" w14:textId="77777777" w:rsidR="00BF2217" w:rsidRPr="0067387B" w:rsidRDefault="00BF2217" w:rsidP="006738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387B">
        <w:rPr>
          <w:rFonts w:ascii="Verdana" w:hAnsi="Verdana"/>
          <w:color w:val="000000"/>
          <w:sz w:val="20"/>
          <w:lang w:val="ru-RU"/>
        </w:rPr>
        <w:t>—</w:t>
      </w:r>
      <w:r w:rsidRPr="0067387B">
        <w:rPr>
          <w:rFonts w:ascii="Verdana" w:hAnsi="Verdana"/>
          <w:color w:val="000000"/>
          <w:sz w:val="20"/>
        </w:rPr>
        <w:t> </w:t>
      </w:r>
      <w:r w:rsidRPr="0067387B">
        <w:rPr>
          <w:rFonts w:ascii="Verdana" w:hAnsi="Verdana"/>
          <w:color w:val="000000"/>
          <w:sz w:val="20"/>
          <w:lang w:val="ru-RU"/>
        </w:rPr>
        <w:t>Дело в том, что я позволил себе угостить вас вместе с виски тремя каплями вот этой жидкости. Она бесконечно усиливает способность человека анализировать. Конечно, если она у него и это была в какой-то мере… Вы мне доверяете?</w:t>
      </w:r>
    </w:p>
    <w:p w14:paraId="3CA5170E" w14:textId="77777777" w:rsidR="00BF2217" w:rsidRPr="0067387B" w:rsidRDefault="00BF2217" w:rsidP="006738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387B">
        <w:rPr>
          <w:rFonts w:ascii="Verdana" w:hAnsi="Verdana"/>
          <w:color w:val="000000"/>
          <w:sz w:val="20"/>
          <w:lang w:val="ru-RU"/>
        </w:rPr>
        <w:t>—</w:t>
      </w:r>
      <w:r w:rsidRPr="0067387B">
        <w:rPr>
          <w:rFonts w:ascii="Verdana" w:hAnsi="Verdana"/>
          <w:color w:val="000000"/>
          <w:sz w:val="20"/>
        </w:rPr>
        <w:t> </w:t>
      </w:r>
      <w:r w:rsidRPr="0067387B">
        <w:rPr>
          <w:rFonts w:ascii="Verdana" w:hAnsi="Verdana"/>
          <w:color w:val="000000"/>
          <w:sz w:val="20"/>
          <w:lang w:val="ru-RU"/>
        </w:rPr>
        <w:t>Доверяю ли я одному из наиболее уважаемых наши клиентов?</w:t>
      </w:r>
      <w:r w:rsidRPr="0067387B">
        <w:rPr>
          <w:rFonts w:ascii="Verdana" w:hAnsi="Verdana"/>
          <w:color w:val="000000"/>
          <w:sz w:val="20"/>
        </w:rPr>
        <w:t> </w:t>
      </w:r>
      <w:r w:rsidRPr="0067387B">
        <w:rPr>
          <w:rFonts w:ascii="Verdana" w:hAnsi="Verdana"/>
          <w:color w:val="000000"/>
          <w:sz w:val="20"/>
          <w:lang w:val="ru-RU"/>
        </w:rPr>
        <w:t>— патетически воскликнул официант.</w:t>
      </w:r>
    </w:p>
    <w:p w14:paraId="247248AF" w14:textId="77777777" w:rsidR="00BF2217" w:rsidRPr="0067387B" w:rsidRDefault="00BF2217" w:rsidP="006738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387B">
        <w:rPr>
          <w:rFonts w:ascii="Verdana" w:hAnsi="Verdana"/>
          <w:color w:val="000000"/>
          <w:sz w:val="20"/>
          <w:lang w:val="ru-RU"/>
        </w:rPr>
        <w:t>—</w:t>
      </w:r>
      <w:r w:rsidRPr="0067387B">
        <w:rPr>
          <w:rFonts w:ascii="Verdana" w:hAnsi="Verdana"/>
          <w:color w:val="000000"/>
          <w:sz w:val="20"/>
        </w:rPr>
        <w:t> </w:t>
      </w:r>
      <w:r w:rsidRPr="0067387B">
        <w:rPr>
          <w:rFonts w:ascii="Verdana" w:hAnsi="Verdana"/>
          <w:color w:val="000000"/>
          <w:sz w:val="20"/>
          <w:lang w:val="ru-RU"/>
        </w:rPr>
        <w:t>И вы положительно относитесь к десятидолларовой бумажке?</w:t>
      </w:r>
    </w:p>
    <w:p w14:paraId="4F5B17D2" w14:textId="77777777" w:rsidR="00BF2217" w:rsidRPr="0067387B" w:rsidRDefault="00BF2217" w:rsidP="006738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387B">
        <w:rPr>
          <w:rFonts w:ascii="Verdana" w:hAnsi="Verdana"/>
          <w:color w:val="000000"/>
          <w:sz w:val="20"/>
          <w:lang w:val="ru-RU"/>
        </w:rPr>
        <w:t>Искренне буду рад вам услужить, сэр!</w:t>
      </w:r>
    </w:p>
    <w:p w14:paraId="74ADC09B" w14:textId="77777777" w:rsidR="00BF2217" w:rsidRPr="0067387B" w:rsidRDefault="00BF2217" w:rsidP="006738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387B">
        <w:rPr>
          <w:rFonts w:ascii="Verdana" w:hAnsi="Verdana"/>
          <w:color w:val="000000"/>
          <w:sz w:val="20"/>
          <w:lang w:val="ru-RU"/>
        </w:rPr>
        <w:t>—</w:t>
      </w:r>
      <w:r w:rsidRPr="0067387B">
        <w:rPr>
          <w:rFonts w:ascii="Verdana" w:hAnsi="Verdana"/>
          <w:color w:val="000000"/>
          <w:sz w:val="20"/>
        </w:rPr>
        <w:t> </w:t>
      </w:r>
      <w:r w:rsidRPr="0067387B">
        <w:rPr>
          <w:rFonts w:ascii="Verdana" w:hAnsi="Verdana"/>
          <w:color w:val="000000"/>
          <w:sz w:val="20"/>
          <w:lang w:val="ru-RU"/>
        </w:rPr>
        <w:t>Тогда возьмите этот флакончик и незаметно капните по пять капелек в каждую кружку с пивом, которое вам только что заказали ребята вон за тем столиком.</w:t>
      </w:r>
    </w:p>
    <w:p w14:paraId="48C2FB09" w14:textId="77777777" w:rsidR="00BF2217" w:rsidRPr="0067387B" w:rsidRDefault="00BF2217" w:rsidP="006738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387B">
        <w:rPr>
          <w:rFonts w:ascii="Verdana" w:hAnsi="Verdana"/>
          <w:color w:val="000000"/>
          <w:sz w:val="20"/>
          <w:lang w:val="ru-RU"/>
        </w:rPr>
        <w:t>За столиком, на который кивнул Ирвинг, попивали пиво четверо военных. Три рядовых и один капрал.</w:t>
      </w:r>
    </w:p>
    <w:p w14:paraId="7B256481" w14:textId="77777777" w:rsidR="00BF2217" w:rsidRPr="0067387B" w:rsidRDefault="00BF2217" w:rsidP="006738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387B">
        <w:rPr>
          <w:rFonts w:ascii="Verdana" w:hAnsi="Verdana"/>
          <w:color w:val="000000"/>
          <w:sz w:val="20"/>
          <w:lang w:val="ru-RU"/>
        </w:rPr>
        <w:t>—</w:t>
      </w:r>
      <w:r w:rsidRPr="0067387B">
        <w:rPr>
          <w:rFonts w:ascii="Verdana" w:hAnsi="Verdana"/>
          <w:color w:val="000000"/>
          <w:sz w:val="20"/>
        </w:rPr>
        <w:t> </w:t>
      </w:r>
      <w:r w:rsidRPr="0067387B">
        <w:rPr>
          <w:rFonts w:ascii="Verdana" w:hAnsi="Verdana"/>
          <w:color w:val="000000"/>
          <w:sz w:val="20"/>
          <w:lang w:val="ru-RU"/>
        </w:rPr>
        <w:t>Опыт массовой проверки, сэр?</w:t>
      </w:r>
      <w:r w:rsidRPr="0067387B">
        <w:rPr>
          <w:rFonts w:ascii="Verdana" w:hAnsi="Verdana"/>
          <w:color w:val="000000"/>
          <w:sz w:val="20"/>
        </w:rPr>
        <w:t> </w:t>
      </w:r>
      <w:r w:rsidRPr="0067387B">
        <w:rPr>
          <w:rFonts w:ascii="Verdana" w:hAnsi="Verdana"/>
          <w:color w:val="000000"/>
          <w:sz w:val="20"/>
          <w:lang w:val="ru-RU"/>
        </w:rPr>
        <w:t>— понимающе подмигнул официант.</w:t>
      </w:r>
    </w:p>
    <w:p w14:paraId="648D99B4" w14:textId="77777777" w:rsidR="00BF2217" w:rsidRPr="0067387B" w:rsidRDefault="00BF2217" w:rsidP="006738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387B">
        <w:rPr>
          <w:rFonts w:ascii="Verdana" w:hAnsi="Verdana"/>
          <w:color w:val="000000"/>
          <w:sz w:val="20"/>
          <w:lang w:val="ru-RU"/>
        </w:rPr>
        <w:t>—</w:t>
      </w:r>
      <w:r w:rsidRPr="0067387B">
        <w:rPr>
          <w:rFonts w:ascii="Verdana" w:hAnsi="Verdana"/>
          <w:color w:val="000000"/>
          <w:sz w:val="20"/>
        </w:rPr>
        <w:t> </w:t>
      </w:r>
      <w:r w:rsidRPr="0067387B">
        <w:rPr>
          <w:rFonts w:ascii="Verdana" w:hAnsi="Verdana"/>
          <w:color w:val="000000"/>
          <w:sz w:val="20"/>
          <w:lang w:val="ru-RU"/>
        </w:rPr>
        <w:t>Если хотите, да. И абсолютно безвредный.</w:t>
      </w:r>
    </w:p>
    <w:p w14:paraId="274E7D83" w14:textId="77777777" w:rsidR="00BF2217" w:rsidRPr="0067387B" w:rsidRDefault="00BF2217" w:rsidP="006738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387B">
        <w:rPr>
          <w:rFonts w:ascii="Verdana" w:hAnsi="Verdana"/>
          <w:color w:val="000000"/>
          <w:sz w:val="20"/>
          <w:lang w:val="ru-RU"/>
        </w:rPr>
        <w:t>—</w:t>
      </w:r>
      <w:r w:rsidRPr="0067387B">
        <w:rPr>
          <w:rFonts w:ascii="Verdana" w:hAnsi="Verdana"/>
          <w:color w:val="000000"/>
          <w:sz w:val="20"/>
        </w:rPr>
        <w:t> </w:t>
      </w:r>
      <w:r w:rsidRPr="0067387B">
        <w:rPr>
          <w:rFonts w:ascii="Verdana" w:hAnsi="Verdana"/>
          <w:color w:val="000000"/>
          <w:sz w:val="20"/>
          <w:lang w:val="ru-RU"/>
        </w:rPr>
        <w:t>Боюсь, что хозяин с этим не посчитается,</w:t>
      </w:r>
      <w:r w:rsidRPr="0067387B">
        <w:rPr>
          <w:rFonts w:ascii="Verdana" w:hAnsi="Verdana"/>
          <w:color w:val="000000"/>
          <w:sz w:val="20"/>
        </w:rPr>
        <w:t> </w:t>
      </w:r>
      <w:r w:rsidRPr="0067387B">
        <w:rPr>
          <w:rFonts w:ascii="Verdana" w:hAnsi="Verdana"/>
          <w:color w:val="000000"/>
          <w:sz w:val="20"/>
          <w:lang w:val="ru-RU"/>
        </w:rPr>
        <w:t>— заговорщически прошептал официант.</w:t>
      </w:r>
      <w:r w:rsidRPr="0067387B">
        <w:rPr>
          <w:rFonts w:ascii="Verdana" w:hAnsi="Verdana"/>
          <w:color w:val="000000"/>
          <w:sz w:val="20"/>
        </w:rPr>
        <w:t> </w:t>
      </w:r>
      <w:r w:rsidRPr="0067387B">
        <w:rPr>
          <w:rFonts w:ascii="Verdana" w:hAnsi="Verdana"/>
          <w:color w:val="000000"/>
          <w:sz w:val="20"/>
          <w:lang w:val="ru-RU"/>
        </w:rPr>
        <w:t>— Если он хоть что-нибудь учует, расчет сию же минуту.</w:t>
      </w:r>
    </w:p>
    <w:p w14:paraId="0931CC61" w14:textId="77777777" w:rsidR="00BF2217" w:rsidRPr="0067387B" w:rsidRDefault="00BF2217" w:rsidP="006738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387B">
        <w:rPr>
          <w:rFonts w:ascii="Verdana" w:hAnsi="Verdana"/>
          <w:color w:val="000000"/>
          <w:sz w:val="20"/>
          <w:lang w:val="ru-RU"/>
        </w:rPr>
        <w:t>—</w:t>
      </w:r>
      <w:r w:rsidRPr="0067387B">
        <w:rPr>
          <w:rFonts w:ascii="Verdana" w:hAnsi="Verdana"/>
          <w:color w:val="000000"/>
          <w:sz w:val="20"/>
        </w:rPr>
        <w:t> </w:t>
      </w:r>
      <w:r w:rsidRPr="0067387B">
        <w:rPr>
          <w:rFonts w:ascii="Verdana" w:hAnsi="Verdana"/>
          <w:color w:val="000000"/>
          <w:sz w:val="20"/>
          <w:lang w:val="ru-RU"/>
        </w:rPr>
        <w:t>Хорошо,</w:t>
      </w:r>
      <w:r w:rsidRPr="0067387B">
        <w:rPr>
          <w:rFonts w:ascii="Verdana" w:hAnsi="Verdana"/>
          <w:color w:val="000000"/>
          <w:sz w:val="20"/>
        </w:rPr>
        <w:t> </w:t>
      </w:r>
      <w:r w:rsidRPr="0067387B">
        <w:rPr>
          <w:rFonts w:ascii="Verdana" w:hAnsi="Verdana"/>
          <w:color w:val="000000"/>
          <w:sz w:val="20"/>
          <w:lang w:val="ru-RU"/>
        </w:rPr>
        <w:t>— сказал Ирвинг,</w:t>
      </w:r>
      <w:r w:rsidRPr="0067387B">
        <w:rPr>
          <w:rFonts w:ascii="Verdana" w:hAnsi="Verdana"/>
          <w:color w:val="000000"/>
          <w:sz w:val="20"/>
        </w:rPr>
        <w:t> </w:t>
      </w:r>
      <w:r w:rsidRPr="0067387B">
        <w:rPr>
          <w:rFonts w:ascii="Verdana" w:hAnsi="Verdana"/>
          <w:color w:val="000000"/>
          <w:sz w:val="20"/>
          <w:lang w:val="ru-RU"/>
        </w:rPr>
        <w:t>— Еще пять долларов за риск.</w:t>
      </w:r>
    </w:p>
    <w:p w14:paraId="567A6B25" w14:textId="77777777" w:rsidR="00BF2217" w:rsidRPr="0067387B" w:rsidRDefault="00BF2217" w:rsidP="006738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387B">
        <w:rPr>
          <w:rFonts w:ascii="Verdana" w:hAnsi="Verdana"/>
          <w:color w:val="000000"/>
          <w:sz w:val="20"/>
          <w:lang w:val="ru-RU"/>
        </w:rPr>
        <w:t>—</w:t>
      </w:r>
      <w:r w:rsidRPr="0067387B">
        <w:rPr>
          <w:rFonts w:ascii="Verdana" w:hAnsi="Verdana"/>
          <w:color w:val="000000"/>
          <w:sz w:val="20"/>
        </w:rPr>
        <w:t> </w:t>
      </w:r>
      <w:r w:rsidRPr="0067387B">
        <w:rPr>
          <w:rFonts w:ascii="Verdana" w:hAnsi="Verdana"/>
          <w:color w:val="000000"/>
          <w:sz w:val="20"/>
          <w:lang w:val="ru-RU"/>
        </w:rPr>
        <w:t>Все будет в порядке, сэр,</w:t>
      </w:r>
      <w:r w:rsidRPr="0067387B">
        <w:rPr>
          <w:rFonts w:ascii="Verdana" w:hAnsi="Verdana"/>
          <w:color w:val="000000"/>
          <w:sz w:val="20"/>
        </w:rPr>
        <w:t> </w:t>
      </w:r>
      <w:r w:rsidRPr="0067387B">
        <w:rPr>
          <w:rFonts w:ascii="Verdana" w:hAnsi="Verdana"/>
          <w:color w:val="000000"/>
          <w:sz w:val="20"/>
          <w:lang w:val="ru-RU"/>
        </w:rPr>
        <w:t>— снова поклонился официант, подумал и решительно добавил:</w:t>
      </w:r>
      <w:r w:rsidRPr="0067387B">
        <w:rPr>
          <w:rFonts w:ascii="Verdana" w:hAnsi="Verdana"/>
          <w:color w:val="000000"/>
          <w:sz w:val="20"/>
        </w:rPr>
        <w:t> </w:t>
      </w:r>
      <w:r w:rsidRPr="0067387B">
        <w:rPr>
          <w:rFonts w:ascii="Verdana" w:hAnsi="Verdana"/>
          <w:color w:val="000000"/>
          <w:sz w:val="20"/>
          <w:lang w:val="ru-RU"/>
        </w:rPr>
        <w:t>— Тем более, что через несколько минут меня уже будет не так просто вышвырнуть на улицу.</w:t>
      </w:r>
    </w:p>
    <w:p w14:paraId="316D5657" w14:textId="77777777" w:rsidR="00BF2217" w:rsidRPr="0067387B" w:rsidRDefault="00BF2217" w:rsidP="006738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387B">
        <w:rPr>
          <w:rFonts w:ascii="Verdana" w:hAnsi="Verdana"/>
          <w:color w:val="000000"/>
          <w:sz w:val="20"/>
          <w:lang w:val="ru-RU"/>
        </w:rPr>
        <w:t>—</w:t>
      </w:r>
      <w:r w:rsidRPr="0067387B">
        <w:rPr>
          <w:rFonts w:ascii="Verdana" w:hAnsi="Verdana"/>
          <w:color w:val="000000"/>
          <w:sz w:val="20"/>
        </w:rPr>
        <w:t> </w:t>
      </w:r>
      <w:r w:rsidRPr="0067387B">
        <w:rPr>
          <w:rFonts w:ascii="Verdana" w:hAnsi="Verdana"/>
          <w:color w:val="000000"/>
          <w:sz w:val="20"/>
          <w:lang w:val="ru-RU"/>
        </w:rPr>
        <w:t>Вы настолько прибавите в весе?</w:t>
      </w:r>
      <w:r w:rsidRPr="0067387B">
        <w:rPr>
          <w:rFonts w:ascii="Verdana" w:hAnsi="Verdana"/>
          <w:color w:val="000000"/>
          <w:sz w:val="20"/>
        </w:rPr>
        <w:t> </w:t>
      </w:r>
      <w:r w:rsidRPr="0067387B">
        <w:rPr>
          <w:rFonts w:ascii="Verdana" w:hAnsi="Verdana"/>
          <w:color w:val="000000"/>
          <w:sz w:val="20"/>
          <w:lang w:val="ru-RU"/>
        </w:rPr>
        <w:t>— улыбнулся Ирвинг.</w:t>
      </w:r>
    </w:p>
    <w:p w14:paraId="4A9610A9" w14:textId="77777777" w:rsidR="00BF2217" w:rsidRPr="0067387B" w:rsidRDefault="00BF2217" w:rsidP="006738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387B">
        <w:rPr>
          <w:rFonts w:ascii="Verdana" w:hAnsi="Verdana"/>
          <w:color w:val="000000"/>
          <w:sz w:val="20"/>
          <w:lang w:val="ru-RU"/>
        </w:rPr>
        <w:t>—</w:t>
      </w:r>
      <w:r w:rsidRPr="0067387B">
        <w:rPr>
          <w:rFonts w:ascii="Verdana" w:hAnsi="Verdana"/>
          <w:color w:val="000000"/>
          <w:sz w:val="20"/>
        </w:rPr>
        <w:t> </w:t>
      </w:r>
      <w:r w:rsidRPr="0067387B">
        <w:rPr>
          <w:rFonts w:ascii="Verdana" w:hAnsi="Verdana"/>
          <w:color w:val="000000"/>
          <w:sz w:val="20"/>
          <w:lang w:val="ru-RU"/>
        </w:rPr>
        <w:t>Если хотите, да. Не в прямом, конечно, смысле, но значительно прибавлю.</w:t>
      </w:r>
      <w:r w:rsidRPr="0067387B">
        <w:rPr>
          <w:rFonts w:ascii="Verdana" w:hAnsi="Verdana"/>
          <w:color w:val="000000"/>
          <w:sz w:val="20"/>
        </w:rPr>
        <w:t> </w:t>
      </w:r>
      <w:r w:rsidRPr="0067387B">
        <w:rPr>
          <w:rFonts w:ascii="Verdana" w:hAnsi="Verdana"/>
          <w:color w:val="000000"/>
          <w:sz w:val="20"/>
          <w:lang w:val="ru-RU"/>
        </w:rPr>
        <w:t>— Он снова перешел на шепот.</w:t>
      </w:r>
      <w:r w:rsidRPr="0067387B">
        <w:rPr>
          <w:rFonts w:ascii="Verdana" w:hAnsi="Verdana"/>
          <w:color w:val="000000"/>
          <w:sz w:val="20"/>
        </w:rPr>
        <w:t> </w:t>
      </w:r>
      <w:r w:rsidRPr="0067387B">
        <w:rPr>
          <w:rFonts w:ascii="Verdana" w:hAnsi="Verdana"/>
          <w:color w:val="000000"/>
          <w:sz w:val="20"/>
          <w:lang w:val="ru-RU"/>
        </w:rPr>
        <w:t>— Дело в том, что мне уже давно предлагают одну работенку. Ее можно выполнять, не бросая теперешней. Больше того, не работая в этом проклятом кафе, я не смогу ее получить. Не требуйте от меня, сэр, подробностей, я не вправе их разбалтывать. Но это, черт возьми, верный кусок хлеба, и сейчас я понял, что зря так долго привередничал. Ваши капли помогли мне продумать это предложение до конца. Сейчас я позвоню, что согласен.</w:t>
      </w:r>
    </w:p>
    <w:p w14:paraId="7A0A010D" w14:textId="77777777" w:rsidR="00BF2217" w:rsidRPr="0067387B" w:rsidRDefault="00BF2217" w:rsidP="006738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387B">
        <w:rPr>
          <w:rFonts w:ascii="Verdana" w:hAnsi="Verdana"/>
          <w:color w:val="000000"/>
          <w:sz w:val="20"/>
          <w:lang w:val="ru-RU"/>
        </w:rPr>
        <w:t>И он побежал отрабатывать пятнадцать долларов мистера Ирвинга и заодно позвонить о своем согласии.</w:t>
      </w:r>
    </w:p>
    <w:p w14:paraId="6CD751DF" w14:textId="77777777" w:rsidR="00BF2217" w:rsidRPr="0067387B" w:rsidRDefault="00BF2217" w:rsidP="006738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387B">
        <w:rPr>
          <w:rFonts w:ascii="Verdana" w:hAnsi="Verdana"/>
          <w:color w:val="000000"/>
          <w:sz w:val="20"/>
          <w:lang w:val="ru-RU"/>
        </w:rPr>
        <w:t>Немного погодя он снова показался с подносом, уставленным четырьмя кружками пива, на ходу смахнул со столика на поднос уже ожидавшие его три зелененькие пятидолларовые бумажки, заговорщически подмигнул Ирвингу, давая знать, что задание его выполнено, и подал пиво подопытным солдатам.</w:t>
      </w:r>
    </w:p>
    <w:p w14:paraId="1B6CC57C" w14:textId="77777777" w:rsidR="00BF2217" w:rsidRPr="0067387B" w:rsidRDefault="00BF2217" w:rsidP="006738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387B">
        <w:rPr>
          <w:rFonts w:ascii="Verdana" w:hAnsi="Verdana"/>
          <w:color w:val="000000"/>
          <w:sz w:val="20"/>
          <w:lang w:val="ru-RU"/>
        </w:rPr>
        <w:t>Все это становилось настолько интересным, что я не заметил, как машинально, перед тем как рассчитаться, выпил свою чашку порядком остывшего кофе. Я вспомнил о необычной примеси только тогда, когда было уже поздно. Полианализатор подействовал мгновенно. Я почувствовал во рту странный, не лишенный приятности привкус чего-то среднего между клубникой и миндалем, а от кончиков пальцев рук и ног пробежал непротивный, будоражащий холодок. Через десять секунд я стал почти физически ощущать счастье поразительно четко работающей мысли.</w:t>
      </w:r>
    </w:p>
    <w:p w14:paraId="36E0E80F" w14:textId="77777777" w:rsidR="00BF2217" w:rsidRPr="0067387B" w:rsidRDefault="00BF2217" w:rsidP="006738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387B">
        <w:rPr>
          <w:rFonts w:ascii="Verdana" w:hAnsi="Verdana"/>
          <w:color w:val="000000"/>
          <w:sz w:val="20"/>
          <w:lang w:val="ru-RU"/>
        </w:rPr>
        <w:t>Я походя решил несколько вопросов, над которыми не одну неделю бесплодно бился, пока до моего сознания вдруг не дошло, что, если я не хочу оказаться замешанным в очень неприятную историю, мне следует поскорее отсюда убираться. Потому что теперь я понял, о какой работе говорил официант, направляясь к телефонной будке, чтобы позвонить о своем согласии.</w:t>
      </w:r>
    </w:p>
    <w:p w14:paraId="6D336243" w14:textId="77777777" w:rsidR="00BF2217" w:rsidRPr="0067387B" w:rsidRDefault="00BF2217" w:rsidP="006738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387B">
        <w:rPr>
          <w:rFonts w:ascii="Verdana" w:hAnsi="Verdana"/>
          <w:color w:val="000000"/>
          <w:sz w:val="20"/>
          <w:lang w:val="ru-RU"/>
        </w:rPr>
        <w:t>Надо было торопиться. Я пробормотал что-то Ирвингу и пошел навстречу официанту, чтобы расплатиться с ним на ходу.</w:t>
      </w:r>
    </w:p>
    <w:p w14:paraId="674D83DF" w14:textId="77777777" w:rsidR="00BF2217" w:rsidRPr="0067387B" w:rsidRDefault="00BF2217" w:rsidP="006738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387B">
        <w:rPr>
          <w:rFonts w:ascii="Verdana" w:hAnsi="Verdana"/>
          <w:color w:val="000000"/>
          <w:sz w:val="20"/>
          <w:lang w:val="ru-RU"/>
        </w:rPr>
        <w:t>Когда я проходил мимо столика с солдатами, я услышал горячий разговор, который вряд ли обрадовал бы джентльменов из Пентагона.</w:t>
      </w:r>
    </w:p>
    <w:p w14:paraId="23C8F2A2" w14:textId="77777777" w:rsidR="00BF2217" w:rsidRPr="0067387B" w:rsidRDefault="00BF2217" w:rsidP="006738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387B">
        <w:rPr>
          <w:rFonts w:ascii="Verdana" w:hAnsi="Verdana"/>
          <w:color w:val="000000"/>
          <w:sz w:val="20"/>
          <w:lang w:val="ru-RU"/>
        </w:rPr>
        <w:t>Официант снова вышел из телефонной будки. Второй раз за несколько минут! Увидев меня, он почему-то забеспокоился.</w:t>
      </w:r>
    </w:p>
    <w:p w14:paraId="6F10E48D" w14:textId="77777777" w:rsidR="00BF2217" w:rsidRPr="0067387B" w:rsidRDefault="00BF2217" w:rsidP="006738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387B">
        <w:rPr>
          <w:rFonts w:ascii="Verdana" w:hAnsi="Verdana"/>
          <w:color w:val="000000"/>
          <w:sz w:val="20"/>
          <w:lang w:val="ru-RU"/>
        </w:rPr>
        <w:t>—</w:t>
      </w:r>
      <w:r w:rsidRPr="0067387B">
        <w:rPr>
          <w:rFonts w:ascii="Verdana" w:hAnsi="Verdana"/>
          <w:color w:val="000000"/>
          <w:sz w:val="20"/>
        </w:rPr>
        <w:t> </w:t>
      </w:r>
      <w:r w:rsidRPr="0067387B">
        <w:rPr>
          <w:rFonts w:ascii="Verdana" w:hAnsi="Verdana"/>
          <w:color w:val="000000"/>
          <w:sz w:val="20"/>
          <w:lang w:val="ru-RU"/>
        </w:rPr>
        <w:t>Я ухожу,</w:t>
      </w:r>
      <w:r w:rsidRPr="0067387B">
        <w:rPr>
          <w:rFonts w:ascii="Verdana" w:hAnsi="Verdana"/>
          <w:color w:val="000000"/>
          <w:sz w:val="20"/>
        </w:rPr>
        <w:t> </w:t>
      </w:r>
      <w:r w:rsidRPr="0067387B">
        <w:rPr>
          <w:rFonts w:ascii="Verdana" w:hAnsi="Verdana"/>
          <w:color w:val="000000"/>
          <w:sz w:val="20"/>
          <w:lang w:val="ru-RU"/>
        </w:rPr>
        <w:t>— сказал я,</w:t>
      </w:r>
      <w:r w:rsidRPr="0067387B">
        <w:rPr>
          <w:rFonts w:ascii="Verdana" w:hAnsi="Verdana"/>
          <w:color w:val="000000"/>
          <w:sz w:val="20"/>
        </w:rPr>
        <w:t> </w:t>
      </w:r>
      <w:r w:rsidRPr="0067387B">
        <w:rPr>
          <w:rFonts w:ascii="Verdana" w:hAnsi="Verdana"/>
          <w:color w:val="000000"/>
          <w:sz w:val="20"/>
          <w:lang w:val="ru-RU"/>
        </w:rPr>
        <w:t>— Получите с меня.</w:t>
      </w:r>
    </w:p>
    <w:p w14:paraId="761CDBCC" w14:textId="77777777" w:rsidR="00BF2217" w:rsidRPr="0067387B" w:rsidRDefault="00BF2217" w:rsidP="006738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387B">
        <w:rPr>
          <w:rFonts w:ascii="Verdana" w:hAnsi="Verdana"/>
          <w:color w:val="000000"/>
          <w:sz w:val="20"/>
          <w:lang w:val="ru-RU"/>
        </w:rPr>
        <w:t>—</w:t>
      </w:r>
      <w:r w:rsidRPr="0067387B">
        <w:rPr>
          <w:rFonts w:ascii="Verdana" w:hAnsi="Verdana"/>
          <w:color w:val="000000"/>
          <w:sz w:val="20"/>
        </w:rPr>
        <w:t> </w:t>
      </w:r>
      <w:r w:rsidRPr="0067387B">
        <w:rPr>
          <w:rFonts w:ascii="Verdana" w:hAnsi="Verdana"/>
          <w:color w:val="000000"/>
          <w:sz w:val="20"/>
          <w:lang w:val="ru-RU"/>
        </w:rPr>
        <w:t>Я думал, вы еще немножко посидите у нас,</w:t>
      </w:r>
      <w:r w:rsidRPr="0067387B">
        <w:rPr>
          <w:rFonts w:ascii="Verdana" w:hAnsi="Verdana"/>
          <w:color w:val="000000"/>
          <w:sz w:val="20"/>
        </w:rPr>
        <w:t> </w:t>
      </w:r>
      <w:r w:rsidRPr="0067387B">
        <w:rPr>
          <w:rFonts w:ascii="Verdana" w:hAnsi="Verdana"/>
          <w:color w:val="000000"/>
          <w:sz w:val="20"/>
          <w:lang w:val="ru-RU"/>
        </w:rPr>
        <w:t>— заискивающе пролепетал официант.</w:t>
      </w:r>
      <w:r w:rsidRPr="0067387B">
        <w:rPr>
          <w:rFonts w:ascii="Verdana" w:hAnsi="Verdana"/>
          <w:color w:val="000000"/>
          <w:sz w:val="20"/>
        </w:rPr>
        <w:t> </w:t>
      </w:r>
      <w:r w:rsidRPr="0067387B">
        <w:rPr>
          <w:rFonts w:ascii="Verdana" w:hAnsi="Verdana"/>
          <w:color w:val="000000"/>
          <w:sz w:val="20"/>
          <w:lang w:val="ru-RU"/>
        </w:rPr>
        <w:t>— Мне так хотелось поговорить с вами о России… Ведь вы, кажется, русский, сэр?..</w:t>
      </w:r>
    </w:p>
    <w:p w14:paraId="4C291493" w14:textId="77777777" w:rsidR="00BF2217" w:rsidRPr="0067387B" w:rsidRDefault="00BF2217" w:rsidP="006738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387B">
        <w:rPr>
          <w:rFonts w:ascii="Verdana" w:hAnsi="Verdana"/>
          <w:color w:val="000000"/>
          <w:sz w:val="20"/>
          <w:lang w:val="ru-RU"/>
        </w:rPr>
        <w:t>Я изобразил недоумение и покинул кафе, сожалея, что не сделал этого раньше.</w:t>
      </w:r>
    </w:p>
    <w:p w14:paraId="5F0721CB" w14:textId="77777777" w:rsidR="00BF2217" w:rsidRPr="0067387B" w:rsidRDefault="00BF2217" w:rsidP="006738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387B">
        <w:rPr>
          <w:rFonts w:ascii="Verdana" w:hAnsi="Verdana"/>
          <w:color w:val="000000"/>
          <w:sz w:val="20"/>
          <w:lang w:val="ru-RU"/>
        </w:rPr>
        <w:t>К счастью, я был на противоположном тротуаре, когда к кафе стремительно подкатила машина. Из нее выпрыгнули два молодых человека атлетического сложения. Приехали за Брюсом Ирвингом. Официант начинал свою вторую службу эффектным и в высшей степени оперативным доносом…</w:t>
      </w:r>
    </w:p>
    <w:p w14:paraId="166AE00C" w14:textId="2FA85325" w:rsidR="00FD2216" w:rsidRPr="0067387B" w:rsidRDefault="00BF2217" w:rsidP="0067387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387B">
        <w:rPr>
          <w:rFonts w:ascii="Verdana" w:hAnsi="Verdana"/>
          <w:color w:val="000000"/>
          <w:sz w:val="20"/>
          <w:lang w:val="ru-RU"/>
        </w:rPr>
        <w:t>С тех пор прошло немногим больше года. Нет никаких сведений о том, что Ирвинг пустил свое изобретение в широкую продажу. Где он? На свободе? В тюрьме? А может быть, его решили упрятать в сумасшедший дом? Неизвестно. Используется ли его Полианализатор в каких-нибудь учреждениях Соединенных Штатов? Трудно сказать. Во всяком случае, судя по всему, ни в госдепартаменте, ни в Пентагоне, ни в конгрессе им не пользуются.</w:t>
      </w:r>
    </w:p>
    <w:sectPr w:rsidR="00FD2216" w:rsidRPr="0067387B" w:rsidSect="0067387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A7F2CA" w14:textId="77777777" w:rsidR="0067387B" w:rsidRDefault="0067387B" w:rsidP="0067387B">
      <w:pPr>
        <w:spacing w:after="0" w:line="240" w:lineRule="auto"/>
      </w:pPr>
      <w:r>
        <w:separator/>
      </w:r>
    </w:p>
  </w:endnote>
  <w:endnote w:type="continuationSeparator" w:id="0">
    <w:p w14:paraId="5345BC38" w14:textId="77777777" w:rsidR="0067387B" w:rsidRDefault="0067387B" w:rsidP="006738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D832F" w14:textId="77777777" w:rsidR="0067387B" w:rsidRDefault="0067387B" w:rsidP="00F759D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4D7F031D" w14:textId="77777777" w:rsidR="0067387B" w:rsidRDefault="0067387B" w:rsidP="0067387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DA7F5" w14:textId="4FC25C6E" w:rsidR="0067387B" w:rsidRPr="0067387B" w:rsidRDefault="0067387B" w:rsidP="0067387B">
    <w:pPr>
      <w:pStyle w:val="Footer"/>
      <w:ind w:right="360"/>
      <w:rPr>
        <w:rFonts w:ascii="Arial" w:hAnsi="Arial" w:cs="Arial"/>
        <w:color w:val="999999"/>
        <w:sz w:val="20"/>
      </w:rPr>
    </w:pPr>
    <w:r w:rsidRPr="0067387B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0EE27" w14:textId="77777777" w:rsidR="0067387B" w:rsidRDefault="0067387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2E7342" w14:textId="77777777" w:rsidR="0067387B" w:rsidRDefault="0067387B" w:rsidP="0067387B">
      <w:pPr>
        <w:spacing w:after="0" w:line="240" w:lineRule="auto"/>
      </w:pPr>
      <w:r>
        <w:separator/>
      </w:r>
    </w:p>
  </w:footnote>
  <w:footnote w:type="continuationSeparator" w:id="0">
    <w:p w14:paraId="64DAB26D" w14:textId="77777777" w:rsidR="0067387B" w:rsidRDefault="0067387B" w:rsidP="006738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A2A6B1" w14:textId="77777777" w:rsidR="0067387B" w:rsidRDefault="0067387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DEC3B" w14:textId="3C707FA5" w:rsidR="0067387B" w:rsidRPr="0067387B" w:rsidRDefault="0067387B" w:rsidP="0067387B">
    <w:pPr>
      <w:pStyle w:val="Header"/>
      <w:rPr>
        <w:rFonts w:ascii="Arial" w:hAnsi="Arial" w:cs="Arial"/>
        <w:color w:val="999999"/>
        <w:sz w:val="20"/>
      </w:rPr>
    </w:pPr>
    <w:r w:rsidRPr="0067387B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F460D" w14:textId="77777777" w:rsidR="0067387B" w:rsidRDefault="0067387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67387B"/>
    <w:rsid w:val="00AA1D8D"/>
    <w:rsid w:val="00B47730"/>
    <w:rsid w:val="00BF2217"/>
    <w:rsid w:val="00CB0664"/>
    <w:rsid w:val="00F73118"/>
    <w:rsid w:val="00FC693F"/>
    <w:rsid w:val="00FD2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3B6EDA0E"/>
  <w14:defaultImageDpi w14:val="300"/>
  <w15:docId w15:val="{14F9CB5D-0EBE-4F10-BD83-33E451A16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Cite">
    <w:name w:val="Cite"/>
    <w:next w:val="Normal"/>
    <w:uiPriority w:val="99"/>
    <w:rsid w:val="00BF2217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hAnsi="Times New Roman" w:cs="Times New Roman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6738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613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2863</Words>
  <Characters>16378</Characters>
  <Application>Microsoft Office Word</Application>
  <DocSecurity>0</DocSecurity>
  <Lines>314</Lines>
  <Paragraphs>128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19113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Полианализатор Ирвинга Брюса</dc:title>
  <dc:subject/>
  <dc:creator>Лазарь Лагин</dc:creator>
  <cp:keywords/>
  <dc:description/>
  <cp:lastModifiedBy>Andrey Piskunov</cp:lastModifiedBy>
  <cp:revision>5</cp:revision>
  <dcterms:created xsi:type="dcterms:W3CDTF">2013-12-23T23:15:00Z</dcterms:created>
  <dcterms:modified xsi:type="dcterms:W3CDTF">2025-05-23T06:08:00Z</dcterms:modified>
  <cp:category/>
</cp:coreProperties>
</file>