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469AE" w14:textId="77777777" w:rsidR="00B124DD" w:rsidRPr="006A3196" w:rsidRDefault="00B124DD" w:rsidP="006A3196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6A3196">
        <w:rPr>
          <w:rFonts w:ascii="Verdana" w:hAnsi="Verdana"/>
          <w:bCs w:val="0"/>
          <w:color w:val="000000"/>
          <w:sz w:val="32"/>
          <w:lang w:val="ru-RU"/>
        </w:rPr>
        <w:t>Старая фирма</w:t>
      </w:r>
    </w:p>
    <w:p w14:paraId="062158C1" w14:textId="77777777" w:rsidR="00F21885" w:rsidRPr="006A3196" w:rsidRDefault="00F21885" w:rsidP="006A319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A3196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04C7272F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736E9EC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Я за ними следил уже давно, по крайней мере, месяц.</w:t>
      </w:r>
    </w:p>
    <w:p w14:paraId="40B8F740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Это было очень горькое и тяжелое время. В каком-нибудь десятке километров неустанно, круглые сутки гремела канонада. Изредка над городом появлялись самолеты и бросали бомбы. Тогда все небо усеивалось белоснежными хлопьями наших снарядов. Они медленно, очень медленно таяли в воздухе и по железным крышам домов горошинками стучали серые круглые шрапнельки. Все штабы были на колесах. На вокзале длинные составы готовились каждую минуту тронуться в путь. Куда? На Оршу? На Варшаву? Мы понемногу привыкли к этому лихорадочному спокойствию. Учреждения работали беспрерывно, в установленные часы. Длинные очереди стояли около лавок, где выдавались крохотные, пористые, похожие на торф, кусочки хлеба.</w:t>
      </w:r>
    </w:p>
    <w:p w14:paraId="12F2170A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В эти дни семьдесят четыре парня и три девушки в полной боевой готовности ночевали каждый день в Комсомольском клубе «Третий Интернационал». За тяжелым, расписанным масляными красками занавесом на сцене были расставлены столы. Когда кто-нибудь нечаянно задевал неуклюжей винтовкой занавес, у мускулистого рабочего, стоявшего на земном шаре и державшего в руке огромный красный флаг, смешно и в то же время очень грустно кривилось лицо.</w:t>
      </w:r>
    </w:p>
    <w:p w14:paraId="6C6A845E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Семьдесят четыре парня и три девушки находились в клубе под ружьем, а было до этого в организации восемьдесят шесть человек. Девятерых недоставало. Чуя порох и близкую эвакуацию из города, девять комсомольцев потихоньку отходили от комсомола. Они начали аккуратно ходить в церковь, в синагогу, они гуляли по вечерам с бывшими гимназистками, с размалеванными хихикающими дочками купцов и чиновников. Они ходили причесанные, как херувимы, в чистеньких костюмчиках и белоснежных воротничках.</w:t>
      </w:r>
    </w:p>
    <w:p w14:paraId="4D64EAA8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И вот среди них были братья Поляковы. Я уже давно следил за ними.</w:t>
      </w:r>
    </w:p>
    <w:p w14:paraId="338B0713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Я сам видел, как они как-то вечером выходили из церкви.</w:t>
      </w:r>
    </w:p>
    <w:p w14:paraId="779B27C9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Еще не так давно я смотрел на них с немым обожанием. Складные, горячие парни, веселые и жизнерадостные, как гром, они были в моих глазах недосягаемым идеалом борцов за социализм.</w:t>
      </w:r>
    </w:p>
    <w:p w14:paraId="16523997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Когда я увидел их выходящими из церкви (а за городом гремела несмолкаемая канонада, а по улицам тянулись нескончаемые обозы с больными и ранеными, а оборванные и босые отряды красноармейцев, задыхаясь и обливаясь потом, полубегом маршировали к близкому фронту), я, потрясенный этой неслыханной подлостью, решил завтра же сообщить об этом секретарю комитета.</w:t>
      </w:r>
    </w:p>
    <w:p w14:paraId="6B781B29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lastRenderedPageBreak/>
        <w:t>Я уже приготовил речь.</w:t>
      </w:r>
    </w:p>
    <w:p w14:paraId="79B6F4C5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Виктор,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собирался я сказать,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мне очень не нравится поведение Поляковых. Они предают революцию на глазах всех жителей нашего города. Они ходят в церковь и молятся там богу, которого определенно нет на свете. Они гуляют с девушками, которые, может быть, через несколько дней будут гулять с польскими офицерами. Я считаю, что надо принимать меры. Надо их арестовать, Виктор, и расстрелять, чтобы другим не было повадно, чтобы никто не смеялся над Российским коммунистическим союзом молодежи.</w:t>
      </w:r>
    </w:p>
    <w:p w14:paraId="7AD91396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Тут Виктор мог бы у меня спросить:</w:t>
      </w:r>
    </w:p>
    <w:p w14:paraId="74D16297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А какое тебе, собственно говоря, дело до комсомола, когда сам ты совершенно беспартийный молокосос.</w:t>
      </w:r>
    </w:p>
    <w:p w14:paraId="1FC039DC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Я бы тогда ответил:</w:t>
      </w:r>
    </w:p>
    <w:p w14:paraId="2C788244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Да, не спорю, я беспартийный. Но сейчас, когда пушки гремят и каждую минуту в город могут войти поляки, я очень прошу принять меня немедленно в ряды комсомола…</w:t>
      </w:r>
    </w:p>
    <w:p w14:paraId="262A4046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Утром я пошел в комсомольский штаб. Я прошел уже добрую половину пути, когда польские снаряды стали разрываться над самым городом. И тогда весь город пришел в движение. Тоскливо загудели паровозные гудки, и эшелоны, скрипя и дребезжа, потянулись на восток. Сотни оборванных красноармейцев заметались по городу, и мы, мирное население, разбежались из учреждений, из школ, из магазинов и заводов домой по своим норам.</w:t>
      </w:r>
    </w:p>
    <w:p w14:paraId="3DF0818A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Я пробегал по опустевшим улицам, мимо изъеденных временем заборов. На них еще висели плакаты, кричавшие об обороне Петрограда. Красноармеец в шлеме тыкал в меня пальцем. Он спрашивал меня:</w:t>
      </w:r>
    </w:p>
    <w:p w14:paraId="4EA6693E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Ты записался добровольцем?</w:t>
      </w:r>
    </w:p>
    <w:p w14:paraId="61204EC1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Я бежал вдоль улиц по скрипящим дощатым тротуарам, и меня, встречали мертвые глаза домов, с наглухо закрытыми ставнями. Вдали прогремела и скрылась в пыли последняя пулеметная повозка. У походной кухни отвалилось колесо, и она осталась сиротливо посреди пустой улицы. Одиноко прозвучала последняя очередь пулемета, и наступила необыкновенная, звенящая тишина.</w:t>
      </w:r>
    </w:p>
    <w:p w14:paraId="2F7A3D26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Дома в полумраке гудели большие сытые мухи. Сквозь щели ставень на пол ложились острые солнечные лучи. Видно было, если посмотреть в щелку, как в соседнем саду лениво купались в жарком августовском солнце лапчатые листья каштанов.</w:t>
      </w:r>
    </w:p>
    <w:p w14:paraId="7F889804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 xml:space="preserve">И вот вдоль улицы, перебегая от дома к дому, прижимаясь к серым дощатым заборам, промелькнуло несколько фигурок в обмотках, серых мундирах и смешных фуражках с четырехугольным верхом. Над широкими, обшитыми </w:t>
      </w:r>
      <w:r w:rsidRPr="006A3196">
        <w:rPr>
          <w:rFonts w:ascii="Verdana" w:hAnsi="Verdana"/>
          <w:color w:val="000000"/>
          <w:sz w:val="20"/>
          <w:lang w:val="ru-RU"/>
        </w:rPr>
        <w:lastRenderedPageBreak/>
        <w:t>галунами козырьками фуражек белели аляповато выштампованные из жести горделивые орлы.</w:t>
      </w:r>
    </w:p>
    <w:p w14:paraId="363CE104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В город вступили поляки.</w:t>
      </w:r>
    </w:p>
    <w:p w14:paraId="58913131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Через неделю я пошел на старый рынок. Мой отец тогда долго и безуспешно искал работы, и я понес на рынок продавать самые дорогие свои сокровища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цветистые комплекты журнала «Мир приключений».</w:t>
      </w:r>
    </w:p>
    <w:p w14:paraId="5518FD5D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Я спускался к базару по крутой и узенькой средневековой уличке и в ряду новых вывесок старых лавок, торжественно открытых после ухода наших войск я увидел одну, которая потрясла меня, несмотря на чрезвычайную свою будничность:</w:t>
      </w:r>
    </w:p>
    <w:p w14:paraId="3ABCCD73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822877F" w14:textId="77777777" w:rsidR="00B124DD" w:rsidRPr="006A3196" w:rsidRDefault="00B124DD" w:rsidP="006A319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Оптовая и розничная</w:t>
      </w:r>
    </w:p>
    <w:p w14:paraId="5FB5015B" w14:textId="77777777" w:rsidR="00B124DD" w:rsidRPr="006A3196" w:rsidRDefault="00B124DD" w:rsidP="006A319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ТОРГОВЛЯ МЫЛОМ</w:t>
      </w:r>
    </w:p>
    <w:p w14:paraId="3E01E164" w14:textId="77777777" w:rsidR="00B124DD" w:rsidRPr="006A3196" w:rsidRDefault="00B124DD" w:rsidP="006A319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Бр. ПОЛЯКОВЫ и Кº</w:t>
      </w:r>
    </w:p>
    <w:p w14:paraId="6930914B" w14:textId="77777777" w:rsidR="00B124DD" w:rsidRPr="006A3196" w:rsidRDefault="00B124DD" w:rsidP="006A319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Фирма существует с 1898 года</w:t>
      </w:r>
    </w:p>
    <w:p w14:paraId="0742CD88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8D3815F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Я не помню, как я вошел в этот магазин. Долго я не мог выговорить ни слова. Я горестно переживал первое в моей жизни глубокое, и горькое разочарование в людях.</w:t>
      </w:r>
    </w:p>
    <w:p w14:paraId="5516DE5F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Проше пана,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радушно приветствовал меня старший Поляков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Костя.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Прикажете мыла? Могу предложить превосходное довоенное мыло Жукова.</w:t>
      </w:r>
    </w:p>
    <w:p w14:paraId="695DB994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Он определенно не хотел меня узнавать.</w:t>
      </w:r>
    </w:p>
    <w:p w14:paraId="4BA53F27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Костя,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еле выдавил я из себя и поперхнулся. Красные большие круги пошли перед моими глазами.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Костя, почему вы это сделали?!</w:t>
      </w:r>
    </w:p>
    <w:p w14:paraId="1D749396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Ничего не понимаю,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развел руками старший Поляков и обратился к своему брату.</w:t>
      </w:r>
    </w:p>
    <w:p w14:paraId="1C4EA1DC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Ты не знаешь этого молодого господина?</w:t>
      </w:r>
    </w:p>
    <w:p w14:paraId="0FA42986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В первый раз вижу,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цинично ответил тот и занялся вошедшим покупателем.</w:t>
      </w:r>
    </w:p>
    <w:p w14:paraId="27D9C0CA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Ясно было: они надо мной издеваются. Они меня вежливо выгоняли из лавки. Они несомненно выгнали бы меня, грубо надавав подзатыльников, если бы не боялись, что я начну при покупателях разоблачать их недавнее прошлое.</w:t>
      </w:r>
    </w:p>
    <w:p w14:paraId="67C5C751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Лавка стояла на самом оживленном месте. Покупатель густо валил в магазин, люди жадно тянулись к мылу. Они ходили в баню, торжественно и величаво, как на богослужение.</w:t>
      </w:r>
    </w:p>
    <w:p w14:paraId="297C68A3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lastRenderedPageBreak/>
        <w:t>Старший Поляков возился у кассы. Он любовно раскладывал пачки польских марок с нахохлившимся белым орлом, и льстиво, с омерзительной улыбкой благодарил каждого покупателя.</w:t>
      </w:r>
    </w:p>
    <w:p w14:paraId="24C6F282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Пришел небритый пожилой покупатель. Он долго и восторженно оглядывал лавку и ее небогатое убранство,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мраморные глыбы мыла.</w:t>
      </w:r>
    </w:p>
    <w:p w14:paraId="7F522F07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Он долго вытягивал шею через головы покупателей, стараясь обратить на себя благосклонное внимание хозяев. Судя по одежде, это был не особенно многообещающий клиент.</w:t>
      </w:r>
    </w:p>
    <w:p w14:paraId="0EE31C87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Чего вы вертитесь, молодой человек? Вы наверное не сюда попали. Вам наверное нужно в парикмахерскую?</w:t>
      </w:r>
    </w:p>
    <w:p w14:paraId="39CA199F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Я хотел бы купить кусочек хорошего довоенного мыла провизора Остроумова, если можно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в жестяной коробочке.</w:t>
      </w:r>
    </w:p>
    <w:p w14:paraId="1945B38B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Вспомнил! Остроумовское в коробочке! А хорошее варшавское вам не пригодится?</w:t>
      </w:r>
    </w:p>
    <w:p w14:paraId="2205999D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Если хорошее и недорого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заверните мне кусков двадцать. Я из Великого Городища. Вы понимаете, у меня покупатели спрашивают только остроумовское мыло.</w:t>
      </w:r>
    </w:p>
    <w:p w14:paraId="4BE2E5C4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Младший Поляков проворно сбегал в темный куточек за магазином и через какие-нибудь пять минут добротно завязанный пакет был уже в руках покупателя.</w:t>
      </w:r>
    </w:p>
    <w:p w14:paraId="5A955FDA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Снова старший Поляков льстиво кланялся и благодарил покупателя.</w:t>
      </w:r>
    </w:p>
    <w:p w14:paraId="2F8B0B42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Я не помню, как я выбежал из лавки Поляковых на улицу, как я дошел до дому.</w:t>
      </w:r>
    </w:p>
    <w:p w14:paraId="043BAD62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С тех пор меня каждый день тянуло пойти посмотреть на лавку Поляковых. Так ходят на свежую могилу самого любимого человека. Я не мог заставить себя зайти в самую лавку. Я просто проходил мимо нее, тоскливо заглядывая через окна в ее оживленный, кишащий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покупателями, полумрак.</w:t>
      </w:r>
    </w:p>
    <w:p w14:paraId="00774A3E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Иногда среди них мелькала почтенная физиономия любителя довоенного остроумозского мыла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торговца из Великих Городищ. Он барином выходил из лавки, а вспотевший Володька Поляков, преданно улыбаясь и рассыпаясь в бесчисленных «проще пана», вытаскивал за ним вслед тяжелые тюки с мылом. Торговец укладывал их на таратайку, озабоченно пересчитывал количество мест. Потом он, кряхтя, поддерживаемый под локотки Володькой, взбирался на передок, важно оглядывался по сторонам и говорил кучеру: «Ну, с богом, поехали в час добрый!»</w:t>
      </w:r>
    </w:p>
    <w:p w14:paraId="7B67E47E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Время от времени видно было, как Костя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солидный, с золотой цепочкой на жилетке, выталкивал из лавки не внушавших доверия покупателей.</w:t>
      </w:r>
    </w:p>
    <w:p w14:paraId="5BB5A9E9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Пошел вон, босяк!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— кричал он обыкновенно вслед, брезгливо вытирая чистеньким носовым платочком руки. И обращаясь к соседям-лавочникам добавлял:</w:t>
      </w:r>
    </w:p>
    <w:p w14:paraId="634449DA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A3196">
        <w:rPr>
          <w:rFonts w:ascii="Verdana" w:hAnsi="Verdana"/>
          <w:color w:val="000000"/>
          <w:sz w:val="20"/>
          <w:lang w:val="ru-RU"/>
        </w:rPr>
        <w:t>—</w:t>
      </w:r>
      <w:r w:rsidRPr="006A3196">
        <w:rPr>
          <w:rFonts w:ascii="Verdana" w:hAnsi="Verdana"/>
          <w:color w:val="000000"/>
          <w:sz w:val="20"/>
        </w:rPr>
        <w:t> </w:t>
      </w:r>
      <w:r w:rsidRPr="006A3196">
        <w:rPr>
          <w:rFonts w:ascii="Verdana" w:hAnsi="Verdana"/>
          <w:color w:val="000000"/>
          <w:sz w:val="20"/>
          <w:lang w:val="ru-RU"/>
        </w:rPr>
        <w:t>От таких покупателей я скоро стану нищим. Они уж у меня разворовали половину лавки.</w:t>
      </w:r>
    </w:p>
    <w:p w14:paraId="4DD213D9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Я проходил мимо лавки и мечтал о том счастливом дне, когда у братьев Поляковых разворуют всю лавку.</w:t>
      </w:r>
    </w:p>
    <w:p w14:paraId="0F505C01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На узенькой и крутой базарной улице за темными высокими домами не было видно солнца и неба. Вонючая липкая грязь круглый год покрывала ее щербатые узенькие тротуарчики.</w:t>
      </w:r>
    </w:p>
    <w:p w14:paraId="18E6429F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У нас на Слободке, на Госпитальной улице, на Белоцерковном, на Веселой, времена года совершали свой обычный круговорот.</w:t>
      </w:r>
    </w:p>
    <w:p w14:paraId="54968056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И вот снова пришло лето. Когда настала пора убирать хлеб, в городе начались пожары. Ночью и ранним утром до нас докатывался отдаленный грохот канонады. Фронт снова приближался к городу. По утрам на столбах, на заборах, на домах, на будках, в которых дремали полицейские, появлялись прокламации подпольного комитета партии. Поляки напоследок вылавливали коммунистов и пытали их в дефензиве. Потом о городе начались грабежи.</w:t>
      </w:r>
    </w:p>
    <w:p w14:paraId="2CC65463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Я наведывался тогда в лавку Поляковых в тайной надежде увидеть ее разграбленной. Но отважных польских солдат мыло не прельщало Они грабили ювелирные магазины. Они набивали полные карманы часами из бесчисленных часовых мастерских города. Они громили мануфактурные и галантерейные магазины. Мыло их не интересовало.</w:t>
      </w:r>
    </w:p>
    <w:p w14:paraId="4FA01814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Я заходил в магазин Поляковых и торжествующе глядел на взволнованных хозяев. Они смотрели на меня с опаской и тихой ненавистью. Я чувствовал, они бы меня с удовольствием убили, если бы их лавка не была так на виду.</w:t>
      </w:r>
    </w:p>
    <w:p w14:paraId="4BC8A75C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Чего тебе здесь надо, сволочь? — прошипел как-то, не выдержав, старший Поляков, и я ему тихо ответил:</w:t>
      </w:r>
    </w:p>
    <w:p w14:paraId="6BC94411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Мне? Ничего. Мне просто хочется посмотреть, как вы чувствуете себя перед тем, как в город возвращаются ваши бывшие товарищи. — И ушел.</w:t>
      </w:r>
    </w:p>
    <w:p w14:paraId="2345439A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А утром от грохота пушек уже дрожали стекла во всем городе. На извозчиках, на ломовых подводах, пешком, с узелками и чемоданами с руках, устремились к вокзалу лавочники, чиновники, полицейские, именитые фабриканты и домовладельцы.</w:t>
      </w:r>
    </w:p>
    <w:p w14:paraId="333F3580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Только бы они не скрылись, — молил я судьбу. — Только бы Поляковы не успели удрать.</w:t>
      </w:r>
    </w:p>
    <w:p w14:paraId="1AF43F14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lastRenderedPageBreak/>
        <w:t>Я вертелся у вокзала. Я вглядывался в каждого проезжающего и не видел среди них Поляковых.</w:t>
      </w:r>
    </w:p>
    <w:p w14:paraId="272491FF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А на следующий день в бывшем зале Дворянского собрания уже происходило первое после оккупации открытое комсомольское собрание. Молодые красноармейцы с винтовками в руках составляли на нем большинство. Человек пять-шесть знакомых комсомольцев терялись среди сотни молодых беспартийных парнишек и девчат.</w:t>
      </w:r>
    </w:p>
    <w:p w14:paraId="4101B229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Я опоздал на собрание. Я пришел, когда докладчик уже кончал доклад о международном положении Советской России. И вдруг, проходя мимо стола президиума, я увидел: в уголке, за кулисами сидели братья Поляковы, Заметив меня, они вздрогнули и взволнованно зашушукались.</w:t>
      </w:r>
    </w:p>
    <w:p w14:paraId="791CB684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Тогда я вскочил на трибуну и закричал:</w:t>
      </w:r>
    </w:p>
    <w:p w14:paraId="5D92EE2C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Я прошу слова! Дайте мне немедленно слово!</w:t>
      </w:r>
    </w:p>
    <w:p w14:paraId="68C7F083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Погоди немножко, милая душа, — ответил мне председатель. — Погоди немножко, вот докладчик кончит…</w:t>
      </w:r>
    </w:p>
    <w:p w14:paraId="5962CC52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Немедленно, сию же минуту, — сказал я, — Некогда ждать. Дорогие товарищи! — Я оттолкнул в сторону председателя, который пытался было меня удержать. — Здесь на собрании притаились предатели, и я предлагаю их немедленно расстрелять.</w:t>
      </w:r>
    </w:p>
    <w:p w14:paraId="3E4553DC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Слезы восторга, бешеной радости, предвкушение близкой и неизбежной мести, душили меня.</w:t>
      </w:r>
    </w:p>
    <w:p w14:paraId="04AEF23F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Товарищи! — кричал я. — Когда наши старшие братья погибали на фронте, когда наших дорогих подпольных товарищей пытали, и расстреливали в дефензиве, два предателя, которые вот тут в этом зале сидят, плюнули на дело рабочего класса и занялись торговлей. Хватайте их, товарищи, и пускай их товарищи красноармейцы тут же расстреляют!</w:t>
      </w:r>
    </w:p>
    <w:p w14:paraId="46900DC3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Кто предатели?.. О ком говоришь? Фамилию скажи! — кричали мне из президиума и из глубины зала.</w:t>
      </w:r>
    </w:p>
    <w:p w14:paraId="1F6CD87E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Красноармейцы вскочили с мест и защелкали затворами винтовок.</w:t>
      </w:r>
    </w:p>
    <w:p w14:paraId="2DBA2DC5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Вот они, — прокричал я из последних сил и показал на побледневших братьев Поляковых. — Вот они — сволочи, — закричал я, и вдруг стало совсем темно и очень тихо…</w:t>
      </w:r>
    </w:p>
    <w:p w14:paraId="5A7AA9CB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Я очнулся о соседней комнате. Около меня стоял Виктор. Он был в военной форме и в запыленных обмотках. В заржавленной жестяной кружке он неумело подавал мне воду. Мои зубы щелкали о кислое железо кружки. Кто-то бережно держал меня сзади за голову.</w:t>
      </w:r>
    </w:p>
    <w:p w14:paraId="2ED0B8AC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Я все время следил за ними, Виктор, — сказал я, и слезы вновь покатились из моих глаз. — Где они сейчас, эти гады?</w:t>
      </w:r>
    </w:p>
    <w:p w14:paraId="184975DA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А мы туточка, — засмеялись братья Поляковы, нагнувшись надо мной.</w:t>
      </w:r>
    </w:p>
    <w:p w14:paraId="553AFE17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Они держали меня за голову, и я сейчас увидел их смеющиеся лица.</w:t>
      </w:r>
    </w:p>
    <w:p w14:paraId="5332A6A6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Чтоб ты сдох! — сказал любовно Костя Поляков и дернул меня за ухо, — Чтоб ты сдох! — еще раз ласково повторил он. — Ты нам портил всю жизнь. Мы были уверены, что ты шпик.</w:t>
      </w:r>
    </w:p>
    <w:p w14:paraId="59301687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Чего ты удивляешься? — подтвердил Виктор, ухмыляясь. — У них же в лавке была подпольная явка. И они тебя здорово боялись.</w:t>
      </w:r>
    </w:p>
    <w:p w14:paraId="24DD2C49" w14:textId="77777777" w:rsidR="00B124DD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Интересненькое дело, — прошептал я, потрясенный. — А я смотрю: вывеска… — «Братья Поляковы и Кº… Фирма существует с 1893 года».</w:t>
      </w:r>
    </w:p>
    <w:p w14:paraId="5B64DB96" w14:textId="53F8ADEE" w:rsidR="00A56EEA" w:rsidRPr="006A3196" w:rsidRDefault="00B124DD" w:rsidP="006A319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A3196">
        <w:rPr>
          <w:rFonts w:ascii="Verdana" w:hAnsi="Verdana"/>
          <w:color w:val="000000"/>
          <w:sz w:val="20"/>
        </w:rPr>
        <w:t>— А то с какого? — сказал тогда флегматичный младший Поляков. — Конечно, с девяносто восьмого. Когда первый съезд партии был? Наша фирма старая и очень солидная… Вот примут тебя в комсомол — узнаешь!</w:t>
      </w:r>
    </w:p>
    <w:sectPr w:rsidR="00A56EEA" w:rsidRPr="006A3196" w:rsidSect="006A31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52F2A" w14:textId="77777777" w:rsidR="006A3196" w:rsidRDefault="006A3196" w:rsidP="006A3196">
      <w:pPr>
        <w:spacing w:after="0" w:line="240" w:lineRule="auto"/>
      </w:pPr>
      <w:r>
        <w:separator/>
      </w:r>
    </w:p>
  </w:endnote>
  <w:endnote w:type="continuationSeparator" w:id="0">
    <w:p w14:paraId="3862D169" w14:textId="77777777" w:rsidR="006A3196" w:rsidRDefault="006A3196" w:rsidP="006A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1BB20" w14:textId="77777777" w:rsidR="006A3196" w:rsidRDefault="006A3196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340978A" w14:textId="77777777" w:rsidR="006A3196" w:rsidRDefault="006A3196" w:rsidP="006A319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2BCFF" w14:textId="70CFA73F" w:rsidR="006A3196" w:rsidRPr="006A3196" w:rsidRDefault="006A3196" w:rsidP="006A3196">
    <w:pPr>
      <w:pStyle w:val="Footer"/>
      <w:ind w:right="360"/>
      <w:rPr>
        <w:rFonts w:ascii="Arial" w:hAnsi="Arial" w:cs="Arial"/>
        <w:color w:val="999999"/>
        <w:sz w:val="20"/>
      </w:rPr>
    </w:pPr>
    <w:r w:rsidRPr="006A319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0DEDA" w14:textId="77777777" w:rsidR="006A3196" w:rsidRDefault="006A3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BAACC" w14:textId="77777777" w:rsidR="006A3196" w:rsidRDefault="006A3196" w:rsidP="006A3196">
      <w:pPr>
        <w:spacing w:after="0" w:line="240" w:lineRule="auto"/>
      </w:pPr>
      <w:r>
        <w:separator/>
      </w:r>
    </w:p>
  </w:footnote>
  <w:footnote w:type="continuationSeparator" w:id="0">
    <w:p w14:paraId="50CFB99A" w14:textId="77777777" w:rsidR="006A3196" w:rsidRDefault="006A3196" w:rsidP="006A3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D50B7" w14:textId="77777777" w:rsidR="006A3196" w:rsidRDefault="006A31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8602" w14:textId="2787B68A" w:rsidR="006A3196" w:rsidRPr="006A3196" w:rsidRDefault="006A3196" w:rsidP="006A3196">
    <w:pPr>
      <w:pStyle w:val="Header"/>
      <w:rPr>
        <w:rFonts w:ascii="Arial" w:hAnsi="Arial" w:cs="Arial"/>
        <w:color w:val="999999"/>
        <w:sz w:val="20"/>
      </w:rPr>
    </w:pPr>
    <w:r w:rsidRPr="006A319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82E4" w14:textId="77777777" w:rsidR="006A3196" w:rsidRDefault="006A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A3196"/>
    <w:rsid w:val="00A56EEA"/>
    <w:rsid w:val="00AA1D8D"/>
    <w:rsid w:val="00B124DD"/>
    <w:rsid w:val="00B47730"/>
    <w:rsid w:val="00CB0664"/>
    <w:rsid w:val="00F2188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69E7380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B124DD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A3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2005</Words>
  <Characters>11493</Characters>
  <Application>Microsoft Office Word</Application>
  <DocSecurity>0</DocSecurity>
  <Lines>229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13401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Старая фирма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2025-05-23T06:08:00Z</dcterms:modified>
  <cp:category/>
</cp:coreProperties>
</file>