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D53C6" w14:textId="77777777" w:rsidR="003D7701" w:rsidRPr="009844B0" w:rsidRDefault="003D7701" w:rsidP="009844B0">
      <w:pPr>
        <w:pStyle w:val="Heading3"/>
        <w:keepNext w:val="0"/>
        <w:keepLines w:val="0"/>
        <w:suppressAutoHyphens/>
        <w:spacing w:before="0" w:line="240" w:lineRule="auto"/>
        <w:jc w:val="both"/>
        <w:rPr>
          <w:rFonts w:ascii="Verdana" w:hAnsi="Verdana"/>
          <w:bCs w:val="0"/>
          <w:color w:val="000000"/>
          <w:sz w:val="32"/>
          <w:lang w:val="ru-RU"/>
        </w:rPr>
      </w:pPr>
      <w:r w:rsidRPr="009844B0">
        <w:rPr>
          <w:rFonts w:ascii="Verdana" w:hAnsi="Verdana"/>
          <w:bCs w:val="0"/>
          <w:color w:val="000000"/>
          <w:sz w:val="32"/>
          <w:lang w:val="ru-RU"/>
        </w:rPr>
        <w:t>Дело есть дело</w:t>
      </w:r>
    </w:p>
    <w:p w14:paraId="5DB4CEF7" w14:textId="77777777" w:rsidR="00511470" w:rsidRPr="009844B0" w:rsidRDefault="00511470" w:rsidP="009844B0">
      <w:pPr>
        <w:suppressAutoHyphens/>
        <w:spacing w:after="0" w:line="240" w:lineRule="auto"/>
        <w:jc w:val="both"/>
        <w:rPr>
          <w:rFonts w:ascii="Verdana" w:hAnsi="Verdana"/>
          <w:color w:val="000000"/>
          <w:sz w:val="24"/>
          <w:lang w:val="ru-RU"/>
        </w:rPr>
      </w:pPr>
      <w:r w:rsidRPr="009844B0">
        <w:rPr>
          <w:rFonts w:ascii="Verdana" w:hAnsi="Verdana"/>
          <w:color w:val="000000"/>
          <w:sz w:val="24"/>
          <w:lang w:val="ru-RU"/>
        </w:rPr>
        <w:t>Лазарь Лагин</w:t>
      </w:r>
    </w:p>
    <w:p w14:paraId="1E7397DE" w14:textId="77777777" w:rsidR="003D7701" w:rsidRPr="009844B0" w:rsidRDefault="003D7701" w:rsidP="009844B0">
      <w:pPr>
        <w:suppressAutoHyphens/>
        <w:spacing w:after="0" w:line="240" w:lineRule="auto"/>
        <w:ind w:firstLine="283"/>
        <w:jc w:val="both"/>
        <w:rPr>
          <w:rFonts w:ascii="Verdana" w:hAnsi="Verdana"/>
          <w:color w:val="000000"/>
          <w:sz w:val="20"/>
          <w:lang w:val="ru-RU"/>
        </w:rPr>
      </w:pPr>
    </w:p>
    <w:p w14:paraId="5395D752" w14:textId="77777777" w:rsidR="003D7701" w:rsidRPr="009844B0" w:rsidRDefault="003D7701" w:rsidP="009844B0">
      <w:pPr>
        <w:suppressAutoHyphens/>
        <w:spacing w:after="0" w:line="240" w:lineRule="auto"/>
        <w:ind w:firstLine="283"/>
        <w:jc w:val="both"/>
        <w:rPr>
          <w:rFonts w:ascii="Verdana" w:hAnsi="Verdana"/>
          <w:color w:val="000000"/>
          <w:sz w:val="20"/>
          <w:lang w:val="ru-RU"/>
        </w:rPr>
      </w:pPr>
      <w:r w:rsidRPr="009844B0">
        <w:rPr>
          <w:rFonts w:ascii="Verdana" w:hAnsi="Verdana"/>
          <w:color w:val="000000"/>
          <w:sz w:val="20"/>
          <w:lang w:val="ru-RU"/>
        </w:rPr>
        <w:t>Два белых джентльмена бережно ведут под руки черного. У черного подкашиваются ноги. У него закрыты глаза. Он думает. Он яростно вспоминает.</w:t>
      </w:r>
    </w:p>
    <w:p w14:paraId="36723D0E" w14:textId="77777777" w:rsidR="003D7701" w:rsidRPr="009844B0" w:rsidRDefault="003D7701" w:rsidP="009844B0">
      <w:pPr>
        <w:suppressAutoHyphens/>
        <w:spacing w:after="0" w:line="240" w:lineRule="auto"/>
        <w:ind w:firstLine="283"/>
        <w:jc w:val="both"/>
        <w:rPr>
          <w:rFonts w:ascii="Verdana" w:hAnsi="Verdana"/>
          <w:color w:val="000000"/>
          <w:sz w:val="20"/>
        </w:rPr>
      </w:pPr>
      <w:r w:rsidRPr="009844B0">
        <w:rPr>
          <w:rFonts w:ascii="Verdana" w:hAnsi="Verdana"/>
          <w:color w:val="000000"/>
          <w:sz w:val="20"/>
          <w:lang w:val="ru-RU"/>
        </w:rPr>
        <w:t>…Эта собака Сэм. Конечно, не надо было слушаться Сэма. К полуночи они были бы уже в другом штате. До Границы оставалось всего миль восемь-десять. Эта гадина Сэм, он пристал к нему, как репей к собачьему хвосту… «Не надо,</w:t>
      </w:r>
      <w:r w:rsidRPr="009844B0">
        <w:rPr>
          <w:rFonts w:ascii="Verdana" w:hAnsi="Verdana"/>
          <w:color w:val="000000"/>
          <w:sz w:val="20"/>
        </w:rPr>
        <w:t> </w:t>
      </w:r>
      <w:r w:rsidRPr="009844B0">
        <w:rPr>
          <w:rFonts w:ascii="Verdana" w:hAnsi="Verdana"/>
          <w:color w:val="000000"/>
          <w:sz w:val="20"/>
          <w:lang w:val="ru-RU"/>
        </w:rPr>
        <w:t>— говорил он, идти по дороге и такую темень. Это будет выглядеть чрезвычайно подозрительно». Он не должен был верить Сэму. В конце концов, он с ним провел только два дня. Чёрт его знает, откуда он взялся, этот обросший белый из Новой Мексики. Он сказал, что его зовут Сэм. «Меня зовут Сэм,</w:t>
      </w:r>
      <w:r w:rsidRPr="009844B0">
        <w:rPr>
          <w:rFonts w:ascii="Verdana" w:hAnsi="Verdana"/>
          <w:color w:val="000000"/>
          <w:sz w:val="20"/>
        </w:rPr>
        <w:t> </w:t>
      </w:r>
      <w:r w:rsidRPr="009844B0">
        <w:rPr>
          <w:rFonts w:ascii="Verdana" w:hAnsi="Verdana"/>
          <w:color w:val="000000"/>
          <w:sz w:val="20"/>
          <w:lang w:val="ru-RU"/>
        </w:rPr>
        <w:t>— сказал он, когда они встретились,</w:t>
      </w:r>
      <w:r w:rsidRPr="009844B0">
        <w:rPr>
          <w:rFonts w:ascii="Verdana" w:hAnsi="Verdana"/>
          <w:color w:val="000000"/>
          <w:sz w:val="20"/>
        </w:rPr>
        <w:t> </w:t>
      </w:r>
      <w:r w:rsidRPr="009844B0">
        <w:rPr>
          <w:rFonts w:ascii="Verdana" w:hAnsi="Verdana"/>
          <w:color w:val="000000"/>
          <w:sz w:val="20"/>
          <w:lang w:val="ru-RU"/>
        </w:rPr>
        <w:t xml:space="preserve">— и давай будем вместе пылить по дорогам», И вот он послушался и остался ночевать в стоге сена посреди степи. Сам сказал, чтобы он немножко подождал, пока он сбегает в деревню и достанет там чего-нибудь покушать, и что он скоро вернется. И он действительно скоро вернулся. А с ним имеете пришли шериф и местный полицейский. У них были большие револьверы, они размахивали ими, как факелами и день 4 июля. Они раньше всего надели на него наручники, а потом уже спросили: «Негр, тебя зовут Эйви Андерсон?» И он сказал, что да, потому что ему вдруг стало лень спорить и врать. И он только посмотрел с грустью на Сэма, а Сэм старался на него не смотреть, а вертелся около шерифа и говорил ему приятные слова и объяснял ему, что сто долларов прийдутся ему очень кстати, потому что ему давно хотелось хорошо пообедать купить себе новые штаны и поехать в Лос-Анжелос. И так он провертелся, пока они не пришли в помещение, над которым колыхался звездный флаг, и тогда Сэм сказал, чтобы ему дали сейчас же сто долларов, потому что он сообщил, где находится Эйви Андерсон. </w:t>
      </w:r>
      <w:r w:rsidRPr="009844B0">
        <w:rPr>
          <w:rFonts w:ascii="Verdana" w:hAnsi="Verdana"/>
          <w:color w:val="000000"/>
          <w:sz w:val="20"/>
        </w:rPr>
        <w:t>А шериф сказал, что ничего подобного и показал афишу в розыске Эйви и что, согласно объявлению, сто долларов получит тот, кто доставит Эйви судебным властям, а Сэм не доставил, а только сообщил и вообще, кто он такой — Сэм, и не бежал ли он из какого-нибудь каторжною лагеря? Сэм, конечно, начал ругаться богом и дьяволом, что он будет жаловаться губернатору. Тогда шериф схватил Сэма за шиворот и дал ему такого пинка, что тот полетел за черту города.</w:t>
      </w:r>
    </w:p>
    <w:p w14:paraId="579D1AE0" w14:textId="77777777" w:rsidR="003D7701" w:rsidRPr="009844B0" w:rsidRDefault="003D7701" w:rsidP="009844B0">
      <w:pPr>
        <w:suppressAutoHyphens/>
        <w:spacing w:after="0" w:line="240" w:lineRule="auto"/>
        <w:ind w:firstLine="283"/>
        <w:jc w:val="both"/>
        <w:rPr>
          <w:rFonts w:ascii="Verdana" w:hAnsi="Verdana"/>
          <w:color w:val="000000"/>
          <w:sz w:val="20"/>
        </w:rPr>
      </w:pPr>
      <w:r w:rsidRPr="009844B0">
        <w:rPr>
          <w:rFonts w:ascii="Verdana" w:hAnsi="Verdana"/>
          <w:color w:val="000000"/>
          <w:sz w:val="20"/>
        </w:rPr>
        <w:t>Два белых джентльмена бережно ведут под руки черного. У черного подкашиваются ноги. У него закрыты глаза. Он думает. Он яростно вспоминает.</w:t>
      </w:r>
    </w:p>
    <w:p w14:paraId="411CE695" w14:textId="77777777" w:rsidR="003D7701" w:rsidRPr="009844B0" w:rsidRDefault="003D7701" w:rsidP="009844B0">
      <w:pPr>
        <w:suppressAutoHyphens/>
        <w:spacing w:after="0" w:line="240" w:lineRule="auto"/>
        <w:ind w:firstLine="283"/>
        <w:jc w:val="both"/>
        <w:rPr>
          <w:rFonts w:ascii="Verdana" w:hAnsi="Verdana"/>
          <w:color w:val="000000"/>
          <w:sz w:val="20"/>
        </w:rPr>
      </w:pPr>
      <w:r w:rsidRPr="009844B0">
        <w:rPr>
          <w:rFonts w:ascii="Verdana" w:hAnsi="Verdana"/>
          <w:color w:val="000000"/>
          <w:sz w:val="20"/>
        </w:rPr>
        <w:t xml:space="preserve">…Не надо было отказываться от этого защитника. Но ему отсоветовал прокурор. Он не должен был слушаться прокурора, Прокурор сказал: «Зачем тебе, негр, защитник из Мопра? На присяжных это произведет очень плохое впечатление. Лучше тебе не путаться с красными». Он не должен был слушаться прокурора. Потом все собрались на суд. На него смотрели сотни джентльменов и леди. Фотографы щелкали вокруг него аппаратами. Потом стало вдруг тихо, и лысый джентльмен, сидевший в сторонке за отдельным столиком, тонким </w:t>
      </w:r>
      <w:r w:rsidRPr="009844B0">
        <w:rPr>
          <w:rFonts w:ascii="Verdana" w:hAnsi="Verdana"/>
          <w:color w:val="000000"/>
          <w:sz w:val="20"/>
        </w:rPr>
        <w:lastRenderedPageBreak/>
        <w:t xml:space="preserve">фальцетом закричал: «Слушайте, слушайте, все лица, дела которых представлены к слушанию в верховный суд штата Северная Луигома </w:t>
      </w:r>
      <w:r w:rsidRPr="009844B0">
        <w:rPr>
          <w:rFonts w:ascii="Verdana" w:hAnsi="Verdana"/>
          <w:i/>
          <w:iCs/>
          <w:color w:val="000000"/>
          <w:sz w:val="20"/>
        </w:rPr>
        <w:t>(Название вымышленное.),</w:t>
      </w:r>
      <w:r w:rsidRPr="009844B0">
        <w:rPr>
          <w:rFonts w:ascii="Verdana" w:hAnsi="Verdana"/>
          <w:color w:val="000000"/>
          <w:sz w:val="20"/>
        </w:rPr>
        <w:t xml:space="preserve"> приблизьтесь и будьте внимательны. Сессия суда открывается». Он немножко помолчал и снова провозгласил: «Штат Северная Луигома против Эйви Андерсона». И тогда поднялся с места прокурор и заявил: «Я от имени народа»… Потом тот же самый лысый джентльмен вытаскивал из ящичка бумажки. На этих бумажках были фамилии присяжных. И он задавал каждому присяжному столько вопросом, как будто он хотел с ними породниться. У каждого присяжного он спрашивал, допускает ли тот смертную казнь, и присяжный отвечал, что «да». Это были опытные присяжные. Они знали все вопросы наизусть, потому что они работали уже в прошлом году присяжными. Они отвечали быстро и молодцевато, потому что судья сказал им, что если они будут себя хорошо вести, то они будут присяжными по крайней мере двенадцать недель по два доллара в день. Об этом стоило подумать. Потом Эйви объяснял, что он не виноват, что он не убивал Питера Лоога, а что Питер убился сам. Питер Лоог гнался за ним верхом на лошади и не заметил дерева, о которое стукнулся и упал намертво. Он не мог больше оставаться у Лоога на плантации, потому что он работал у него уже четвертый год и никак не мог отработать двадцать долларов, которые он должен был Лоогу, и что он вынужден был бежать. И что Питер Лоог сам виноват, а он только бедный, беззащитный негр и он очень просит его не казнить, потому что он совершенно не виноват. А когда он кончил, вдова Лоога громко заверещала и упала в истерике. У нее были губы, накрашенные, как у вурдалака, и шикарное траурное платье. Она упала в обморок очень удачно. Многие присяжные даже плакали. Она билась в истерике в точности так, как ее обучал прокурор. Потом выступал его единственный свидетель — Пат с фермы у Совиного ручья. Пат под присягой рассказал, что Эйви хороший парень, работяга и мухи не обидит и что он сам видел, как покойный Питер гнался за удиравшим негром и как он стукнулся о дерево. Но прокурор тут же сказал, что этот свидетель — пьяница и что ему бог весть что может померещиться, и что его жена известная проститутка, и что сам он, возможно, судя по чертам лица, торгует краденым. Потом Эйви долго сидел и ждал, чем кончится совещание присяжных. Потом присяжные вышли и сказали: «Да, виновен», и его приговорили к электрическому стулу…</w:t>
      </w:r>
    </w:p>
    <w:p w14:paraId="0CC6A87D" w14:textId="77777777" w:rsidR="003D7701" w:rsidRPr="009844B0" w:rsidRDefault="003D7701" w:rsidP="009844B0">
      <w:pPr>
        <w:suppressAutoHyphens/>
        <w:spacing w:after="0" w:line="240" w:lineRule="auto"/>
        <w:ind w:firstLine="283"/>
        <w:jc w:val="both"/>
        <w:rPr>
          <w:rFonts w:ascii="Verdana" w:hAnsi="Verdana"/>
          <w:color w:val="000000"/>
          <w:sz w:val="20"/>
        </w:rPr>
      </w:pPr>
      <w:r w:rsidRPr="009844B0">
        <w:rPr>
          <w:rFonts w:ascii="Verdana" w:hAnsi="Verdana"/>
          <w:color w:val="000000"/>
          <w:sz w:val="20"/>
        </w:rPr>
        <w:t>Он вел себя, как дурак. Он должен был говорить и кричать, что он не виноват, все время пока читали приговор. Тогда, может быть, написали бы об этом в газетах и его бы спасли…</w:t>
      </w:r>
    </w:p>
    <w:p w14:paraId="3C3A8C64" w14:textId="77777777" w:rsidR="003D7701" w:rsidRPr="009844B0" w:rsidRDefault="003D7701" w:rsidP="009844B0">
      <w:pPr>
        <w:suppressAutoHyphens/>
        <w:spacing w:after="0" w:line="240" w:lineRule="auto"/>
        <w:ind w:firstLine="283"/>
        <w:jc w:val="both"/>
        <w:rPr>
          <w:rFonts w:ascii="Verdana" w:hAnsi="Verdana"/>
          <w:color w:val="000000"/>
          <w:sz w:val="20"/>
        </w:rPr>
      </w:pPr>
      <w:r w:rsidRPr="009844B0">
        <w:rPr>
          <w:rFonts w:ascii="Verdana" w:hAnsi="Verdana"/>
          <w:color w:val="000000"/>
          <w:sz w:val="20"/>
        </w:rPr>
        <w:t>Два белых джентльмена бережно ведут под руки черного. Они сворачивают из коридора в комнату с большой черной дверью. У черного подкашиваются ноги. Он на миг открывает глаза и в ужасе закрывает их снова, пока его привязывают к электрическому стулу ремнями. Ему накладывают на голову какую-то холодную металлическую штуку. Потом закрывают, лицо черной плотной материей. Негр думает. Он бешено и яростно вспоминает.</w:t>
      </w:r>
    </w:p>
    <w:p w14:paraId="2D28AF06" w14:textId="77777777" w:rsidR="003D7701" w:rsidRPr="009844B0" w:rsidRDefault="003D7701" w:rsidP="009844B0">
      <w:pPr>
        <w:suppressAutoHyphens/>
        <w:spacing w:after="0" w:line="240" w:lineRule="auto"/>
        <w:ind w:firstLine="283"/>
        <w:jc w:val="both"/>
        <w:rPr>
          <w:rFonts w:ascii="Verdana" w:hAnsi="Verdana"/>
          <w:color w:val="000000"/>
          <w:sz w:val="20"/>
        </w:rPr>
      </w:pPr>
      <w:r w:rsidRPr="009844B0">
        <w:rPr>
          <w:rFonts w:ascii="Verdana" w:hAnsi="Verdana"/>
          <w:color w:val="000000"/>
          <w:sz w:val="20"/>
        </w:rPr>
        <w:t xml:space="preserve">…Надо было бежать совсем в противоположную сторону. Никто не догадался бы, что он убежал в ту сторону. В ту сторону никто никогда не бегал, потому что </w:t>
      </w:r>
      <w:r w:rsidRPr="009844B0">
        <w:rPr>
          <w:rFonts w:ascii="Verdana" w:hAnsi="Verdana"/>
          <w:color w:val="000000"/>
          <w:sz w:val="20"/>
        </w:rPr>
        <w:lastRenderedPageBreak/>
        <w:t>там большое болото и бездна змей. Эта собака Сэм! Он не должен был слушаться Сэма. Продать человека за сто долларов! Хотя, с другой стороны, каждому надо кушать, и каждый зарабатывает себе хлеб, как может. Вот он сейчас сидит на кресле и ничего не видит, а через полминуты какой-нибудь человек включит ток, и Эйви Андерсон превратится в кусок жареного мяса. А тот, который включил ток, вымоет руки и пойдет домой. Уже, наверное, светает. Он пойдет домой по веселой солнечной улице, довольный своей работой, каждый зарабатывает себе хлеб, как умеет. Смешно отказываться от какой-либо работы, когда миллионы людей ищут возможности поработать на самой тяжелой за гроши. Вот сейчас кто-то оживленно заговорил в комнате. Это, наверное, шериф. А может быть, начальник тюрьмы. Ну, теперь уже близко. Будьте здоровы, Эйви Андерсон, вы свое отгуляли, бедный глупый негр. Еще одну секунду и… Ан, как темно…</w:t>
      </w:r>
    </w:p>
    <w:p w14:paraId="0CCF32BA" w14:textId="77777777" w:rsidR="003D7701" w:rsidRPr="009844B0" w:rsidRDefault="003D7701" w:rsidP="009844B0">
      <w:pPr>
        <w:suppressAutoHyphens/>
        <w:spacing w:after="0" w:line="240" w:lineRule="auto"/>
        <w:ind w:firstLine="283"/>
        <w:jc w:val="both"/>
        <w:rPr>
          <w:rFonts w:ascii="Verdana" w:hAnsi="Verdana"/>
          <w:color w:val="000000"/>
          <w:sz w:val="20"/>
        </w:rPr>
      </w:pPr>
      <w:r w:rsidRPr="009844B0">
        <w:rPr>
          <w:rFonts w:ascii="Verdana" w:hAnsi="Verdana"/>
          <w:color w:val="000000"/>
          <w:sz w:val="20"/>
        </w:rPr>
        <w:t>Он упал в какую-то огромную черную пропасть. Там было очень холодно. Там было сыро и пронзительно свистело что-то необыкновенное, острое.</w:t>
      </w:r>
    </w:p>
    <w:p w14:paraId="03D9D03B" w14:textId="77777777" w:rsidR="003D7701" w:rsidRPr="009844B0" w:rsidRDefault="003D7701" w:rsidP="009844B0">
      <w:pPr>
        <w:suppressAutoHyphens/>
        <w:spacing w:after="0" w:line="240" w:lineRule="auto"/>
        <w:ind w:firstLine="283"/>
        <w:jc w:val="both"/>
        <w:rPr>
          <w:rFonts w:ascii="Verdana" w:hAnsi="Verdana"/>
          <w:color w:val="000000"/>
          <w:sz w:val="20"/>
        </w:rPr>
      </w:pPr>
      <w:r w:rsidRPr="009844B0">
        <w:rPr>
          <w:rFonts w:ascii="Verdana" w:hAnsi="Verdana"/>
          <w:color w:val="000000"/>
          <w:sz w:val="20"/>
        </w:rPr>
        <w:t>…Шериф взглянул на часы, сказал: «Пора!» и потянулся к распределительной доске. Но начальник тюрьмы вежливо отвел его руку.</w:t>
      </w:r>
    </w:p>
    <w:p w14:paraId="561625EC" w14:textId="77777777" w:rsidR="003D7701" w:rsidRPr="009844B0" w:rsidRDefault="003D7701" w:rsidP="009844B0">
      <w:pPr>
        <w:suppressAutoHyphens/>
        <w:spacing w:after="0" w:line="240" w:lineRule="auto"/>
        <w:ind w:firstLine="283"/>
        <w:jc w:val="both"/>
        <w:rPr>
          <w:rFonts w:ascii="Verdana" w:hAnsi="Verdana"/>
          <w:color w:val="000000"/>
          <w:sz w:val="20"/>
        </w:rPr>
      </w:pPr>
      <w:r w:rsidRPr="009844B0">
        <w:rPr>
          <w:rFonts w:ascii="Verdana" w:hAnsi="Verdana"/>
          <w:color w:val="000000"/>
          <w:sz w:val="20"/>
        </w:rPr>
        <w:t>— Разрешите мне, мистер Перингс, это небольшое удовольствие.</w:t>
      </w:r>
    </w:p>
    <w:p w14:paraId="2AB9BB4F" w14:textId="77777777" w:rsidR="003D7701" w:rsidRPr="009844B0" w:rsidRDefault="003D7701" w:rsidP="009844B0">
      <w:pPr>
        <w:suppressAutoHyphens/>
        <w:spacing w:after="0" w:line="240" w:lineRule="auto"/>
        <w:ind w:firstLine="283"/>
        <w:jc w:val="both"/>
        <w:rPr>
          <w:rFonts w:ascii="Verdana" w:hAnsi="Verdana"/>
          <w:color w:val="000000"/>
          <w:sz w:val="20"/>
        </w:rPr>
      </w:pPr>
      <w:r w:rsidRPr="009844B0">
        <w:rPr>
          <w:rFonts w:ascii="Verdana" w:hAnsi="Verdana"/>
          <w:color w:val="000000"/>
          <w:sz w:val="20"/>
        </w:rPr>
        <w:t>Но мистер Перингс сказал:</w:t>
      </w:r>
    </w:p>
    <w:p w14:paraId="325380BE" w14:textId="77777777" w:rsidR="003D7701" w:rsidRPr="009844B0" w:rsidRDefault="003D7701" w:rsidP="009844B0">
      <w:pPr>
        <w:suppressAutoHyphens/>
        <w:spacing w:after="0" w:line="240" w:lineRule="auto"/>
        <w:ind w:firstLine="283"/>
        <w:jc w:val="both"/>
        <w:rPr>
          <w:rFonts w:ascii="Verdana" w:hAnsi="Verdana"/>
          <w:color w:val="000000"/>
          <w:sz w:val="20"/>
        </w:rPr>
      </w:pPr>
      <w:r w:rsidRPr="009844B0">
        <w:rPr>
          <w:rFonts w:ascii="Verdana" w:hAnsi="Verdana"/>
          <w:color w:val="000000"/>
          <w:sz w:val="20"/>
        </w:rPr>
        <w:t>— Эта тяжелая обязанность лежит на мне, и я не могу ее никому уступить.</w:t>
      </w:r>
    </w:p>
    <w:p w14:paraId="487ED7F5" w14:textId="77777777" w:rsidR="003D7701" w:rsidRPr="009844B0" w:rsidRDefault="003D7701" w:rsidP="009844B0">
      <w:pPr>
        <w:suppressAutoHyphens/>
        <w:spacing w:after="0" w:line="240" w:lineRule="auto"/>
        <w:ind w:firstLine="283"/>
        <w:jc w:val="both"/>
        <w:rPr>
          <w:rFonts w:ascii="Verdana" w:hAnsi="Verdana"/>
          <w:color w:val="000000"/>
          <w:sz w:val="20"/>
        </w:rPr>
      </w:pPr>
      <w:r w:rsidRPr="009844B0">
        <w:rPr>
          <w:rFonts w:ascii="Verdana" w:hAnsi="Verdana"/>
          <w:color w:val="000000"/>
          <w:sz w:val="20"/>
        </w:rPr>
        <w:t xml:space="preserve">Тогда начальник тюрьмы сказал, что он прекрасно понимает, в чем дело, и что этот номер не пройдет, что мистер Перингс хочет включить ток, чтобы репортеры написали об этом в газетах и чтобы на выборах никто не мог сказать о нем, что он хорошо относится к неграм. Но он, как начальник тюрьмы, никогда не позволит включить ток человеку, который не имеет на это никаких прав. Тогда мистер Перингс очень разволновался и стал доказывать, что он имеет право, а начальник тюрьмы настаивал, что нет, не имеет. И тогда они начали спорить и ссылаться на прецеденты и переворошили всю историю штата и все наиболее известные случаи из судебной практики всех штатов, Перингс считал, что он прав, а начальник тюрьмы, что он. Потому что начальник тюрьмы тоже не прочь был бы, чтобы о нем напечатали в газетах накануне выборов. А когда слова не помогли, они пустили в ход кулаки и раскровянили друг другу морды. И они валялись на полу очень долго, пока Перингс не одержал верх. А когда он одержал верх, он вскочил и торжествующе приблизился к рубильнику. А начальник тюрьмы, у которого от бешенства слезы текли, как у молодой вдовы, закричал, чтобы приостановили казнь и что нужно немедленно развязать ремни и отвести приговоренного Андерсона обратно в камеру. Тогда все ужасно заволновались, потому что это было неслыханное предложение. Но начальник тюрьмы послал надзирателя к себе в кабинет, и тот принес ему оттуда сборник постановлений. И он показал всем закон, который был принят во времена славного президентства Эндрью Джексона. А согласно этому закону, человек, </w:t>
      </w:r>
      <w:r w:rsidRPr="009844B0">
        <w:rPr>
          <w:rFonts w:ascii="Verdana" w:hAnsi="Verdana"/>
          <w:color w:val="000000"/>
          <w:sz w:val="20"/>
        </w:rPr>
        <w:lastRenderedPageBreak/>
        <w:t>просидевший на электрическом стуле больше десяти минут и не казненный, тем самым избавлялся от наказания и должен был быть немедленно освобожден.</w:t>
      </w:r>
    </w:p>
    <w:p w14:paraId="452FB12A" w14:textId="77777777" w:rsidR="003D7701" w:rsidRPr="009844B0" w:rsidRDefault="003D7701" w:rsidP="009844B0">
      <w:pPr>
        <w:suppressAutoHyphens/>
        <w:spacing w:after="0" w:line="240" w:lineRule="auto"/>
        <w:ind w:firstLine="283"/>
        <w:jc w:val="both"/>
        <w:rPr>
          <w:rFonts w:ascii="Verdana" w:hAnsi="Verdana"/>
          <w:color w:val="000000"/>
          <w:sz w:val="20"/>
        </w:rPr>
      </w:pPr>
      <w:r w:rsidRPr="009844B0">
        <w:rPr>
          <w:rFonts w:ascii="Verdana" w:hAnsi="Verdana"/>
          <w:color w:val="000000"/>
          <w:sz w:val="20"/>
        </w:rPr>
        <w:t>Тогда все бросились к Эйви Андерсону и прежде всего сняли с его лица черное покрывало. И они увидели, что его лицо серо, как жилет мистера Перингса. Тогда они решили, что он, наверное, умер от разрыва сердца, потому что всякий умер бы от разрыва сердца, если его продержать десять минут на электрическом стуле. Но у Эйви оказалось сердце, как будто специально приспособленное для этого веселого времяпрепровождения, и он вскоре открыл глаза, потому что это оказался только обморок…</w:t>
      </w:r>
    </w:p>
    <w:p w14:paraId="51AC65F5" w14:textId="77777777" w:rsidR="003D7701" w:rsidRPr="009844B0" w:rsidRDefault="003D7701" w:rsidP="009844B0">
      <w:pPr>
        <w:suppressAutoHyphens/>
        <w:spacing w:after="0" w:line="240" w:lineRule="auto"/>
        <w:ind w:firstLine="283"/>
        <w:jc w:val="both"/>
        <w:rPr>
          <w:rFonts w:ascii="Verdana" w:hAnsi="Verdana"/>
          <w:color w:val="000000"/>
          <w:sz w:val="20"/>
        </w:rPr>
      </w:pPr>
      <w:r w:rsidRPr="009844B0">
        <w:rPr>
          <w:rFonts w:ascii="Verdana" w:hAnsi="Verdana"/>
          <w:color w:val="000000"/>
          <w:sz w:val="20"/>
        </w:rPr>
        <w:t>Два белых джентльмена бережно ведут под руки черного. У черного подкашиваются ноги, и закрыты глаза. Его вводят в камеру, из которой его вывели двадцать минут назад. Его укладывают на койку, которую он считал своей последней койкой в жизни. Он весь дрожит. Его укутывают в одеяло, хотя на улице стоит замечательное майское утро. Ему дают виски. Он пьет и яростно вспоминает. Потом кто-то дотрагивается до его плеча: он раскрывает глаза и видит мистера Перингса. Мистер Перингс хлопает его по плечу, пожимает ему руку и говорит:</w:t>
      </w:r>
    </w:p>
    <w:p w14:paraId="5DD04FB4" w14:textId="77777777" w:rsidR="003D7701" w:rsidRPr="009844B0" w:rsidRDefault="003D7701" w:rsidP="009844B0">
      <w:pPr>
        <w:suppressAutoHyphens/>
        <w:spacing w:after="0" w:line="240" w:lineRule="auto"/>
        <w:ind w:firstLine="283"/>
        <w:jc w:val="both"/>
        <w:rPr>
          <w:rFonts w:ascii="Verdana" w:hAnsi="Verdana"/>
          <w:color w:val="000000"/>
          <w:sz w:val="20"/>
        </w:rPr>
      </w:pPr>
      <w:r w:rsidRPr="009844B0">
        <w:rPr>
          <w:rFonts w:ascii="Verdana" w:hAnsi="Verdana"/>
          <w:color w:val="000000"/>
          <w:sz w:val="20"/>
        </w:rPr>
        <w:t>— Ты удачно отделался, Андерсон! Я жду от тебя, что ты окажешься настолько джентльменом, чтобы рассказать всем репортерам, что я хотел включить ток, но начальник тюрьмы не позволил.</w:t>
      </w:r>
    </w:p>
    <w:p w14:paraId="1B8E9538" w14:textId="77777777" w:rsidR="003D7701" w:rsidRPr="009844B0" w:rsidRDefault="003D7701" w:rsidP="009844B0">
      <w:pPr>
        <w:suppressAutoHyphens/>
        <w:spacing w:after="0" w:line="240" w:lineRule="auto"/>
        <w:ind w:firstLine="283"/>
        <w:jc w:val="both"/>
        <w:rPr>
          <w:rFonts w:ascii="Verdana" w:hAnsi="Verdana"/>
          <w:color w:val="000000"/>
          <w:sz w:val="20"/>
        </w:rPr>
      </w:pPr>
      <w:r w:rsidRPr="009844B0">
        <w:rPr>
          <w:rFonts w:ascii="Verdana" w:hAnsi="Verdana"/>
          <w:color w:val="000000"/>
          <w:sz w:val="20"/>
        </w:rPr>
        <w:t>Мистер Перингс мгновение думает и добавляет:</w:t>
      </w:r>
    </w:p>
    <w:p w14:paraId="47FF3D3D" w14:textId="77777777" w:rsidR="003D7701" w:rsidRPr="009844B0" w:rsidRDefault="003D7701" w:rsidP="009844B0">
      <w:pPr>
        <w:suppressAutoHyphens/>
        <w:spacing w:after="0" w:line="240" w:lineRule="auto"/>
        <w:ind w:firstLine="283"/>
        <w:jc w:val="both"/>
        <w:rPr>
          <w:rFonts w:ascii="Verdana" w:hAnsi="Verdana"/>
          <w:color w:val="000000"/>
          <w:sz w:val="20"/>
        </w:rPr>
      </w:pPr>
      <w:r w:rsidRPr="009844B0">
        <w:rPr>
          <w:rFonts w:ascii="Verdana" w:hAnsi="Verdana"/>
          <w:color w:val="000000"/>
          <w:sz w:val="20"/>
        </w:rPr>
        <w:t>— Ты получишь от меня за это пятьдесят долларов чистоганом, хоть сию минуту. Я тебе поверю на слово.</w:t>
      </w:r>
    </w:p>
    <w:p w14:paraId="429AC1D1" w14:textId="25DD3A55" w:rsidR="00DF12AB" w:rsidRPr="009844B0" w:rsidRDefault="003D7701" w:rsidP="009844B0">
      <w:pPr>
        <w:suppressAutoHyphens/>
        <w:spacing w:after="0" w:line="240" w:lineRule="auto"/>
        <w:ind w:firstLine="283"/>
        <w:jc w:val="both"/>
        <w:rPr>
          <w:rFonts w:ascii="Verdana" w:hAnsi="Verdana"/>
          <w:color w:val="000000"/>
          <w:sz w:val="20"/>
        </w:rPr>
      </w:pPr>
      <w:r w:rsidRPr="009844B0">
        <w:rPr>
          <w:rFonts w:ascii="Verdana" w:hAnsi="Verdana"/>
          <w:color w:val="000000"/>
          <w:sz w:val="20"/>
        </w:rPr>
        <w:t>Эйви Андерсон поворачивается на койке. Он приподнимается на локте и говорит мистеру Перингсу: «Идите к чёрту!..»</w:t>
      </w:r>
    </w:p>
    <w:sectPr w:rsidR="00DF12AB" w:rsidRPr="009844B0" w:rsidSect="009844B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EFFA1" w14:textId="77777777" w:rsidR="009844B0" w:rsidRDefault="009844B0" w:rsidP="009844B0">
      <w:pPr>
        <w:spacing w:after="0" w:line="240" w:lineRule="auto"/>
      </w:pPr>
      <w:r>
        <w:separator/>
      </w:r>
    </w:p>
  </w:endnote>
  <w:endnote w:type="continuationSeparator" w:id="0">
    <w:p w14:paraId="4A4B17A9" w14:textId="77777777" w:rsidR="009844B0" w:rsidRDefault="009844B0" w:rsidP="00984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45515" w14:textId="77777777" w:rsidR="009844B0" w:rsidRDefault="009844B0" w:rsidP="00F759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EF9F832" w14:textId="77777777" w:rsidR="009844B0" w:rsidRDefault="009844B0" w:rsidP="009844B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0EC7E" w14:textId="4FE64117" w:rsidR="009844B0" w:rsidRPr="009844B0" w:rsidRDefault="009844B0" w:rsidP="009844B0">
    <w:pPr>
      <w:pStyle w:val="Footer"/>
      <w:ind w:right="360"/>
      <w:rPr>
        <w:rFonts w:ascii="Arial" w:hAnsi="Arial" w:cs="Arial"/>
        <w:color w:val="999999"/>
        <w:sz w:val="20"/>
      </w:rPr>
    </w:pPr>
    <w:r w:rsidRPr="009844B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F0D00" w14:textId="77777777" w:rsidR="009844B0" w:rsidRDefault="009844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207D5" w14:textId="77777777" w:rsidR="009844B0" w:rsidRDefault="009844B0" w:rsidP="009844B0">
      <w:pPr>
        <w:spacing w:after="0" w:line="240" w:lineRule="auto"/>
      </w:pPr>
      <w:r>
        <w:separator/>
      </w:r>
    </w:p>
  </w:footnote>
  <w:footnote w:type="continuationSeparator" w:id="0">
    <w:p w14:paraId="6CDA3FBC" w14:textId="77777777" w:rsidR="009844B0" w:rsidRDefault="009844B0" w:rsidP="009844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D346D" w14:textId="77777777" w:rsidR="009844B0" w:rsidRDefault="009844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EABBA" w14:textId="276B7328" w:rsidR="009844B0" w:rsidRPr="009844B0" w:rsidRDefault="009844B0" w:rsidP="009844B0">
    <w:pPr>
      <w:pStyle w:val="Header"/>
      <w:rPr>
        <w:rFonts w:ascii="Arial" w:hAnsi="Arial" w:cs="Arial"/>
        <w:color w:val="999999"/>
        <w:sz w:val="20"/>
      </w:rPr>
    </w:pPr>
    <w:r w:rsidRPr="009844B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0EECF" w14:textId="77777777" w:rsidR="009844B0" w:rsidRDefault="009844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D7701"/>
    <w:rsid w:val="00511470"/>
    <w:rsid w:val="009844B0"/>
    <w:rsid w:val="00AA1D8D"/>
    <w:rsid w:val="00B47730"/>
    <w:rsid w:val="00CB0664"/>
    <w:rsid w:val="00DF12A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31E8EA"/>
  <w14:defaultImageDpi w14:val="300"/>
  <w15:docId w15:val="{14F9CB5D-0EBE-4F10-BD83-33E451A16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9844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75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1681</Words>
  <Characters>8797</Characters>
  <Application>Microsoft Office Word</Application>
  <DocSecurity>0</DocSecurity>
  <Lines>149</Lines>
  <Paragraphs>25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10453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Дело есть дело</dc:title>
  <dc:subject/>
  <dc:creator>Лазарь Лагин</dc:creator>
  <cp:keywords/>
  <dc:description/>
  <cp:lastModifiedBy>Andrey Piskunov</cp:lastModifiedBy>
  <cp:revision>5</cp:revision>
  <dcterms:created xsi:type="dcterms:W3CDTF">2013-12-23T23:15:00Z</dcterms:created>
  <dcterms:modified xsi:type="dcterms:W3CDTF">2025-05-23T06:08:00Z</dcterms:modified>
  <cp:category/>
</cp:coreProperties>
</file>