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FE32" w14:textId="77777777" w:rsidR="003F4C52" w:rsidRPr="00064833" w:rsidRDefault="003F4C52" w:rsidP="00064833">
      <w:pPr>
        <w:pStyle w:val="Heading3"/>
        <w:keepNext w:val="0"/>
        <w:keepLines w:val="0"/>
        <w:suppressAutoHyphens/>
        <w:spacing w:before="0" w:line="240" w:lineRule="auto"/>
        <w:jc w:val="both"/>
        <w:rPr>
          <w:rFonts w:ascii="Verdana" w:hAnsi="Verdana"/>
          <w:bCs w:val="0"/>
          <w:color w:val="000000"/>
          <w:sz w:val="32"/>
          <w:lang w:val="ru-RU"/>
        </w:rPr>
      </w:pPr>
      <w:r w:rsidRPr="00064833">
        <w:rPr>
          <w:rFonts w:ascii="Verdana" w:hAnsi="Verdana"/>
          <w:bCs w:val="0"/>
          <w:color w:val="000000"/>
          <w:sz w:val="32"/>
          <w:lang w:val="ru-RU"/>
        </w:rPr>
        <w:t>Чудные яблоки в Глюкфельде…</w:t>
      </w:r>
    </w:p>
    <w:p w14:paraId="558F1FB1" w14:textId="77777777" w:rsidR="0002074E" w:rsidRPr="00064833" w:rsidRDefault="0002074E" w:rsidP="00064833">
      <w:pPr>
        <w:suppressAutoHyphens/>
        <w:spacing w:after="0" w:line="240" w:lineRule="auto"/>
        <w:jc w:val="both"/>
        <w:rPr>
          <w:rFonts w:ascii="Verdana" w:hAnsi="Verdana"/>
          <w:color w:val="000000"/>
          <w:sz w:val="24"/>
          <w:lang w:val="ru-RU"/>
        </w:rPr>
      </w:pPr>
      <w:r w:rsidRPr="00064833">
        <w:rPr>
          <w:rFonts w:ascii="Verdana" w:hAnsi="Verdana"/>
          <w:color w:val="000000"/>
          <w:sz w:val="24"/>
          <w:lang w:val="ru-RU"/>
        </w:rPr>
        <w:t>Лазарь Лагин</w:t>
      </w:r>
    </w:p>
    <w:p w14:paraId="4AADBAB3"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p>
    <w:p w14:paraId="05E04C82"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Было жарко, как в Африке, так что у Августа совсем размок воротничок и прилипла к телу сорочка. Поэтому он, прежде чем зайти домой, решил выпить в соседней пивной кружечку пивца. Было жарко, как в пекле, и Август медленно волочил ноги. Он тяжело опустился на стул, не хотелось подымать голову. Но когда он нечаянно поднял ее, это пришлось как нельзя кстати. Потому что, когда он поднял голову и посмотрел из пивной на окна своей квартиры, он увидел, что нужно срочно удирать из города, В левом крайнем окне не было условленного сигнала и это означало, что в его квартире засели молодчики из Гестапо.</w:t>
      </w:r>
    </w:p>
    <w:p w14:paraId="08E3C4C9"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Тогда он вынул носовой платок и медленно вытер себе лоб, спокойно подозвал кельнера и даже дал ему десять пфеннигов на чай, не спеша вышел на улицу и быстро нырнул в темный, как пропасть, проходной двор.</w:t>
      </w:r>
    </w:p>
    <w:p w14:paraId="25011748"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А когда он пришел туда, куда он должен был прийти в такой момент, ему сказали, что его разыскивали уже с самого утра и что очень хорошо, что он пришел, потому что в его квартире сидят молодчики из Гестапо. Ему дали пятьдесят марок, больше не было денег в кассе, и сказали, чтобы он сейчас же ехал на вокзал и уезжал туда, куда ему сказано. И еще ему сказали, чтобы он не беспокоился</w:t>
      </w:r>
      <w:r w:rsidRPr="00064833">
        <w:rPr>
          <w:rFonts w:ascii="Verdana" w:hAnsi="Verdana"/>
          <w:color w:val="000000"/>
          <w:sz w:val="20"/>
        </w:rPr>
        <w:t> </w:t>
      </w:r>
      <w:r w:rsidRPr="00064833">
        <w:rPr>
          <w:rFonts w:ascii="Verdana" w:hAnsi="Verdana"/>
          <w:color w:val="000000"/>
          <w:sz w:val="20"/>
          <w:lang w:val="ru-RU"/>
        </w:rPr>
        <w:t>— работа не сорвется. На его место уже наметили одного толкового парня.</w:t>
      </w:r>
    </w:p>
    <w:p w14:paraId="35E6EAD7"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Августу дали чемодан и плащ и он поехал. Он трясся в поезде четырнадцать часов, и вокруг него сидели люди, которые громко чавкали, поглощая бутерброды с колбасой, и сопели, как моржи, осушая пузатые кружки пива.</w:t>
      </w:r>
    </w:p>
    <w:p w14:paraId="76CC1118"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А когда он вышел на станции, на которой он должен был выйти, он увидал райскую долину и кругом розовые от заката горы и золотое озеро. Оно простиралось вширь и вдаль, насколько хватал глаз. На другом берегу были чуть-чуть видны белые домики, крохотные коровки паслись на склонах мохнатых гор, дымили трубы, и это была Швейцария.</w:t>
      </w:r>
    </w:p>
    <w:p w14:paraId="0DB8C181" w14:textId="77777777" w:rsidR="003F4C52" w:rsidRPr="00064833" w:rsidRDefault="003F4C52" w:rsidP="00064833">
      <w:pPr>
        <w:suppressAutoHyphens/>
        <w:spacing w:after="0" w:line="240" w:lineRule="auto"/>
        <w:ind w:firstLine="283"/>
        <w:jc w:val="both"/>
        <w:rPr>
          <w:rFonts w:ascii="Verdana" w:hAnsi="Verdana"/>
          <w:color w:val="000000"/>
          <w:sz w:val="20"/>
          <w:lang w:val="ru-RU"/>
        </w:rPr>
      </w:pPr>
      <w:r w:rsidRPr="00064833">
        <w:rPr>
          <w:rFonts w:ascii="Verdana" w:hAnsi="Verdana"/>
          <w:color w:val="000000"/>
          <w:sz w:val="20"/>
          <w:lang w:val="ru-RU"/>
        </w:rPr>
        <w:t>Было душно, как в прачечной, я Август спал в гостинице голый и ничем не прикрываясь, потому что, если прикрыться одеялом, можно было прямо сдохнуть от жары.</w:t>
      </w:r>
    </w:p>
    <w:p w14:paraId="03E4280A"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lang w:val="ru-RU"/>
        </w:rPr>
        <w:t xml:space="preserve">А на утро Август нанял лодку и поплыл по озеру на разведку. Озеро было голубое, как весна. Озеро было чистое, как слеза. Озеро было ласковое и упругое, как рукопожатие. Но посредине озера и вдоль берегов шныряли, как блохи, пограничные катера. </w:t>
      </w:r>
      <w:r w:rsidRPr="00064833">
        <w:rPr>
          <w:rFonts w:ascii="Verdana" w:hAnsi="Verdana"/>
          <w:color w:val="000000"/>
          <w:sz w:val="20"/>
        </w:rPr>
        <w:t>В катерах сидели сытые мордастые молодые люди со свастикой на рукаве. У них были револьверы в блестящих кобурах. Они сторожили границу и катались по чудному озеру, и это была легкая работа, потому что всем было известно, что по озеру катаются коричневые молодые люди и что границу здесь не перейти.</w:t>
      </w:r>
    </w:p>
    <w:p w14:paraId="62E0C79F"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lastRenderedPageBreak/>
        <w:t>Но у Августа не было другого выхода, и он придумал вот что. Он купил красок, холста, кисти, устроил себе мольберт и выехал еще рано утром на середину озера. И он будто бы писал картину. И все видели, что вот в лодке сидит сероглазый молодой человек и пишет картину. И все понимали, что если ему грозила бы какая-нибудь опасность, он не сидел бы в лодке посредине озера и не возился бы с палитрой. Это понимали все, которые катались по озеру, чтобы хоть немножко освежиться. Коричневые молодцы тоже видели Августа, и они только удивлялись, какие бывают фанатики художники, которые могут писать картины в такую жару.</w:t>
      </w:r>
    </w:p>
    <w:p w14:paraId="6456FD3F"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А потом уже начало вечереть. Горы стали розовыми, синими. Горы стали фиолетовыми, как чернильный карандаш. Тогда Август вытер носовым платком лоб, положил кисти и палитру и налег на весла. Лодка тихо резала воду. Вода была мягкая и ласковая. Она дружелюбно ворчала Августу вслед. Когда лодка подплыла к желанному берегу, вода всплеснула в последний раз и даже как будто облегченно вздохнула. «Ну вот, Август, мы и приехали. Ты уже в Швейцарии, в тихой зеленой деревне Глюкфельд. И теперь ты можешь быть спокоен».</w:t>
      </w:r>
    </w:p>
    <w:p w14:paraId="783E3599"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Август взял чемоданчик и плащ, оттолкнул лодку и начал подниматься по дороге. Дорога была красивая и чистая. Вдали звенели колокольчики. В окнах домов уютно желтели лампы. И Августу страшно захотелось спать. И покушать. Он ощупал карманы. Денег оставалось в обрез на билет и он решил, что ничего, что он подождет, что он перебьется кое-как до утра и тогда он сядет на поезд и поедет по адресу, который выучил наизусть, и там он и покушает.</w:t>
      </w:r>
    </w:p>
    <w:p w14:paraId="059B1503"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Но проклятая природа: он ничего не ел с самого утра. Он целый день провел на озере, и там был чудный свежий горный воздух. Объявления в газетах не врали: действительно, тут можно было приобрести замечательный аппетит человеку, у которого его не стало. А Август был здоровый парень, это вам подтвердит всякий, и никогда не жаловался на отсутствие аппетита. А двенадцать часов катания на лодке распалили его так, что он съел бы чемодан, если бы тот был хоть мало-мальски съедобным.</w:t>
      </w:r>
    </w:p>
    <w:p w14:paraId="2981D342"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Август пошел по дороге. Он увидел: по обочинам дороги растут деревья, они шелестят своими темными листьями и из листьев выглядывают большие желтые яблоки. Август знал эти яблоки — они были сочные, вкусные и чертовски сытные. Но это были чужие яблоки.</w:t>
      </w:r>
    </w:p>
    <w:p w14:paraId="7492432B"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Он пошел дальше, насвистывая веселый марш. По сторонам шелестели деревья и на них висели чудесные большие сытные яблоки. А в окнах домов желтели домовитые электрические лампы, люди ужинали и откуда-то долетали звуки фисгармонии. Играли что-то ленивое и бездумное, смахивающее на жужжание шмеля. Август шел по дороге, размахивая чемоданчиком. Он был чертовски голоден и уговаривал себя не срывать яблок.</w:t>
      </w:r>
    </w:p>
    <w:p w14:paraId="2A27D1AB"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 xml:space="preserve">Но он все же сорвал яблоко и начал его, давясь, есть. Он не успел еще съесть и половину его, как в окне ближайшего дома показалась одна голова и еще </w:t>
      </w:r>
      <w:r w:rsidRPr="00064833">
        <w:rPr>
          <w:rFonts w:ascii="Verdana" w:hAnsi="Verdana"/>
          <w:color w:val="000000"/>
          <w:sz w:val="20"/>
        </w:rPr>
        <w:lastRenderedPageBreak/>
        <w:t>одна. Потом люди выбежали на дорогу из этого дома и выбежали еще люди из других домиков. Они вытирали усы, бороды и губы после жирного ужина. Они протирали себе сонные глаза, потому что они собирались уже ложиться спать. Они обступили Августа и один старик с седой бородой, толстый и древний, как баобаб, остановил Августа и спросил его, что у него такое в руке. Август улыбнулся и сказал, что яблоко. Тогда старик спросил, «чье это яблоко», и сам сказал: «это мое яблоко». И что это никуда не годится, если его яблоки будут воровать, и что он давно уже замечает, что у него пропадают яблоки, и что это его может разорить, и что сейчас большие налоги, и что у него две дочки на выданьи, и что никто не живет на его дачах сейчас, потому что кризис, и что он так это дело не оставит.</w:t>
      </w:r>
    </w:p>
    <w:p w14:paraId="54A34923"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Тогда Август сказал, что он просит извинить его, но что он страшно голоден, что он с утра не ел. На это Августу ответили, что если бы все голодные люди ели яблоки, им не принадлежащие, то это получилась бы уже не страна, а анархия, и что Август вне всякого сомнения жулик, и ничто не гарантирует, что ночью он не обкрадет их дома. И они потащили его в полицию.</w:t>
      </w:r>
    </w:p>
    <w:p w14:paraId="1739B083"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В полиции узнали бы, что он незаконно перешел границу, его бы тогда обязательно выдали обратно молодчикам из Гестапо, и Август побелел и начал говорить, чтобы они этого не делали, потому что он политический эмигрант и он бежал от фашистов. Он им объяснял, что если они его выдадут, то его там замучают до смерти. Но ему ответили, что ничего подобного, что они фашистов знают, — это очень порядочные люди и всегда аккуратно платят за молоко, когда подъезжают к швейцарскому берегу и что знают они этих политических эмигрантов, — одна голь перекатная, и кроме воровства от них ничего нельзя ожидать. И вообще пускай там разберутся в полиции…</w:t>
      </w:r>
    </w:p>
    <w:p w14:paraId="1B35618A"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А на другой день моторная лодка, в которой сидели полицейский начальник и один полицейский, и тот самый старик, который смахивал на баобаб, и еще один свидетель, и Август, выехала на заре на озеро, чтобы перевезти Августа на ту сторону. Август говорил им, что они не понимают, что делают, что они выдают его на верную смерть. Но полицейский сказал, чтобы он вел себя тише.</w:t>
      </w:r>
    </w:p>
    <w:p w14:paraId="69EBBDB4" w14:textId="77777777" w:rsidR="003F4C52"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Тогда Август улучил секунду, когда никто не обращал на него внимания, и бросился в озеро. Вода была розовая и теплая, как кисель, и было очень трудно плыть. Люди в лодке поплыли за ним и хотели вытащить его за волосы, но он нырнул под лодку. И он не успел оглянуться в темноте, как раздался очень сильный взрыв, и его уже больше не стало, потому что ему винтом раскроило череп. Тогда вода стала красной и люди в лодке догадались, в чем дело, и они, ругаясь, вытащили Августа за ноги в лодку и отвезли его на берег и положили на песок.</w:t>
      </w:r>
    </w:p>
    <w:p w14:paraId="37122BFE" w14:textId="13D982AD" w:rsidR="00BD3CC6" w:rsidRPr="00064833" w:rsidRDefault="003F4C52" w:rsidP="00064833">
      <w:pPr>
        <w:suppressAutoHyphens/>
        <w:spacing w:after="0" w:line="240" w:lineRule="auto"/>
        <w:ind w:firstLine="283"/>
        <w:jc w:val="both"/>
        <w:rPr>
          <w:rFonts w:ascii="Verdana" w:hAnsi="Verdana"/>
          <w:color w:val="000000"/>
          <w:sz w:val="20"/>
        </w:rPr>
      </w:pPr>
      <w:r w:rsidRPr="00064833">
        <w:rPr>
          <w:rFonts w:ascii="Verdana" w:hAnsi="Verdana"/>
          <w:color w:val="000000"/>
          <w:sz w:val="20"/>
        </w:rPr>
        <w:t xml:space="preserve">А старик очень громко кричал и огорчался, потому что не хватало того, что у него воруют яблоки, — он еще должен сейчас терять время на то, чтобы ходить в полицейское управление и подписывать там разные акты, и потом его еще чего доброго будут таскать, как свидетеля, как будто у него нет дел по хозяйству. Он </w:t>
      </w:r>
      <w:r w:rsidRPr="00064833">
        <w:rPr>
          <w:rFonts w:ascii="Verdana" w:hAnsi="Verdana"/>
          <w:color w:val="000000"/>
          <w:sz w:val="20"/>
        </w:rPr>
        <w:lastRenderedPageBreak/>
        <w:t>ругался все время, пока шел домой. По дороге он посмотрел на свои яблони и увидел, что около одной из них валяется яблоко. Оно только, что упало, с дерева. Тогда он замолчал, нагнулся, вытер яблоко и положил его в карман.</w:t>
      </w:r>
    </w:p>
    <w:sectPr w:rsidR="00BD3CC6" w:rsidRPr="00064833" w:rsidSect="0006483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D0FB0" w14:textId="77777777" w:rsidR="00064833" w:rsidRDefault="00064833" w:rsidP="00064833">
      <w:pPr>
        <w:spacing w:after="0" w:line="240" w:lineRule="auto"/>
      </w:pPr>
      <w:r>
        <w:separator/>
      </w:r>
    </w:p>
  </w:endnote>
  <w:endnote w:type="continuationSeparator" w:id="0">
    <w:p w14:paraId="2F74BEAE" w14:textId="77777777" w:rsidR="00064833" w:rsidRDefault="00064833" w:rsidP="00064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5BC2" w14:textId="77777777" w:rsidR="00064833" w:rsidRDefault="00064833"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8853B2" w14:textId="77777777" w:rsidR="00064833" w:rsidRDefault="00064833" w:rsidP="000648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4F80" w14:textId="54D5AE5B" w:rsidR="00064833" w:rsidRPr="00064833" w:rsidRDefault="00064833" w:rsidP="00064833">
    <w:pPr>
      <w:pStyle w:val="Footer"/>
      <w:ind w:right="360"/>
      <w:rPr>
        <w:rFonts w:ascii="Arial" w:hAnsi="Arial" w:cs="Arial"/>
        <w:color w:val="999999"/>
        <w:sz w:val="20"/>
      </w:rPr>
    </w:pPr>
    <w:r w:rsidRPr="000648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61FF" w14:textId="77777777" w:rsidR="00064833" w:rsidRDefault="00064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50BD" w14:textId="77777777" w:rsidR="00064833" w:rsidRDefault="00064833" w:rsidP="00064833">
      <w:pPr>
        <w:spacing w:after="0" w:line="240" w:lineRule="auto"/>
      </w:pPr>
      <w:r>
        <w:separator/>
      </w:r>
    </w:p>
  </w:footnote>
  <w:footnote w:type="continuationSeparator" w:id="0">
    <w:p w14:paraId="7A213718" w14:textId="77777777" w:rsidR="00064833" w:rsidRDefault="00064833" w:rsidP="00064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4582" w14:textId="77777777" w:rsidR="00064833" w:rsidRDefault="00064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3A32" w14:textId="102B2FD9" w:rsidR="00064833" w:rsidRPr="00064833" w:rsidRDefault="00064833" w:rsidP="00064833">
    <w:pPr>
      <w:pStyle w:val="Header"/>
      <w:rPr>
        <w:rFonts w:ascii="Arial" w:hAnsi="Arial" w:cs="Arial"/>
        <w:color w:val="999999"/>
        <w:sz w:val="20"/>
      </w:rPr>
    </w:pPr>
    <w:r w:rsidRPr="000648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5C70" w14:textId="77777777" w:rsidR="00064833" w:rsidRDefault="00064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074E"/>
    <w:rsid w:val="00034616"/>
    <w:rsid w:val="0006063C"/>
    <w:rsid w:val="00064833"/>
    <w:rsid w:val="0015074B"/>
    <w:rsid w:val="0029639D"/>
    <w:rsid w:val="00326F90"/>
    <w:rsid w:val="003F4C52"/>
    <w:rsid w:val="00AA1D8D"/>
    <w:rsid w:val="00B47730"/>
    <w:rsid w:val="00BD3CC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655BF"/>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64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871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1455</Words>
  <Characters>7160</Characters>
  <Application>Microsoft Office Word</Application>
  <DocSecurity>0</DocSecurity>
  <Lines>123</Lines>
  <Paragraphs>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Чудные яблоки в Глюкфельде…</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