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3A9F" w14:textId="77777777" w:rsidR="007F6F76" w:rsidRPr="00E84165" w:rsidRDefault="007F6F76" w:rsidP="00E8416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E84165">
        <w:rPr>
          <w:rFonts w:ascii="Verdana" w:hAnsi="Verdana"/>
          <w:bCs w:val="0"/>
          <w:color w:val="000000"/>
          <w:sz w:val="32"/>
          <w:lang w:val="ru-RU"/>
        </w:rPr>
        <w:t>Дом с привидениями</w:t>
      </w:r>
    </w:p>
    <w:p w14:paraId="65CB5598" w14:textId="77777777" w:rsidR="00EA60D5" w:rsidRPr="00E84165" w:rsidRDefault="00EA60D5" w:rsidP="00E8416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84165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5C64A659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4E9434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Привидения существуют,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сказал кто-то, доверительно тронув меня за локоть.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Привидения существуют, это факт. Только по случаю осадного положения они появляются не в полночь, а в десять часов вечера…</w:t>
      </w:r>
    </w:p>
    <w:p w14:paraId="0D9849A3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Я оглянулся и увидел тщедушного гражданина в стеганой ватной куртке и отличных шерстяных брюках в полоску. Его лысеющая голова была непокрыта, уши пылали на морозе, на синеватом бледном лице белели светло-серые глаза, холодные и очень серьезные.</w:t>
      </w:r>
    </w:p>
    <w:p w14:paraId="264DB54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Я бы раньше сам никогда не поверил,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сказал он, увидев мою недоуменную улыбку, и поднял руку, как бы отгораживаясь от возможных возражений,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но факты! Факты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упрямая вещь… Только зачем нам мерзнуть на улице? Зайдемте ко мне, я вам все расскажу, и вы убедитесь…</w:t>
      </w:r>
    </w:p>
    <w:p w14:paraId="0E302E14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Этот необычный разговор происходил в городе Н. на третий день после изгнания из него немецких войск. Озябший и злой, бродил я по разоренным улицам, уже который час поджидая коменданта города, который как уехал куда-то с утра с начальником гарнизона, так все еще не возвращался.</w:t>
      </w:r>
    </w:p>
    <w:p w14:paraId="69645B1A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Моя фамилия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Цикота,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представился незнакомец,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Анатолий Сергеевич Цикота, адвокат.</w:t>
      </w:r>
    </w:p>
    <w:p w14:paraId="4A07EA3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Мы вошли в парадный подъезд трехэтажного углового дома, хотя удобнее было проникнуть в здание прямо через разрушенную снарядом стену, спотыкаясь, поднялись по заваленной и развороченной лестнице на третий этаж и остановились перед дверью, аккуратно обшитой клеенкой и войлоком. Дверь была заперта. Цикота открыл ее английским ключом, и мы вошли в комнату, щедро залитую солнцем. С плюшевого дивана вспорхнули несколько воробышков и, испуганно чирикая, скрылись в соседней комнате. Сквозь обвалившуюся стену видна была улица. Сверху она, изрытая воронками, напоминала лунный пейзаж. Колючий ветер раскачивал вылинявший оранжевый абажур, от которого на заснеженный паркет ложились веселые голубоватые тени.</w:t>
      </w:r>
    </w:p>
    <w:p w14:paraId="2CB1C7F4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Цикота подошел к запорошенному снегом пианино, поднял крышку, задеревеневшими пальцами попытался сыграть «Катюшу». Пробитый осколками инструмент нехотя откликнулся унылыми дребезжащими звуками. Цикота бережно опустил крышку, подул на ладони и сказал:</w:t>
      </w:r>
    </w:p>
    <w:p w14:paraId="3B50B268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Ниночкина любимая песня… Придет из детского сада и сразу, не раздеваясь: «Папка, сыграй Катюшу…» У вас дети есть?</w:t>
      </w:r>
    </w:p>
    <w:p w14:paraId="21D926A9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Девочка,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ответил я.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Наташка.</w:t>
      </w:r>
    </w:p>
    <w:p w14:paraId="22ACE3EF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Жива?</w:t>
      </w:r>
    </w:p>
    <w:p w14:paraId="5DB106B0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Я утвердительно кивнул головой.</w:t>
      </w:r>
    </w:p>
    <w:p w14:paraId="6B5A76FC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А вот у меня уже нет дочки,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медленно произнес Цикота, как бы прислушиваясь к собственным словам.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И жены нет. Третьего дня были, а сегодня нет… Правда, смешно?</w:t>
      </w:r>
    </w:p>
    <w:p w14:paraId="089394B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Трудно было найти в этом что-нибудь смешное. Я промолчал.</w:t>
      </w:r>
    </w:p>
    <w:p w14:paraId="20BCEB00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Единственное утешение,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сказал Цикота,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что каждый вечер я их все-таки смогу видеть. Знаете, это такое счастье, даже дух захватывает!.. Не верите?</w:t>
      </w:r>
    </w:p>
    <w:p w14:paraId="0A903386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Он присел на крышку пианино и, потирая руки, начал, глядя поверх меня на весьма посредственную копию шишкинского «Леса»:</w:t>
      </w:r>
    </w:p>
    <w:p w14:paraId="59154AF5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—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Вчера я тоже не верил. Когда прибежал домой, их уже не было. Их унесли. Тогда я, конечно, побежал на кладбище, но меня не пустили в ворота. Знакомые не пустили. Жалели меня. Говорили: незачем ему, то есть мне, смотреть на этот ужас. Он, то есть я, уже и так тронулся. Пусть он, то есть я, помнит их такими, какими они были в жизни.</w:t>
      </w:r>
    </w:p>
    <w:p w14:paraId="20E98A73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Тогда я им говорю: «Вы что же, думаете, что я сошел с ума?»</w:t>
      </w:r>
    </w:p>
    <w:p w14:paraId="3A71116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А они молчат. Тогда я им говорю: «Вы ошибаетесь, граждане. Но вот если вы меня сейчас не пустите, тогда я, действительно, могу сойти с ума». И полез через забор. Но они меня стащили за ноги и говорят: «Анатолий Сергеевич, ну Анатолий Сергеевич, ну миленький, ну не надо!..» И плачут. А я не плачу. Я только говорю: «Да пустите же, да пустите же!» И все лезу, и лезу, и вырвался-таки, и перепрыгнул через забор, и побежал туда, где стоял народ, и стал искать, искать, искать. А они все лежат, запорошенные снегом, и их очень-очень много. И вдруг я вижу: Ниночка! И сразу стало очень темно. А когда я очнулся, все еще было темно, потому что уже был вечер, и было затемнение, а электростанцию немцы взорвали.</w:t>
      </w:r>
    </w:p>
    <w:p w14:paraId="1EB57C0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Я лежал на диване вон там, напротив,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Цикота кивнул головой в сторону домика с заколоченными окнами на противоположном тротуаре,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у доктора Снегирева. Мы дружим семьями. Я лежу и слышу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в соседней комнате Василий Васильевич с женой уговаривают Валечку (это их дочка, Ниночкина подружка): «Валечка, не плачь, не плачь, Валечка, а то дядю Толю разбудишь. Пора ложиться спать. Уже десять часов».</w:t>
      </w:r>
    </w:p>
    <w:p w14:paraId="3363E9B1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И тогда меня как будто осенило. Я тихонечко слез с дивана и тихонечко выбрался на кухню, а оттуда во двор, а со двора на улицу и бегом к себе домой. И что-то у меня внутри говорит: «Анатолий, только не волнуйся! Сейчас ты увидишь и Ниночку, и Ольгу!»</w:t>
      </w:r>
    </w:p>
    <w:p w14:paraId="1B08FA4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t>И вот я забрался в спальню, сижу и жду. «Боже мой думаю,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>— сейчас я их увижу!»</w:t>
      </w:r>
    </w:p>
    <w:p w14:paraId="42763A81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84165">
        <w:rPr>
          <w:rFonts w:ascii="Verdana" w:hAnsi="Verdana"/>
          <w:color w:val="000000"/>
          <w:sz w:val="20"/>
          <w:lang w:val="ru-RU"/>
        </w:rPr>
        <w:lastRenderedPageBreak/>
        <w:t>И вдруг я слышу: в Ниночкиной комнате какие-то шорохи какие-то голоса.</w:t>
      </w:r>
    </w:p>
    <w:p w14:paraId="4CAF2FFE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  <w:lang w:val="ru-RU"/>
        </w:rPr>
        <w:t>Это было очень страшно</w:t>
      </w:r>
      <w:r w:rsidRPr="00E84165">
        <w:rPr>
          <w:rFonts w:ascii="Verdana" w:hAnsi="Verdana"/>
          <w:color w:val="000000"/>
          <w:sz w:val="20"/>
        </w:rPr>
        <w:t> </w:t>
      </w:r>
      <w:r w:rsidRPr="00E84165">
        <w:rPr>
          <w:rFonts w:ascii="Verdana" w:hAnsi="Verdana"/>
          <w:color w:val="000000"/>
          <w:sz w:val="20"/>
          <w:lang w:val="ru-RU"/>
        </w:rPr>
        <w:t xml:space="preserve">— ведь я же только что проходил через Ниночкину комнату, и там не было ни одного живого человека. Будь я хоть чуточку ненормальным, а не то что сумасшедшим, я бы закричал от ужаса. Но я не закричал, потому что я совсем-совсем нормальный. </w:t>
      </w:r>
      <w:r w:rsidRPr="00E84165">
        <w:rPr>
          <w:rFonts w:ascii="Verdana" w:hAnsi="Verdana"/>
          <w:color w:val="000000"/>
          <w:sz w:val="20"/>
        </w:rPr>
        <w:t>Я только поднялся со стула, подошел на цыпочках к замочной скважине и стал смотреть.</w:t>
      </w:r>
    </w:p>
    <w:p w14:paraId="77D107E6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Тут Цикота остановился, взял меня за руку, подвел к замочной скважине и сказал:</w:t>
      </w:r>
    </w:p>
    <w:p w14:paraId="29290096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Посмотрите!</w:t>
      </w:r>
    </w:p>
    <w:p w14:paraId="2508420D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Я нагнулся и увидел развалины небольшой двухсветной угловой комнаты, в которой и обломки мебели, и обрывки набивного коврика с зелеными и розовыми лошадками, и много других, почти неуловимых деталей выдавали детскую. Ясное, холодное небо заменяло начисто сорванный потолок. Все было покрыто чистеньким сухим снежком: и сломанная белая кроватка, и низенький столик с такими же низенькими табуретками. А около развороченных снарядами подоконников валялись три трупа в серо-зеленых шинелях.</w:t>
      </w:r>
    </w:p>
    <w:p w14:paraId="48DAB21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Вы все заметили? — нетерпеливо спросил Цикота.</w:t>
      </w:r>
    </w:p>
    <w:p w14:paraId="08EF974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Все, — ответил я, разгибаясь.</w:t>
      </w:r>
    </w:p>
    <w:p w14:paraId="6A8BD7C8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И их тоже?.. Немцев вы заметили?</w:t>
      </w:r>
    </w:p>
    <w:p w14:paraId="11E2150F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И немцев, — сказал я. — Выбросьте эту падаль ко всем чертям. Хотите я вам помогу?</w:t>
      </w:r>
    </w:p>
    <w:p w14:paraId="294EAE8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А я их вчера вечером видел, и они были живы, — сказал Цикота, не ответив на мое предложение. — Утром я их нашел мертвыми, а когда прибежал вечером и посмотрел в скважину, я вдруг увидел, что они живые. Но это было позже. А сначала я увидел, что детская совсем-совсем целая, как будто ничего не произошло. На стенке картинки — Ниночкин красный уголок. Она там всегда играла в общее собрание и в Первомайскую демонстрацию и называла демонстрантов демонстрятниками. Смешно, а с точки зрения морфологии русского языка абсолютно закономерное словообразование. Но это я отвлекся. Значит, детская совсем-совсем целая, как до немцев. Только Олина кровать тоже в детской и на стенке нет портретов вождей. А на кровати сидит Оля! Живая Оля. И держит на руках живую Ниночку! Но боже мой, как они исхудали и как они одеты! В какой-то дерюге, в рваных башмаках. И Ниночка, и Оля. Я хорошо помню — у Ниночки были чудесные фетровые валенки, а она сидит без валенок и плачет. И Оля ей говорит: «Не плачь, Ниночка, скоро папа вернется, а немцев всех прогонят, и нам снова будет хорошо и весело». Она говорит, и изо рта у нее идет пар. Такой в комнате собачий холод!</w:t>
      </w:r>
    </w:p>
    <w:p w14:paraId="4A8A2EDC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Я раскрываю двери, я вбегаю и кричу: «Ниночка! Олюша! Я здесь! Я уже вернулся!»</w:t>
      </w:r>
    </w:p>
    <w:p w14:paraId="32348224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lastRenderedPageBreak/>
        <w:t>Но они меня совсем не замечают. И Оля все говорит и говорит Ниночке, и изо рта у нее идет пар. А сверху сыплется штукатурка, потому что где-то совсем близко рвутся бомбы. Я снимаю пиджак и хочу накинуть на Ниночку, чтоб ей было хоть чуточку теплей. Но пиджак падает на пол, потому что оказывается, что это только тени, а на тенях пиджаки не держатся. Я хочу обнять своих милых и обнимаю воздух. Тогда я присаживаюсь сбоку на кровать и начинаю смотреть на них, чтобы получше запомнить.</w:t>
      </w:r>
    </w:p>
    <w:p w14:paraId="23717F3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И пока я так сижу, входят те трое. Они шагают, как живые, разговаривают, как живые, а выглядят так, какими вы их сейчас видели. У лейтенанта посреди лба торчит осколок снаряда, но он не обращает на это никакого внимания. Второй, тот, что у левого окна, рыжий, короткий, похожий на отощавшую свинью, правой рукой устанавливает на подоконнике пулемет, а левой придерживает свою оторванную ногу с таким раздражением, будто это вечно расстегивающийся портфель. У третьего снесен затылок, и сквозь дыру, когда он задирал голову, виднелись зубы и покрытые изморозью внутренние стенки черепа. Это был ефрейтор из адвокатов. Я нашел у него в кармане довоенную визитную карточку. Присяжный поверенный Иоахим Кунсткалл из Дуйсбурга. Какое странное совпадение — он тоже был адвокат. Не правда ли?</w:t>
      </w:r>
    </w:p>
    <w:p w14:paraId="542A162E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Они входят и располагаются с пулеметами у обоих окон: лейтенант и рыжий. А присяжный поверенный остается позади, чтобы подавать патроны, когда потребуется. Но они еще не стреляют, и им пока не нужны патроны.</w:t>
      </w:r>
    </w:p>
    <w:p w14:paraId="6DA1BB33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Моя жена хочет уйти — она понимает, что скоро начнется стрельба. Но ефрейтор загораживает ей дорогу. Он говорит: «Мадам, я вас прошу остаться. Дамское общество — услада для солдата».</w:t>
      </w:r>
    </w:p>
    <w:p w14:paraId="70978138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Оля говорит: «Пожалейте мою девочку, дайте нам уйти и спрятаться».</w:t>
      </w:r>
    </w:p>
    <w:p w14:paraId="7F453E8C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он говорит: «Не беспокойтесь, мадам, с вашей девочкой ничего не случится».</w:t>
      </w:r>
    </w:p>
    <w:p w14:paraId="1E7D6EC8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И он так странно улыбается, что мне становится страшно. Он улыбается и смотрит на своего лейтенанта, а тот досадливо отмахивается, и тогда присяжный поверенный Иоахим Кунсткалл из Дуйсбурга хватает Олю и бормочет: «Мадам! Я — адвокат, вы — жена адвоката. Я — адвокат, вы — жена адвоката…»</w:t>
      </w:r>
    </w:p>
    <w:p w14:paraId="4D0FB41D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Оля упирается и что-то шепчет.</w:t>
      </w:r>
    </w:p>
    <w:p w14:paraId="6E7DA4FC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Она не хочет кричать, чтобы не напугать Ниночку.</w:t>
      </w:r>
    </w:p>
    <w:p w14:paraId="652F3954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те двое смотрят, как будто ничего особенного не происходит.</w:t>
      </w:r>
    </w:p>
    <w:p w14:paraId="5FB72700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Ниночка смотрит и молчит.</w:t>
      </w:r>
    </w:p>
    <w:p w14:paraId="106022E3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я ничего не могу поделать. Что я могу против привидения?</w:t>
      </w:r>
    </w:p>
    <w:p w14:paraId="532729E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lastRenderedPageBreak/>
        <w:t>А он все крепче прижимал к себе Олю, и она поняла, что он безнадежно сильнее. Тогда она умоляюще кивнула на Ниночку, чтобы он пожалел ее хотя бы ради ребенка. И присяжный поверенный Иоахим Кунсткалл из Дуйсбурга молча, не переставая прижимать к себе Олю левой рукой, правой вытащил из кобуры парабеллум и выпустил три пули в Ниночку. Ниночка молча упала, а Оля вскрикнула и лишилась чувств. И это было как бы сигналом для начала стрельбы, потому что сразу с улицы ударил пулемет по нашим окнам, а немцы стали отвечать из своих пулеметов. Присяжный поверенный Иоахим Кунсткалл из Дуйсбурга тут же стал ужасно деловым. Он принялся таскать из прихожей ящики с патронами и забыл об Оле.</w:t>
      </w:r>
    </w:p>
    <w:p w14:paraId="207FF2D7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Но потом, когда наши стали бить из пушки и немецкий лейтенант упал с осколком в черепе, остальные двое перепугались. Рыжий, похожий на отощавшую свинью, что-то крикнул адвокату, и тот потащил Олю к окну, чтоб наши увидели ее и прекратили огонь. Но Оля нарочно упала на пол рядом с мертвым лейтенантом, схватила его пистолет и успела два раза выстрелить и размозжить адвокату голову, прежде чем рыжий ее прикончил.</w:t>
      </w:r>
    </w:p>
    <w:p w14:paraId="6793ED1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А потом я стал кричать, и набежали люди, и меня снова увели к Снегиревым, и поили какой-то гадостью, и уложили спать. Когда меня укладывали, я уже не кричал, потому что мне пришла в голову замечательная идея.</w:t>
      </w:r>
    </w:p>
    <w:p w14:paraId="30FC1E32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Вы понимаете, пройдет время, и наш город снова отстроится и станет еще красивей, и богаче, и счастливей, чем до войны. И тогда люди могут все забыть. А этого ни за что нельзя допустить. Ни за что! И вот я хочу предложить, чтобы наш дом не отстраивали. Пусть его оставят таким, каков он есть — разбитым, без стен, без крыши! И пусть на нем будет только одна надпись такими крупными буквами, чтобы отовсюду было видно. Всего три слова: «ПОМНИ О НЕМЦАХ!» И все. И пусть в этот дом по воскресеньям и праздникам ходят экскурсанты, а я буду всегда здесь. Я буду водить их по дому и все подробно рассказывать. А по вечерам показывать желающим через замочную скважину Ниночкину детскую. И в каждую полночь они смогут увидеть, какой конец настиг немцев в Ниночкиной детской, и в нашем городе, и в других городах, где они побывали, всюду, куда только ступала их сатанинская нога. Это очень важно, чтобы хоть один дом не отстроили в каждом нашем городе, в каждом селе, и пусть это будут дома — памятники, дома — вечное напоминание, чтобы никто не мог, не смел забывать о немцах…</w:t>
      </w:r>
    </w:p>
    <w:p w14:paraId="531F2188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Цикота перевел дыхание, глянул на свои ручные часы и совсем другим тоном промолвил:</w:t>
      </w:r>
    </w:p>
    <w:p w14:paraId="6C562F2D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Три часа… В это время Ниночка возвращалась из детского сада…</w:t>
      </w:r>
    </w:p>
    <w:p w14:paraId="415CCA35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И не успел он закончить фразу, как на лестнице послышались чьи-то легкие шаги и два голоса — детский и женский.</w:t>
      </w:r>
    </w:p>
    <w:p w14:paraId="1FC62CA5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lastRenderedPageBreak/>
        <w:t>Я чужд какому бы то ни было суеверию, но на этот раз я почувствовал, как у меня по телу побежали мурашки. Что касается Цикоты, то он так и застыл в радостном и нетерпеливом ожидании.</w:t>
      </w:r>
    </w:p>
    <w:p w14:paraId="10AB842B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Тише! — шепнул он мне, задыхаясь. — Ради бога, тише! Шаги замолкли перед дверью. Глухо донесся голос: женщина что-то объясняла ребенку. Раздался звонок. Цикота бросился открывать дверь, и вошла девочка лет пяти, разрумянившаяся на морозе, синеглазая, быстрая в движеньях. В руках она держала шапку с наушниками.</w:t>
      </w:r>
    </w:p>
    <w:p w14:paraId="1EFA3160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Дядя Толя, — обратилась она к Цикоте с уморительной и трогательной заботливостью, — вы забыли у нас шапку. Нате!</w:t>
      </w:r>
    </w:p>
    <w:p w14:paraId="7F44FBD9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Спасибо, Валечка, — тихо промолвил Цикота и надел шапку.</w:t>
      </w:r>
    </w:p>
    <w:p w14:paraId="147EBB15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— А теперь, — сказала девочка, — пойдемте к нам. Пора обедать.</w:t>
      </w:r>
    </w:p>
    <w:p w14:paraId="5CDBC2DC" w14:textId="77777777" w:rsidR="007F6F76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Она взяла его за руку и повела, притихшего и послушного, через улицу к домику с заколоченными окнами. Она шла уверенная, гордая порученьем, возложенным на нее мамой, и полная очаровательной, я бы даже осмелился сказать — материнской, нежностью к этому большому, но больному дяде. Быстрая, краснощекая, рожденная для счастья маленькая хозяйка возвращенного к жизни города. Высокое, праздничное солнце стояло над ее головой.</w:t>
      </w:r>
    </w:p>
    <w:p w14:paraId="63EC34B0" w14:textId="75CF4E88" w:rsidR="002D3B71" w:rsidRPr="00E84165" w:rsidRDefault="007F6F76" w:rsidP="00E8416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84165">
        <w:rPr>
          <w:rFonts w:ascii="Verdana" w:hAnsi="Verdana"/>
          <w:color w:val="000000"/>
          <w:sz w:val="20"/>
        </w:rPr>
        <w:t>Они шагали, а за ними окаменевшим криком о мести застыл полуразрушенный, разбитый снарядами трехэтажный угловой дом. Пусть и впрямь он остается таким, чтобы никто никогда не мог и не смел забывать о немцах.</w:t>
      </w:r>
    </w:p>
    <w:sectPr w:rsidR="002D3B71" w:rsidRPr="00E84165" w:rsidSect="00E841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A5927" w14:textId="77777777" w:rsidR="00E84165" w:rsidRDefault="00E84165" w:rsidP="00E84165">
      <w:pPr>
        <w:spacing w:after="0" w:line="240" w:lineRule="auto"/>
      </w:pPr>
      <w:r>
        <w:separator/>
      </w:r>
    </w:p>
  </w:endnote>
  <w:endnote w:type="continuationSeparator" w:id="0">
    <w:p w14:paraId="6F96FADC" w14:textId="77777777" w:rsidR="00E84165" w:rsidRDefault="00E84165" w:rsidP="00E8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61A5A" w14:textId="77777777" w:rsidR="00E84165" w:rsidRDefault="00E84165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7D6C4F" w14:textId="77777777" w:rsidR="00E84165" w:rsidRDefault="00E84165" w:rsidP="00E841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4F77" w14:textId="70530347" w:rsidR="00E84165" w:rsidRPr="00E84165" w:rsidRDefault="00E84165" w:rsidP="00E84165">
    <w:pPr>
      <w:pStyle w:val="Footer"/>
      <w:ind w:right="360"/>
      <w:rPr>
        <w:rFonts w:ascii="Arial" w:hAnsi="Arial" w:cs="Arial"/>
        <w:color w:val="999999"/>
        <w:sz w:val="20"/>
      </w:rPr>
    </w:pPr>
    <w:r w:rsidRPr="00E8416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8EFD" w14:textId="77777777" w:rsidR="00E84165" w:rsidRDefault="00E84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BA50" w14:textId="77777777" w:rsidR="00E84165" w:rsidRDefault="00E84165" w:rsidP="00E84165">
      <w:pPr>
        <w:spacing w:after="0" w:line="240" w:lineRule="auto"/>
      </w:pPr>
      <w:r>
        <w:separator/>
      </w:r>
    </w:p>
  </w:footnote>
  <w:footnote w:type="continuationSeparator" w:id="0">
    <w:p w14:paraId="77FCCA7B" w14:textId="77777777" w:rsidR="00E84165" w:rsidRDefault="00E84165" w:rsidP="00E84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3021" w14:textId="77777777" w:rsidR="00E84165" w:rsidRDefault="00E84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97DA" w14:textId="74707AF9" w:rsidR="00E84165" w:rsidRPr="00E84165" w:rsidRDefault="00E84165" w:rsidP="00E84165">
    <w:pPr>
      <w:pStyle w:val="Header"/>
      <w:rPr>
        <w:rFonts w:ascii="Arial" w:hAnsi="Arial" w:cs="Arial"/>
        <w:color w:val="999999"/>
        <w:sz w:val="20"/>
      </w:rPr>
    </w:pPr>
    <w:r w:rsidRPr="00E8416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0B7A" w14:textId="77777777" w:rsidR="00E84165" w:rsidRDefault="00E84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3B71"/>
    <w:rsid w:val="00326F90"/>
    <w:rsid w:val="007F6F76"/>
    <w:rsid w:val="00AA1D8D"/>
    <w:rsid w:val="00B47730"/>
    <w:rsid w:val="00CB0664"/>
    <w:rsid w:val="00E84165"/>
    <w:rsid w:val="00EA60D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8A80FE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8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2130</Words>
  <Characters>11206</Characters>
  <Application>Microsoft Office Word</Application>
  <DocSecurity>0</DocSecurity>
  <Lines>207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 с привидениями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