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5F67" w14:textId="77777777" w:rsidR="00785F4F" w:rsidRPr="007D74FF" w:rsidRDefault="00785F4F" w:rsidP="007D74FF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7D74FF">
        <w:rPr>
          <w:rFonts w:ascii="Verdana" w:hAnsi="Verdana"/>
          <w:bCs w:val="0"/>
          <w:color w:val="000000"/>
          <w:sz w:val="32"/>
          <w:lang w:val="ru-RU"/>
        </w:rPr>
        <w:t>Попугай</w:t>
      </w:r>
    </w:p>
    <w:p w14:paraId="72C889A0" w14:textId="77777777" w:rsidR="001679C7" w:rsidRPr="007D74FF" w:rsidRDefault="001679C7" w:rsidP="007D74F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D74FF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11059D48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6F82BD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Сонную тишину обширной базарной площади прорезал заливчатый милицейский свисток. Затем из-за ларьков, где колхозники торговали редиской и вялым щавелем, вынырнул и помчался сломя голову молодой гражданин, лет тринадцати, с клеткой, которую он обнимал обеими руками. Парнишка бежал так быстро, что трудно было различить, что за существо невероятно яркой окраски верещало внутри клетки. За мальчишкой, с трудом переводя дыхание, бежали милиционер, продавец из мануфактурного магазина и масса добровольцев из публики. Милиционер беспрерывно свистел. Наперерез мальчишке из магазинов выбегали озабоченные люди и пытались ударить на него с флангов. При этом все деловито кричали: «Держи вора!»</w:t>
      </w:r>
    </w:p>
    <w:p w14:paraId="13F74D40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Был жаркий летний день. Солнце жгло вовсю. Бессильное против вековых луж базарной площади, оно отыгрывалось на многотысячном населении города.</w:t>
      </w:r>
    </w:p>
    <w:p w14:paraId="115B59C2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Жара расслабляла волю и энергию преследователей, лужи заставляли их делать сложные петли и крюки, в то время как преследуемый, которому все уже было нипочем, шпарил напрямик.</w:t>
      </w:r>
    </w:p>
    <w:p w14:paraId="788F2238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И все-таки его нагнали бы, если бы на одном особенно значительной ухабе милиционер не поскользнулся и, не шлепнулся оземь. Его бросились поднимать. И этой ничтожной доли минуты оказалось достаточно для того, чтобы юный злоумышленник, бросив мешавшую ему клетку, вспрыгнул на высокий забор и немедленно скрылся в неизвестном направлении.</w:t>
      </w:r>
    </w:p>
    <w:p w14:paraId="2620A7C5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—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Это птица попугай,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— сказал продавец из мануфактурного магазина.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— Они водятся в жарких местах, например в Индии.</w:t>
      </w:r>
    </w:p>
    <w:p w14:paraId="4DD0F9EC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—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А ну, давайте клетку,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— сурово прервал его милиционер и направился в милицию.</w:t>
      </w:r>
    </w:p>
    <w:p w14:paraId="6510A5E7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В отделении было прохладно и скучно. Какой-то пьяный гражданин в ожидании протокола порывался шлепнуть кепкой по горшку с геранью, поставленному на окне в рассуждении уюта. Дворник, приведший пьянчужку, придерживал его за руки и зловеще шептал:</w:t>
      </w:r>
    </w:p>
    <w:p w14:paraId="4AB98095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—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А ну, тронь только. Это герань милицейская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— будешь платить в тройном размере…</w:t>
      </w:r>
    </w:p>
    <w:p w14:paraId="4986C306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Дежурный по отделению, вяло взглянув на вошедшего милиционера и на зеленую клетку с попугаем, заметно оживился:</w:t>
      </w:r>
    </w:p>
    <w:p w14:paraId="51F4906D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—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А ну давай сюда! Это птица попугай.</w:t>
      </w:r>
    </w:p>
    <w:p w14:paraId="2E5577DF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lastRenderedPageBreak/>
        <w:t>Попугай лежал на дне клетки, полумертвый от страха и грязи, которая залепила его голову, глаза и запачкала его удивительное цветистое оперение.</w:t>
      </w:r>
    </w:p>
    <w:p w14:paraId="1FE46A6C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D74FF">
        <w:rPr>
          <w:rFonts w:ascii="Verdana" w:hAnsi="Verdana"/>
          <w:color w:val="000000"/>
          <w:sz w:val="20"/>
          <w:lang w:val="ru-RU"/>
        </w:rPr>
        <w:t>—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Чей попугай?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>— заинтересовался дежурный.</w:t>
      </w:r>
    </w:p>
    <w:p w14:paraId="18D384DB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  <w:lang w:val="ru-RU"/>
        </w:rPr>
        <w:t>—</w:t>
      </w:r>
      <w:r w:rsidRPr="007D74FF">
        <w:rPr>
          <w:rFonts w:ascii="Verdana" w:hAnsi="Verdana"/>
          <w:color w:val="000000"/>
          <w:sz w:val="20"/>
        </w:rPr>
        <w:t> </w:t>
      </w:r>
      <w:r w:rsidRPr="007D74FF">
        <w:rPr>
          <w:rFonts w:ascii="Verdana" w:hAnsi="Verdana"/>
          <w:color w:val="000000"/>
          <w:sz w:val="20"/>
          <w:lang w:val="ru-RU"/>
        </w:rPr>
        <w:t xml:space="preserve">Отбили у неизвестного вора, товарищ дежурный. </w:t>
      </w:r>
      <w:r w:rsidRPr="007D74FF">
        <w:rPr>
          <w:rFonts w:ascii="Verdana" w:hAnsi="Verdana"/>
          <w:color w:val="000000"/>
          <w:sz w:val="20"/>
        </w:rPr>
        <w:t>На толчке. Один гражданин приценивался к попугаю, а тот самый мальчишка-вор был довольно подозрительный, и который приценивался спросил: «Откуда достал такую важную птицу и в такой, тем более, клетке?», — а тот наутек. Ну мы, конечно, его не поймали, но птицу, конечно, отобрали.</w:t>
      </w:r>
    </w:p>
    <w:p w14:paraId="059C9450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В городе было не так уж много попугае-единиц, чтобы нельзя было разыскать хозяина украденной птицы, и дежурный, призвав на помощь милиционера, начал составлять список известных ему владельцев этих экзотических птиц.</w:t>
      </w:r>
    </w:p>
    <w:p w14:paraId="62F270DD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Во-первых, — сказал он, — запишем Федосеева, который водокачкой заведует…</w:t>
      </w:r>
    </w:p>
    <w:p w14:paraId="09E0CA25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В списке набралось уже девять человек, когда попугай, которого за это время успели уже отмыть от грязи, встряхнул крылышками и бодрым голосом произнес:</w:t>
      </w:r>
    </w:p>
    <w:p w14:paraId="0FB7AA96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Это безобразие!</w:t>
      </w:r>
    </w:p>
    <w:p w14:paraId="1417F85D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Ишь ты, — обрадовались присутствовавшие, — разговаривает.</w:t>
      </w:r>
    </w:p>
    <w:p w14:paraId="769FC047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Кто здесь хозяин?! Кто здесь хозяин?! Я хозяин! — верещал попугай, вызывающе поворачивая во все стороны свою горбоносую головку с франтовским ярко-зелёным хохолком.</w:t>
      </w:r>
    </w:p>
    <w:p w14:paraId="69A06258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В комнате стало весело.</w:t>
      </w:r>
    </w:p>
    <w:p w14:paraId="48E9C23A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Вот это здорово! С такой птицей не пропадешь. Чистый патефон! Сурьезная птичка.</w:t>
      </w:r>
    </w:p>
    <w:p w14:paraId="4ACD195D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Хорошо бы ее накормить, пока суть да дело, — задумчиво проговорил дежурный, благожелательно посмотрев на входившую в раж птицу.</w:t>
      </w:r>
    </w:p>
    <w:p w14:paraId="3952ED03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Может быть, может быть, — орал между тем попугай, хлопая крыльями. — Как хотите. Не знаю. Представьте проект… Впрочем, пожалуй… Впрочем, нет… Впрочем, посмотрим…</w:t>
      </w:r>
    </w:p>
    <w:p w14:paraId="3D5B58F7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Постойте-ка, товарищ дежурный, — придержал милиционер руку дежурного, собиравшегося продолжать список возможных владельцев попугая. — Может быть, так обойдется.</w:t>
      </w:r>
    </w:p>
    <w:p w14:paraId="7470E381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И, обратившись к попугаю, он, ко всеобщему удивлению присутствовавших, произнес просящим голосом:</w:t>
      </w:r>
    </w:p>
    <w:p w14:paraId="29D4BBA8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Товарищ председатель, тут насчет ремонта мостовых пришли.</w:t>
      </w:r>
    </w:p>
    <w:p w14:paraId="612FF62B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lastRenderedPageBreak/>
        <w:t>— Некогда, некогда, — немедленно отвечал попугай.</w:t>
      </w:r>
    </w:p>
    <w:p w14:paraId="0803BD2C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Опять-таки насчет парка культуры, — продолжал как ни в чем не бывало милиционер.</w:t>
      </w:r>
    </w:p>
    <w:p w14:paraId="127CE388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В будущем бюджетном, — начал было отвечать попугай, но милиционер уже не слушал его, а, обратившись к дежурному, удовлетворенно сказал:</w:t>
      </w:r>
    </w:p>
    <w:p w14:paraId="5C3181C4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Все в порядке. А то я раньше сомневался. Думал, может быть, участкового врача. А теперь ясно. Позвоните, пожалуйста, товарищ дежурный, на квартиру председателя городского совета товарища Кишнарева.</w:t>
      </w:r>
    </w:p>
    <w:p w14:paraId="724C203B" w14:textId="77777777" w:rsidR="00785F4F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Через несколько минут дежурный положил телефонную трубку на рычажок и тихо сказал милиционеру:</w:t>
      </w:r>
    </w:p>
    <w:p w14:paraId="30F63353" w14:textId="6D7D6414" w:rsidR="00323FAB" w:rsidRPr="007D74FF" w:rsidRDefault="00785F4F" w:rsidP="007D74F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D74FF">
        <w:rPr>
          <w:rFonts w:ascii="Verdana" w:hAnsi="Verdana"/>
          <w:color w:val="000000"/>
          <w:sz w:val="20"/>
        </w:rPr>
        <w:t>— Сказали, чтобы немедленно принесли птицу. А то очень весь день волновались.</w:t>
      </w:r>
    </w:p>
    <w:sectPr w:rsidR="00323FAB" w:rsidRPr="007D74FF" w:rsidSect="007D74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55C3" w14:textId="77777777" w:rsidR="007D74FF" w:rsidRDefault="007D74FF" w:rsidP="007D74FF">
      <w:pPr>
        <w:spacing w:after="0" w:line="240" w:lineRule="auto"/>
      </w:pPr>
      <w:r>
        <w:separator/>
      </w:r>
    </w:p>
  </w:endnote>
  <w:endnote w:type="continuationSeparator" w:id="0">
    <w:p w14:paraId="773FB352" w14:textId="77777777" w:rsidR="007D74FF" w:rsidRDefault="007D74FF" w:rsidP="007D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B9815" w14:textId="77777777" w:rsidR="007D74FF" w:rsidRDefault="007D74FF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E24FC1" w14:textId="77777777" w:rsidR="007D74FF" w:rsidRDefault="007D74FF" w:rsidP="007D74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832A" w14:textId="4DE755EE" w:rsidR="007D74FF" w:rsidRPr="007D74FF" w:rsidRDefault="007D74FF" w:rsidP="007D74FF">
    <w:pPr>
      <w:pStyle w:val="Footer"/>
      <w:ind w:right="360"/>
      <w:rPr>
        <w:rFonts w:ascii="Arial" w:hAnsi="Arial" w:cs="Arial"/>
        <w:color w:val="999999"/>
        <w:sz w:val="20"/>
      </w:rPr>
    </w:pPr>
    <w:r w:rsidRPr="007D74F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E726" w14:textId="77777777" w:rsidR="007D74FF" w:rsidRDefault="007D7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6698D" w14:textId="77777777" w:rsidR="007D74FF" w:rsidRDefault="007D74FF" w:rsidP="007D74FF">
      <w:pPr>
        <w:spacing w:after="0" w:line="240" w:lineRule="auto"/>
      </w:pPr>
      <w:r>
        <w:separator/>
      </w:r>
    </w:p>
  </w:footnote>
  <w:footnote w:type="continuationSeparator" w:id="0">
    <w:p w14:paraId="40D6CDDE" w14:textId="77777777" w:rsidR="007D74FF" w:rsidRDefault="007D74FF" w:rsidP="007D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5FD66" w14:textId="77777777" w:rsidR="007D74FF" w:rsidRDefault="007D7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5189C" w14:textId="60D02A82" w:rsidR="007D74FF" w:rsidRPr="007D74FF" w:rsidRDefault="007D74FF" w:rsidP="007D74FF">
    <w:pPr>
      <w:pStyle w:val="Header"/>
      <w:rPr>
        <w:rFonts w:ascii="Arial" w:hAnsi="Arial" w:cs="Arial"/>
        <w:color w:val="999999"/>
        <w:sz w:val="20"/>
      </w:rPr>
    </w:pPr>
    <w:r w:rsidRPr="007D74F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4CAA" w14:textId="77777777" w:rsidR="007D74FF" w:rsidRDefault="007D74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79C7"/>
    <w:rsid w:val="0029639D"/>
    <w:rsid w:val="00323FAB"/>
    <w:rsid w:val="00326F90"/>
    <w:rsid w:val="00785F4F"/>
    <w:rsid w:val="007D74F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98242D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D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2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3973</Characters>
  <Application>Microsoft Office Word</Application>
  <DocSecurity>0</DocSecurity>
  <Lines>81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4568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Попугай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