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A4FB" w14:textId="77777777" w:rsidR="001B1DC1" w:rsidRPr="00355F80" w:rsidRDefault="001B1DC1" w:rsidP="00355F80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color w:val="000000"/>
          <w:sz w:val="32"/>
          <w:lang w:val="ru-RU"/>
        </w:rPr>
      </w:pPr>
      <w:r w:rsidRPr="00355F80">
        <w:rPr>
          <w:rFonts w:ascii="Verdana" w:hAnsi="Verdana"/>
          <w:bCs w:val="0"/>
          <w:color w:val="000000"/>
          <w:sz w:val="32"/>
          <w:lang w:val="ru-RU"/>
        </w:rPr>
        <w:t>Барабан</w:t>
      </w:r>
    </w:p>
    <w:p w14:paraId="77BD95DD" w14:textId="77777777" w:rsidR="00925431" w:rsidRPr="00355F80" w:rsidRDefault="00925431" w:rsidP="00355F8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55F80">
        <w:rPr>
          <w:rFonts w:ascii="Verdana" w:hAnsi="Verdana"/>
          <w:color w:val="000000"/>
          <w:sz w:val="24"/>
          <w:lang w:val="ru-RU"/>
        </w:rPr>
        <w:t>Лазарь Лагин</w:t>
      </w:r>
    </w:p>
    <w:p w14:paraId="64CA21E0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9828669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Для верности предупреждаю: Петр Сергеевич Карабанов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— отнюдь не сантиментальный человек. Если хотите знать, он был даже в свое время неплохим членом Ревтрибунала, я кое-кто заграницей по сей день не может вспомнить без зубовного скрежета об этой его деятельности.</w:t>
      </w:r>
    </w:p>
    <w:p w14:paraId="5F6B4388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Просто, Петру Сергеевичу перевалило уже за сорок. Детей у него пока не было. Заработки его как начальника цеха росли. И кроме того было чудесное июльское утро.</w:t>
      </w:r>
    </w:p>
    <w:p w14:paraId="310AACFF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Карабанов шел по залитой солнцем нарядной улице и увидел у большой витрины игрушечного магазина мальчика лет десяти, которого мы условимся называть Вася. Вася смотрел на витрину, приплюснув свой веснушчатый нос к толстому прохладному стеклу. Это было совершенно бескорыстное восторженное созерцание прекрасных, но недосягаемых вещей. Грузовики, пароходы, волейбольные мячи, скакалки, барабаны, комплекты мекано и масса других превосходных вещем светилась в витрине, как чудесное видение.</w:t>
      </w:r>
    </w:p>
    <w:p w14:paraId="019B7E65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Решение пришло к Карабанову мгновенно.</w:t>
      </w:r>
    </w:p>
    <w:p w14:paraId="454C8E4E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—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Пойдем,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— сказал он мальчику и взял его за руку.</w:t>
      </w:r>
    </w:p>
    <w:p w14:paraId="24FC2739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Петр Сергеевич ввел сопротивлявшегося мальчика в магазин. Вася был осторожен, недоверчив. Он пытался удрать, но Карабанов удерживал его за руку к, даже не узнав его имени, спросил:</w:t>
      </w:r>
    </w:p>
    <w:p w14:paraId="78796F53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—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А ну, говори, герой, чего б тебе такого хотелось?</w:t>
      </w:r>
    </w:p>
    <w:p w14:paraId="65B0B724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—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Брось, дядя,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— сказал искушенный в жизни Вася,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— брось трепаться.</w:t>
      </w:r>
    </w:p>
    <w:p w14:paraId="476EC0CF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Но Карабанов не трепался. Крепко держа за руку своего юного незнакомца, он вместе с ним подошел к кассе, уплатил сколько полагается, и через минуту в руках ошалевшего от неожиданно привалившего счастья Васи был превосходный, расписанный самыми изысканными красками барабан с двумя чудными палочками.</w:t>
      </w:r>
    </w:p>
    <w:p w14:paraId="7EE7B224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По желанию Васи, барабан не запаковали, и он вышел на солнечную улицу пылающий от счастья, с барабаном, висящим на шее, согласно самым лучшим пионерским традициям, и с палочками в руке.</w:t>
      </w:r>
    </w:p>
    <w:p w14:paraId="19AA1354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На улице Вася наспех поблагодарил загадочного дядю и бросился улепетывать во все лопатки: как бы дядя не передумал.</w:t>
      </w:r>
    </w:p>
    <w:p w14:paraId="2CB447EC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 xml:space="preserve">Скажем прямо, он прибежал не в школу, а домой и добрых четыре часа практиковался в высоком и трудном искусстве барабанного боя. Он достиг уже в </w:t>
      </w:r>
      <w:r w:rsidRPr="00355F80">
        <w:rPr>
          <w:rFonts w:ascii="Verdana" w:hAnsi="Verdana"/>
          <w:color w:val="000000"/>
          <w:sz w:val="20"/>
          <w:lang w:val="ru-RU"/>
        </w:rPr>
        <w:lastRenderedPageBreak/>
        <w:t>нем немалых успехов, когда домой вернулся его отец и полюбопытствовал, откуда у Васи барабан.</w:t>
      </w:r>
    </w:p>
    <w:p w14:paraId="1B37EA60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55F80">
        <w:rPr>
          <w:rFonts w:ascii="Verdana" w:hAnsi="Verdana"/>
          <w:color w:val="000000"/>
          <w:sz w:val="20"/>
          <w:lang w:val="ru-RU"/>
        </w:rPr>
        <w:t>—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Дядя подарил,</w:t>
      </w:r>
      <w:r w:rsidRPr="00355F80">
        <w:rPr>
          <w:rFonts w:ascii="Verdana" w:hAnsi="Verdana"/>
          <w:color w:val="000000"/>
          <w:sz w:val="20"/>
        </w:rPr>
        <w:t> </w:t>
      </w:r>
      <w:r w:rsidRPr="00355F80">
        <w:rPr>
          <w:rFonts w:ascii="Verdana" w:hAnsi="Verdana"/>
          <w:color w:val="000000"/>
          <w:sz w:val="20"/>
          <w:lang w:val="ru-RU"/>
        </w:rPr>
        <w:t>— ответил Вася без отрыва от барабанного боя.</w:t>
      </w:r>
    </w:p>
    <w:p w14:paraId="4B271CD9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— Подарил? Какой дядя? Незнакомый дядя? Так просто взял незнакомый дядя и подарил тебе за здорово живешь совершенно новый барабан? Фу ты, прости господи! Признавайся прямо: спер барабан? Сознавайся, пока не поздно.</w:t>
      </w:r>
    </w:p>
    <w:p w14:paraId="368A7E9C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Вася не имел никаких оснований сознаваться, но он сам понимал шаткость своих показаний. Он сам сначала не понял, с чего это вдруг человек даже в самую лучшую погоду, даже в самом лучшем настроении будет незнакомому мальчишке дарить игрушки. Вася понял тщету своих усилий и горестно зарыдал, а отец его, не чуждый современным педагогическим веяниям, потащил мальчика в школу, чтобы там с помощью лучших квалифицированных педагогических сил узнать тайну барабана и вернуть Васю на стезю добра и справедливости.</w:t>
      </w:r>
    </w:p>
    <w:p w14:paraId="7A27EEF9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Они шли оба по яркой солнечной улице: хороший, честный, работящий папа, который никак не мог понять того, что у нас обычные люди — не миллионеры — могут подарить незнакомому ребенку игрушку, и маленький сын Вася, который уже понимал это, но никак еще не мог объяснить, почему это у нас возможно. Они шли по улице оба — отец и сын, — каждый со своими невеселыми думами. По дороге они встретили пионервожатого васиного отряда, который со своей стороны также с прискорбием вынужден был констатировать, что всегда честный и порядочный Вася поддался нездоровому чувству алчности и украл в неизвестном месте и при неизвестных обстоятельствах чей-то барабан. Они уже собирались войти в просторные прохладные двери новой, недавно выстроенной школы, когда Васька, с опустошенной душой взиравший на покоившийся подмышкой отца барабан, случайно заметил на другом тротуаре шедшего Петра Сергеевича Карабанова.</w:t>
      </w:r>
    </w:p>
    <w:p w14:paraId="6907D186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— Папка! — закричал он и потянул за собой отца. — Вот тот дядя. Это он подарил мне барабан.</w:t>
      </w:r>
    </w:p>
    <w:p w14:paraId="6BFDE050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Петр Сергеевич подтвердил недоверчиво слушавшему отцу законное происхождение барабана и полную васину беспорочность.</w:t>
      </w:r>
    </w:p>
    <w:p w14:paraId="059346B7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Они разошлись в разные стороны, и Карабанов твердо решил впредь дарить детям конфекты, мороженое и прочие вещи, употребляемые на месте и не оставляющие никаких поводов для подозрения в воровство.</w:t>
      </w:r>
    </w:p>
    <w:p w14:paraId="7E0C9273" w14:textId="77777777" w:rsidR="001B1DC1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Уходя, он услышал, как взволнованный отец сказал пионервожатому:</w:t>
      </w:r>
    </w:p>
    <w:p w14:paraId="275B4C2A" w14:textId="435B39EB" w:rsidR="00107750" w:rsidRPr="00355F80" w:rsidRDefault="001B1DC1" w:rsidP="00355F80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355F80">
        <w:rPr>
          <w:rFonts w:ascii="Verdana" w:hAnsi="Verdana"/>
          <w:color w:val="000000"/>
          <w:sz w:val="20"/>
        </w:rPr>
        <w:t>— Иди подумай, что найдутся чудаки, которые так, за милую душу, будут дарить незнакомым детишкам барабаны.</w:t>
      </w:r>
    </w:p>
    <w:sectPr w:rsidR="00107750" w:rsidRPr="00355F80" w:rsidSect="00355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1C0CB" w14:textId="77777777" w:rsidR="00355F80" w:rsidRDefault="00355F80" w:rsidP="00355F80">
      <w:pPr>
        <w:spacing w:after="0" w:line="240" w:lineRule="auto"/>
      </w:pPr>
      <w:r>
        <w:separator/>
      </w:r>
    </w:p>
  </w:endnote>
  <w:endnote w:type="continuationSeparator" w:id="0">
    <w:p w14:paraId="50A9A094" w14:textId="77777777" w:rsidR="00355F80" w:rsidRDefault="00355F80" w:rsidP="00355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7E989" w14:textId="77777777" w:rsidR="00355F80" w:rsidRDefault="00355F80" w:rsidP="00F759D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F2ECFD" w14:textId="77777777" w:rsidR="00355F80" w:rsidRDefault="00355F80" w:rsidP="00355F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3BF9" w14:textId="75E2F616" w:rsidR="00355F80" w:rsidRPr="00355F80" w:rsidRDefault="00355F80" w:rsidP="00355F80">
    <w:pPr>
      <w:pStyle w:val="Footer"/>
      <w:ind w:right="360"/>
      <w:rPr>
        <w:rFonts w:ascii="Arial" w:hAnsi="Arial" w:cs="Arial"/>
        <w:color w:val="999999"/>
        <w:sz w:val="20"/>
      </w:rPr>
    </w:pPr>
    <w:r w:rsidRPr="00355F8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16E1" w14:textId="77777777" w:rsidR="00355F80" w:rsidRDefault="00355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3F78" w14:textId="77777777" w:rsidR="00355F80" w:rsidRDefault="00355F80" w:rsidP="00355F80">
      <w:pPr>
        <w:spacing w:after="0" w:line="240" w:lineRule="auto"/>
      </w:pPr>
      <w:r>
        <w:separator/>
      </w:r>
    </w:p>
  </w:footnote>
  <w:footnote w:type="continuationSeparator" w:id="0">
    <w:p w14:paraId="7AFEEF05" w14:textId="77777777" w:rsidR="00355F80" w:rsidRDefault="00355F80" w:rsidP="00355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5519" w14:textId="77777777" w:rsidR="00355F80" w:rsidRDefault="00355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2EC1" w14:textId="10014F07" w:rsidR="00355F80" w:rsidRPr="00355F80" w:rsidRDefault="00355F80" w:rsidP="00355F80">
    <w:pPr>
      <w:pStyle w:val="Header"/>
      <w:rPr>
        <w:rFonts w:ascii="Arial" w:hAnsi="Arial" w:cs="Arial"/>
        <w:color w:val="999999"/>
        <w:sz w:val="20"/>
      </w:rPr>
    </w:pPr>
    <w:r w:rsidRPr="00355F8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F7EC" w14:textId="77777777" w:rsidR="00355F80" w:rsidRDefault="00355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07750"/>
    <w:rsid w:val="0015074B"/>
    <w:rsid w:val="001B1DC1"/>
    <w:rsid w:val="0029639D"/>
    <w:rsid w:val="00326F90"/>
    <w:rsid w:val="00355F80"/>
    <w:rsid w:val="0092543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4F84B2F"/>
  <w14:defaultImageDpi w14:val="300"/>
  <w15:docId w15:val="{14F9CB5D-0EBE-4F10-BD83-33E451A1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35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5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3776</Characters>
  <Application>Microsoft Office Word</Application>
  <DocSecurity>0</DocSecurity>
  <Lines>71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4400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Барабан</dc:title>
  <dc:subject/>
  <dc:creator>Лазарь Лагин</dc:creator>
  <cp:keywords/>
  <dc:description/>
  <cp:lastModifiedBy>Andrey Piskunov</cp:lastModifiedBy>
  <cp:revision>5</cp:revision>
  <dcterms:created xsi:type="dcterms:W3CDTF">2013-12-23T23:15:00Z</dcterms:created>
  <dcterms:modified xsi:type="dcterms:W3CDTF">2025-05-23T06:08:00Z</dcterms:modified>
  <cp:category/>
</cp:coreProperties>
</file>