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029F8" w14:textId="3DE6CDBC" w:rsidR="00E61FE5" w:rsidRPr="00D26E81" w:rsidRDefault="00181882" w:rsidP="00D26E81">
      <w:pPr>
        <w:suppressAutoHyphens/>
        <w:spacing w:after="0" w:line="240" w:lineRule="auto"/>
        <w:jc w:val="both"/>
        <w:rPr>
          <w:rFonts w:ascii="Verdana" w:eastAsia="Times New Roman" w:hAnsi="Verdana" w:cs="Times New Roman"/>
          <w:b/>
          <w:color w:val="000000"/>
          <w:sz w:val="32"/>
          <w:szCs w:val="27"/>
          <w:lang w:val="ru-RU"/>
        </w:rPr>
      </w:pPr>
      <w:r w:rsidRPr="00D26E81">
        <w:rPr>
          <w:rFonts w:ascii="Verdana" w:eastAsia="Times New Roman" w:hAnsi="Verdana" w:cs="Times New Roman"/>
          <w:b/>
          <w:color w:val="000000"/>
          <w:sz w:val="32"/>
          <w:szCs w:val="27"/>
          <w:lang w:val="ru-RU"/>
        </w:rPr>
        <w:t>Новые проделки Эмиля из Лённеберги</w:t>
      </w:r>
    </w:p>
    <w:p w14:paraId="5A6F7971" w14:textId="0E10BC3B" w:rsidR="00E61FE5" w:rsidRPr="00D26E81" w:rsidRDefault="00E61FE5" w:rsidP="00D26E81">
      <w:pPr>
        <w:suppressAutoHyphens/>
        <w:spacing w:after="0" w:line="240" w:lineRule="auto"/>
        <w:jc w:val="both"/>
        <w:rPr>
          <w:rFonts w:ascii="Verdana" w:eastAsia="Times New Roman" w:hAnsi="Verdana" w:cs="Times New Roman"/>
          <w:color w:val="000000"/>
          <w:sz w:val="24"/>
          <w:szCs w:val="27"/>
          <w:lang w:val="ru-RU"/>
        </w:rPr>
      </w:pPr>
      <w:r w:rsidRPr="00D26E81">
        <w:rPr>
          <w:rFonts w:ascii="Verdana" w:eastAsia="Times New Roman" w:hAnsi="Verdana" w:cs="Times New Roman"/>
          <w:color w:val="000000"/>
          <w:sz w:val="24"/>
          <w:szCs w:val="27"/>
          <w:lang w:val="ru-RU"/>
        </w:rPr>
        <w:t>Астрид Линдгрен</w:t>
      </w:r>
    </w:p>
    <w:p w14:paraId="22159C35" w14:textId="77777777" w:rsidR="00F116B1" w:rsidRPr="00D26E81" w:rsidRDefault="00F116B1" w:rsidP="00D26E81">
      <w:pPr>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color w:val="000000"/>
          <w:sz w:val="20"/>
          <w:szCs w:val="27"/>
          <w:lang w:val="ru-RU"/>
        </w:rPr>
        <w:t>Перевод со шведского Л.</w:t>
      </w:r>
      <w:r w:rsidRPr="00D26E81">
        <w:rPr>
          <w:rFonts w:ascii="Verdana" w:eastAsia="Times New Roman" w:hAnsi="Verdana" w:cs="Times New Roman"/>
          <w:color w:val="000000"/>
          <w:sz w:val="20"/>
          <w:szCs w:val="27"/>
        </w:rPr>
        <w:t> </w:t>
      </w:r>
      <w:r w:rsidRPr="00D26E81">
        <w:rPr>
          <w:rFonts w:ascii="Verdana" w:eastAsia="Times New Roman" w:hAnsi="Verdana" w:cs="Times New Roman"/>
          <w:color w:val="000000"/>
          <w:sz w:val="20"/>
          <w:szCs w:val="27"/>
          <w:lang w:val="ru-RU"/>
        </w:rPr>
        <w:t>Брауде и Е.</w:t>
      </w:r>
      <w:r w:rsidRPr="00D26E81">
        <w:rPr>
          <w:rFonts w:ascii="Verdana" w:eastAsia="Times New Roman" w:hAnsi="Verdana" w:cs="Times New Roman"/>
          <w:color w:val="000000"/>
          <w:sz w:val="20"/>
          <w:szCs w:val="27"/>
        </w:rPr>
        <w:t> </w:t>
      </w:r>
      <w:r w:rsidRPr="00D26E81">
        <w:rPr>
          <w:rFonts w:ascii="Verdana" w:eastAsia="Times New Roman" w:hAnsi="Verdana" w:cs="Times New Roman"/>
          <w:color w:val="000000"/>
          <w:sz w:val="20"/>
          <w:szCs w:val="27"/>
          <w:lang w:val="ru-RU"/>
        </w:rPr>
        <w:t>Паклиной</w:t>
      </w:r>
    </w:p>
    <w:p w14:paraId="22904925" w14:textId="77777777" w:rsidR="00F116B1" w:rsidRPr="00D26E81" w:rsidRDefault="00F116B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19FF811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Неужто ты никогда не слыхал об Эмиле из Лённеберги? Ну, о том самом Эмиле, что жил на хуторе Каттхульт близ Лённеберги, в провинции Смоланд? Вот как, не слыхал? Удивительное дело! Поверь мне, во всей Лённеберге не найдется ни одного человека, который не знал бы ужасного маленького сорванца из Каттхульта, этого самого Эмиля. Проделок за ним водилось больше, чем дней в году; однажды он так напугал лённебержцев, что они решили отправить его в Америку. Да, да, в самом деле, я не вру! Лённебержцы завязали собранные деньги в узелок, пришли к маме Эмиля и спросили:</w:t>
      </w:r>
    </w:p>
    <w:p w14:paraId="026E5FCB" w14:textId="7A09293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Хватит этих денег, чтобы отправить Эмиля в Америку?</w:t>
      </w:r>
    </w:p>
    <w:p w14:paraId="4CD0339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Они думали, что стоит избавиться от Эмиля, как в Лённеберге станет много спокойнее, и они были правы. Но мама Эмиля страшно рассердилась и в сердцах швырнула деньги с такой силой, что они разлетелись по всей Лённеберге.</w:t>
      </w:r>
    </w:p>
    <w:p w14:paraId="27758740" w14:textId="6A587E4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Наш Эмиль</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чудесный малыш,</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 мы любим его таким, какой он есть.</w:t>
      </w:r>
    </w:p>
    <w:p w14:paraId="67662BC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Лина, хуторская служанка, испуганно добавила:</w:t>
      </w:r>
    </w:p>
    <w:p w14:paraId="400C0EBC" w14:textId="55AB5547"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Надо ведь хоть капельку подумать и об американцах. Они-то нам ничего плохого не сделали, за что же мы им спихнем Эмиля?</w:t>
      </w:r>
    </w:p>
    <w:p w14:paraId="1B5CE03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пристально посмотрела на Лину, и та сообразила, что сказала глупость. Ей захотелось исправить оплошность, и она промямлила:</w:t>
      </w:r>
    </w:p>
    <w:p w14:paraId="792CCF28"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Видишь ли, хозяйка, в газете «Виммербю» писали, что у них в Америке было жуткое землетрясение… Не слишком ли много</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такая напасть, да еще и Эмиль в придачу…</w:t>
      </w:r>
    </w:p>
    <w:p w14:paraId="76C14829" w14:textId="4714233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Замолчи, Лина. Это не твоего ума дело,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мама.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Иди на скотный двор, тебе пора доить коров.</w:t>
      </w:r>
    </w:p>
    <w:p w14:paraId="4352069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Схватив подойник, Лина побежала на скотный двор и принялась доить коров… Когда она хоть чуточку злилась, работа у нее спорилась. На этот раз Лина доила еще быстрее, чем обычно, и брызги летели во все стороны. При этом она все время бормотала себе под нос:</w:t>
      </w:r>
    </w:p>
    <w:p w14:paraId="71F65809" w14:textId="3CD2B6D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Должна же быть на свете хоть какая ни на есть справедливость! Нельзя же, чтобы все беды сыпались на головы американцев. Но я бы с ними поменялась. Может, написать им: «Вот вам Эмиль, подавайте сюда землетрясение!..»</w:t>
      </w:r>
    </w:p>
    <w:p w14:paraId="327E339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 правде говоря, Лина просто хвасталась! Где уж ей было писать в Америку! В Смоланде и то не разобрали бы ее каракулей, не то что в Америке. Нет, уж если кто мог бы написать туда, так это мама Эмиля. Вот уж кто был мастер писать! Она писала обо всех проделках сына в синюю тетрадь, которую хранила в комоде.</w:t>
      </w:r>
    </w:p>
    <w:p w14:paraId="0DC110D1" w14:textId="2E8D489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Пустое дело,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говорил папа,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писать обо всех шалостях этого мальчишки. Никаких карандашей не напасешься. Ты об этом подумала?</w:t>
      </w:r>
    </w:p>
    <w:p w14:paraId="42AEDA6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Эмиля пропускала его слова мимо ушей. Она добросовестно вела учет проделкам Эмиля. Когда мальчик подрастет, пусть узнает, что вытворял в детстве. Да, тогда он поймет, почему поседела его мать, и, может, будет больше любить ее: ведь волосы Альмы побелели только из-за него.</w:t>
      </w:r>
    </w:p>
    <w:p w14:paraId="48FE396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ты, пожалуйста, не думай, что Эмиль был злой, вовсе нет. Он был добрый. Его мама была права, когда говорила, что вообще-то он чудесный малыш. Да он и в самом деле был похож на ангелочка со своими светлыми кудрявыми волосами и кроткими голубыми глазенками. Конечно, Эмиль был добрый, и его мама совершенно правильно записала двадцать седьмого июля в синей тетради:</w:t>
      </w:r>
    </w:p>
    <w:p w14:paraId="5BEDDC6B" w14:textId="0549CFED"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i/>
          <w:iCs/>
          <w:color w:val="000000"/>
          <w:sz w:val="20"/>
          <w:szCs w:val="18"/>
          <w:lang w:val="ru-RU"/>
        </w:rPr>
        <w:t>«Вчира Эмиль был хароший</w:t>
      </w:r>
      <w:r w:rsidR="00D26E81">
        <w:rPr>
          <w:rFonts w:ascii="Verdana" w:eastAsia="Times New Roman" w:hAnsi="Verdana" w:cs="Times New Roman"/>
          <w:i/>
          <w:iCs/>
          <w:color w:val="000000"/>
          <w:sz w:val="20"/>
          <w:szCs w:val="18"/>
          <w:lang w:val="ru-RU"/>
        </w:rPr>
        <w:t xml:space="preserve"> — </w:t>
      </w:r>
      <w:r w:rsidRPr="00D26E81">
        <w:rPr>
          <w:rFonts w:ascii="Verdana" w:eastAsia="Times New Roman" w:hAnsi="Verdana" w:cs="Times New Roman"/>
          <w:i/>
          <w:iCs/>
          <w:color w:val="000000"/>
          <w:sz w:val="20"/>
          <w:szCs w:val="18"/>
          <w:lang w:val="ru-RU"/>
        </w:rPr>
        <w:t>целый день не праказил. Эта патаму, что у ниво была высокая тимпиратура и он ничиво не мок».</w:t>
      </w:r>
    </w:p>
    <w:p w14:paraId="7D009DB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уже двадцать восьмого июля температура у Эмиля упала, и описание его шалостей заняло в синей тетради сразу несколько страниц. Этот мальчонка был силен, как молодой бычок, и стоило ему поправиться, как он проказничал без удержу.</w:t>
      </w:r>
    </w:p>
    <w:p w14:paraId="2D655683" w14:textId="1BAE7F5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 жизни не видала такого мальчишки,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говорила Лина.</w:t>
      </w:r>
    </w:p>
    <w:p w14:paraId="7CADFDA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 xml:space="preserve">Ты, видно, уже смекнул, что Лина не очень-то благоволила к Эмилю. Она больше любила Иду, его младшую сестренку, добрую и послушную. Но уж если кто любил </w:t>
      </w:r>
      <w:r w:rsidRPr="00D26E81">
        <w:rPr>
          <w:rFonts w:ascii="Verdana" w:eastAsia="Times New Roman" w:hAnsi="Verdana" w:cs="Times New Roman"/>
          <w:color w:val="000000"/>
          <w:sz w:val="20"/>
          <w:szCs w:val="18"/>
          <w:lang w:val="ru-RU"/>
        </w:rPr>
        <w:lastRenderedPageBreak/>
        <w:t>Эмиля, так это работник Альфред, а почему</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никто не знает. Эмиль тоже любил Альфреда, и, после того как Альфред управлялся со своей работой, они проводили время вдвоем. Альфред учил Эмиля всяким полезным вещам: запрягать лошадь, ловить неводом щук и жевать табак. По правде говоря, жевать табак не очень-то полезно, и Эмиль попробовал это всего один-единственный раз. Да и то лишь потому, что хотел уметь делать все, что умел Альфред. Альфред вырезал Эмилю деревянное ружье. Вот ведь добряк, правда? Ружье это было самым драгоценным сокровищем мальчика. А другим драгоценным его сокровищем была невзрачная кепчонка, которую однажды, сам не зная что творит, купил ему в городе отец.</w:t>
      </w:r>
    </w:p>
    <w:p w14:paraId="653AD9A7" w14:textId="39E88F37"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Люблю мою шапейку и мою ружейку!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говорил Эмиль на чистейшем смоландском наречии и каждый вечер брал с собой в кровать кепчонку и ружье.</w:t>
      </w:r>
    </w:p>
    <w:p w14:paraId="1DBCB9B5" w14:textId="45A93DAC"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Ты помнишь, кто жил в Каттхульте? Помнишь папу Эмиля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Антона, маму Эмиля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Альму, сестренку Эмиля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Иду, работника Альфреда, служанку Лину и самого Эмиля?</w:t>
      </w:r>
    </w:p>
    <w:p w14:paraId="6C2D06A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еще Крёсу-Майю, о ней тоже не надо забывать. Крёса-Майя была сухонькая бабка-торпарка.</w:t>
      </w:r>
    </w:p>
    <w:p w14:paraId="166533D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Знаешь, кто такие торпари? Это такие крестьяне в Швеции, у которых нет своей земли и они за деньги берут на время чужой участок. Он-то и называется торп. Вот и Крёса-Майя жила на таком торпе в лесу, но частенько приходила в Каттхульт помочь по хозяйству: погладить, нафаршировать колбасу, а заодно и нагнать страху на Эмиля и Иду своими жуткими россказнями о чертях, привидениях и призраках, об убийцах и страшных ворах и прочими приятными и интересными историями. А знала она их предостаточно.</w:t>
      </w:r>
    </w:p>
    <w:p w14:paraId="4381E292" w14:textId="3CA1FCC8" w:rsidR="00181882"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теперь ты, может, хочешь послушать о новых проделках Эмиля? Ведь он проказничал все дни напролет, кроме тех дней, когда у него была высокая температура. Так что мы можем взять какой угодно день и посмотреть, чем же тогда занимался Эмиль. Ну вот, к примеру, двадцать восьмое июля.</w:t>
      </w:r>
    </w:p>
    <w:p w14:paraId="2D6B508F" w14:textId="77777777" w:rsidR="00D26E81"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46CB3930" w14:textId="77777777" w:rsidR="00F116B1" w:rsidRPr="00D26E81" w:rsidRDefault="00F116B1" w:rsidP="00D26E81">
      <w:pPr>
        <w:suppressAutoHyphens/>
        <w:spacing w:after="0" w:line="240" w:lineRule="auto"/>
        <w:ind w:firstLine="283"/>
        <w:jc w:val="both"/>
        <w:rPr>
          <w:rFonts w:ascii="Verdana" w:eastAsia="Times New Roman" w:hAnsi="Verdana" w:cs="Times New Roman"/>
          <w:b/>
          <w:bCs/>
          <w:color w:val="000000"/>
          <w:sz w:val="20"/>
          <w:szCs w:val="27"/>
          <w:lang w:val="ru-RU"/>
        </w:rPr>
      </w:pPr>
      <w:bookmarkStart w:id="0" w:name="t6"/>
      <w:bookmarkEnd w:id="0"/>
    </w:p>
    <w:p w14:paraId="125841F1" w14:textId="77777777" w:rsidR="00F116B1" w:rsidRPr="00D26E81" w:rsidRDefault="00181882" w:rsidP="00D26E81">
      <w:pPr>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color w:val="000000"/>
          <w:sz w:val="20"/>
          <w:szCs w:val="27"/>
          <w:lang w:val="ru-RU"/>
        </w:rPr>
        <w:t>СУББОТА, 28 ИЮЛЯ</w:t>
      </w:r>
    </w:p>
    <w:p w14:paraId="68DDC85D" w14:textId="7D5DCB96" w:rsidR="00181882" w:rsidRPr="00D26E81" w:rsidRDefault="00181882" w:rsidP="00D26E81">
      <w:pPr>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i/>
          <w:iCs/>
          <w:color w:val="000000"/>
          <w:sz w:val="20"/>
          <w:szCs w:val="27"/>
          <w:lang w:val="ru-RU"/>
        </w:rPr>
        <w:t>Как Эмиль нечаянно уронил на голову отцу блюдо с тестом для пальтов и вырезал сотого деревянного старичка</w:t>
      </w:r>
    </w:p>
    <w:p w14:paraId="281805C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1F5C8303" w14:textId="3BC5A35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 кухне в Каттхульте стоял старый деревянный диван, выкрашенный в синий цвет. На этом диване спала Лина. В те времена, о которых идет речь, все смоландские кухни были заставлены диванами с жесткими тюфяками, на которых спали служанки. А над служанками вовсю жужжали мухи. Каттхульт ничем не отличался от других хуторов. Лина сладко спала на своем диване. Ничто не могло разбудить ее раньше половины пятого утра, когда на кухне трещал будильник. Тогда она вставала и шла доить коров.</w:t>
      </w:r>
    </w:p>
    <w:p w14:paraId="3B1ABAC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Стоило Лине уйти из кухни, как туда тихонько прокрадывался папа, чтобы спокойно выпить чашечку кофе, пока не проснулся Эмиль.</w:t>
      </w:r>
    </w:p>
    <w:p w14:paraId="6A62CEE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«До чего хорошо посидеть вот так одному за столом,</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думал папа.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Эмиля рядом нет, на дворе поют птицы, кудахчут куры. Знай попивай кофеек да покачивайся на стуле. Прохладные половицы под ногами, которые Лина выскребла добела…» Ты понял, что выскребла Лина?</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Половицы,</w:t>
      </w:r>
      <w:r w:rsidRPr="00D26E81">
        <w:rPr>
          <w:rFonts w:ascii="Verdana" w:eastAsia="Times New Roman" w:hAnsi="Verdana" w:cs="Times New Roman"/>
          <w:i/>
          <w:iCs/>
          <w:color w:val="000000"/>
          <w:sz w:val="20"/>
          <w:szCs w:val="18"/>
        </w:rPr>
        <w:t> </w:t>
      </w:r>
      <w:r w:rsidRPr="00D26E81">
        <w:rPr>
          <w:rFonts w:ascii="Verdana" w:eastAsia="Times New Roman" w:hAnsi="Verdana" w:cs="Times New Roman"/>
          <w:color w:val="000000"/>
          <w:sz w:val="20"/>
          <w:szCs w:val="18"/>
          <w:lang w:val="ru-RU"/>
        </w:rPr>
        <w:t>конечно, а не папины ноги, хотя, может, их тоже не мешало бы поскрести, кто знает. Папа Эмиля ходил по утрам босиком, и не только потому, что ему так нравилось.</w:t>
      </w:r>
    </w:p>
    <w:p w14:paraId="660F7CA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мешает поберечь обувку,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однажды маме Эмиля, которая упорно отказывалась ходить босиком.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Если все время топать в башмаках, как ты, придется без конца покупать их, без конца… каждые десять лет.</w:t>
      </w:r>
    </w:p>
    <w:p w14:paraId="72479FED" w14:textId="7B2E606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и пусть,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ответила мама Эмиля, и больше об этом разговора не было.</w:t>
      </w:r>
    </w:p>
    <w:p w14:paraId="40CF486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Как уже было сказано, никто не мог разбудить Лину, пока не затрещит будильник. Но однажды утром она проснулась по другой причине. Это случилось двадцать седьмого июля, как раз в тот день, когда у Эмиля была высокая температура. Уже в четыре часа утра Лина проснулась оттого, что огромная крыса прыгнула прямо на нее. Вот ужас-то! Лина страшно закричала, вскочила с дивана и схватилась за полено, но крыса уже исчезла в норке возле двери чулана.</w:t>
      </w:r>
    </w:p>
    <w:p w14:paraId="56FF1DE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Услыхав про крысу, папа вышел из себя.</w:t>
      </w:r>
    </w:p>
    <w:p w14:paraId="682E01D2"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Хорошенькая история, нечего сказать,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пробурчал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Крысы на кухне… Они ведь могут сожрать и хлеб, и шпик!</w:t>
      </w:r>
    </w:p>
    <w:p w14:paraId="51219B9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меня,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Лина.</w:t>
      </w:r>
    </w:p>
    <w:p w14:paraId="21687E3F" w14:textId="115A508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хлеб, и шпик,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повторил папа Эмиля.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Придется на ночь пустить на кухню кошку.</w:t>
      </w:r>
    </w:p>
    <w:p w14:paraId="40BFF18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услыхал про крысу и, хотя у него еще держалась температура, тут же стал придумывать, как бы ее поймать, если не удастся пустить на кухню кошку.</w:t>
      </w:r>
    </w:p>
    <w:p w14:paraId="68107A6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десять часов вечера двадцать седьмого июля температура у Эмиля совсем спала, и он снова был весел и бодр. В ту ночь весь Каттхульт мирно спал. Папа Эмиля, мама Эмиля и маленькая Ида спали в горнице рядом с кухней, Лина на своем диване. Альфред в людской возле столярной. Поросята спали в свинарнике, а куры в курятнике. Коровы, лошади и овцы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на зеленых выгонах. Не спалось только кошке, тосковавшей на кухне о скотном дворе, где водилась уйма крыс. Бодрствовал и Эмиль; выбравшись из постели, он, осторожно ступая, прокрался на кухню.</w:t>
      </w:r>
    </w:p>
    <w:p w14:paraId="1596CB1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Бедняжка Монсан, тебя заперли,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 увидев у кухонной двери горящие кошачьи глаза.</w:t>
      </w:r>
    </w:p>
    <w:p w14:paraId="4C4A8AE2" w14:textId="54F9A0D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Мяу,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мяукнула в ответ Монсан.</w:t>
      </w:r>
    </w:p>
    <w:p w14:paraId="3C6C4E4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любивший животных, пожалел кошку и выпустил ее из кухни. Хотя он, конечно, понимал, что крысу надо изловить во что бы то ни стало. А раз кошки на кухне нет, надо придумать что-нибудь другое. Он раздобыл крысоловку, насадил на крючок кусочек вкусного шпика и поставил крысоловку возле норки у чулана. И тут же призадумался. Ведь стоит крысе высунуть из норки нос, она первым делом увидит крысоловку, заподозрит недоброе и не даст себя провести. «Пусть лучше крыса побегает спокойненько по кухне, а потом вдруг</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бац, когда она меньше всего ждет, наткнется на крысоловку»,</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решил Эмиль. Он чуть было не пристроил крысоловку на голову Лине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ведь крысе нравилось туда прыгать,</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но побоялся, что Лина проснется и все испортит. Нет, придется поставить крысоловку куда-нибудь в другое место. Может, под кухонный стол? Крыса часто возится там в поисках упавших на пол хлебных крошек. Но ставить крысоловку туда, где сидит папа, бесполезно,</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возле его стула крошками не больно-то разживешься.</w:t>
      </w:r>
    </w:p>
    <w:p w14:paraId="4DB3501F" w14:textId="2203F3D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Ой! Вот страх-то!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внезапно сказал Эмиль, застыв посреди кухни.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А вдруг крыса окажется как раз у папиного стула, не найдет там никаких крошек и начнет грызть вместо них папины пальцы?..</w:t>
      </w:r>
    </w:p>
    <w:p w14:paraId="73158A2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Нет уж, Эмиль позаботится о том, чтобы так не случилось. И он поставил крысоловку туда, куда обычно папа ставил ноги, а потом снова улегся спать, очень довольный самим собой.</w:t>
      </w:r>
    </w:p>
    <w:p w14:paraId="1C61F2A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Проснулся он, когда на дворе уже рассвело, от громкого вопля, донесшегося из кухни.</w:t>
      </w:r>
    </w:p>
    <w:p w14:paraId="28382E0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«Кричат от радости, видно, крыса попалась»,</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подумал Эмиль. Но в следующую секунду в горницу вбежала мама. Вытащив сынишку из кровати, она зашептала ему на ухо:</w:t>
      </w:r>
    </w:p>
    <w:p w14:paraId="3E26A9BA" w14:textId="0E4BA4F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Марш в столярку, пока папа не вытащил ногу из крысоловки. А не то тебе несдобровать!</w:t>
      </w:r>
    </w:p>
    <w:p w14:paraId="40323BC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схватив Эмиля за руку, мама потащила его из дома. Он был в одной рубашке, так как впопыхах не успел одеться, но беспокоило его совсем другое.</w:t>
      </w:r>
    </w:p>
    <w:p w14:paraId="70BD07FD" w14:textId="622B157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ружейка и шапейка!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завопил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возьму их с собой!</w:t>
      </w:r>
    </w:p>
    <w:p w14:paraId="1EE86B86" w14:textId="2437766C"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схватив ружье и кепчонку, он помчался в столярку с такой быстротой, что его рубашка заполоскалась на ветру. За все проделки Эмиля обычно сажали в столярную. Мама Эмиля заложила снаружи дверь на засов, чтобы Эмиль не мог выйти, а Эмиль закрылся на крючок изнутри, чтобы папа не мог войти,</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разумно и предусмотрительно с обеих сторон. Мама Эмиля считала, что пока Эмилю не стоит встречаться с папой. Эмиль не возражал. Потому-то он так старательно запер дверь. Затем спокойно уселся на чурбан и принялся вырезать забавного деревянного старичка. Он занимался этим всякий раз, как только оказывался в столярной после очередной шалости, и успел вырезать уже девяносто семь фигурок. Старички были красиво расставлены на полке по порядку, и Эмиль радовался, глядя на них. Скоро их наверняка наберется целая сотня. Вот когда будет настоящий праздник!</w:t>
      </w:r>
    </w:p>
    <w:p w14:paraId="5571BBD6" w14:textId="3E8B5DA5"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«Закачу-ка я в тот день пир в столярке, но приглашу одного Альфреда»,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решил про себя Эмиль, сидя на чурбане с резаком</w:t>
      </w:r>
      <w:bookmarkStart w:id="1" w:name="r7"/>
      <w:bookmarkEnd w:id="1"/>
      <w:r w:rsidR="0005401F" w:rsidRPr="0005401F">
        <w:rPr>
          <w:rStyle w:val="FootnoteReference"/>
          <w:rFonts w:ascii="Verdana" w:eastAsia="Times New Roman" w:hAnsi="Verdana" w:cs="Times New Roman"/>
          <w:color w:val="000000"/>
          <w:sz w:val="20"/>
          <w:szCs w:val="18"/>
          <w:lang w:val="ru-RU"/>
        </w:rPr>
        <w:footnoteReference w:id="1"/>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в руке.</w:t>
      </w:r>
    </w:p>
    <w:p w14:paraId="073FD78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Издалека доносились крики отца, потом они постепенно стихли. И вдруг раздался чей-то пронзительный визг. Эмиль удивился и забеспокоился, не стряслось ли еще чего с мамой. Но вспомнил, что сегодня собирались заколоть свинью, видно, это она и визжала. Бедная свинья! Невеселый выдался у нее денек двадцать восьмого июля! Ну да кое-кому другому тоже не очень-то сегодня повезло!</w:t>
      </w:r>
    </w:p>
    <w:p w14:paraId="2A5F8A6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 обеду Эмиля выпустили из столярной, и, когда он пришел на кухню, навстречу ему кинулась сияющая Ида.</w:t>
      </w:r>
    </w:p>
    <w:p w14:paraId="003B3759" w14:textId="2E4C4F3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у нас на обед будут пальты,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радостно сообщила она.</w:t>
      </w:r>
    </w:p>
    <w:p w14:paraId="7AC7103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Может, ты не знаешь, что такое пальты? Это большие темные хлебцы, начиненные салом, которые по вкусу напоминают кровяную колбасу, только они еще вкуснее. И готовят пальты почти так же, как и кровяную колбасу, из крови и муки, с пряностями. Когда в Каттхульте закалывают свинью, там всегда варят пальты.</w:t>
      </w:r>
    </w:p>
    <w:p w14:paraId="2451663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месила на столе в большом глиняном блюде кровяное тесто, а на плите кипела в чугуне вода. Скоро пальты будут готовы, да такие вкусные, что пальчики оближешь!</w:t>
      </w:r>
    </w:p>
    <w:p w14:paraId="1C4FEECB"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 съем восемнадцать,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похвасталась Ида, хотя была совсем крошечной худышкой, ей бы и полпальта за глаза хватило.</w:t>
      </w:r>
    </w:p>
    <w:p w14:paraId="5F7DED5D"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 тебе папа и позволит!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заметил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А где же он?</w:t>
      </w:r>
    </w:p>
    <w:p w14:paraId="7D6DCFC9" w14:textId="7D07E59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Отдыхает,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ответила Ида.</w:t>
      </w:r>
    </w:p>
    <w:p w14:paraId="78C94D5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выглянул в окошко. И правда: надвинув на лоб свою широкополую соломенную шляпу, папа Эмиля, как всегда, разлегся на траве. Обычно он отдыхал после обеда, но сегодня, как видно, изрядно устал. Да и как не устать, если чуть свет первым делом попадаешь в крысоловку.</w:t>
      </w:r>
    </w:p>
    <w:p w14:paraId="43B6284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Эмиль увидел, что у папы только правая нога в башмаке. Сначала Эмиль решил, что папа не надел второго башмака из бережливости. Но потом Эмиль заметил окровавленную тряпицу, намотанную вокруг большого пальца на левой ноге, и сразу понял, в чем дело: у папы так сильно болел палец, что он не мог надеть второй башмак. Эмилю стало очень стыдно, и он раскаялся в своей глупой проделке с крысоловкой. Ему захотелось чем-нибудь порадовать папу. Он знал, что папа обожает свежие пальты. Эмиль схватил обеими руками глиняную миску с тестом и просунул ее в окно.</w:t>
      </w:r>
    </w:p>
    <w:p w14:paraId="43460D8D" w14:textId="3E33F09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Погляди-ка, папа!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восторженно крикнул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 нас на обед пальты!</w:t>
      </w:r>
    </w:p>
    <w:p w14:paraId="676957C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Папа сдвинул со лба соломенную шляпу и мрачно посмотрел на Эмиля. Видно, он еще не забыл крысоловку. А Эмиль просто из кожи лез, лишь бы загладить свой проступок.</w:t>
      </w:r>
    </w:p>
    <w:p w14:paraId="3E6DB98B" w14:textId="4F59DEC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Взгляни-ка! Ух ты, сколько кровяного теста!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 унимался Эмиль и высунул миску еще дальше из окна.</w:t>
      </w:r>
    </w:p>
    <w:p w14:paraId="2584B34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подумать только, вот ужас</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он нечаянно выронил миску из рук, и она вместе с кровяным тестом шлепнулась прямо на папу, который лежал под окном лицом кверху.</w:t>
      </w:r>
    </w:p>
    <w:p w14:paraId="0512D2D4" w14:textId="6EDE49A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Бу-бу-бу!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и вымолвил папа.</w:t>
      </w:r>
    </w:p>
    <w:p w14:paraId="46DCC231" w14:textId="2B6AE208"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Да, попробуй сказать что-нибудь еще, когда ты весь залеплен кровяным тестом! Папа медленно поднялся с травы и завопил так, что вопль его, сперва чуть приглушенный тестом, разнесся по всей Лённеберге. Глиняная миска сидела у него на голове, словно шлем викинга</w:t>
      </w:r>
      <w:bookmarkStart w:id="2" w:name="r8"/>
      <w:bookmarkEnd w:id="2"/>
      <w:r w:rsidR="0005401F" w:rsidRPr="0005401F">
        <w:rPr>
          <w:rStyle w:val="FootnoteReference"/>
          <w:rFonts w:ascii="Verdana" w:eastAsia="Times New Roman" w:hAnsi="Verdana" w:cs="Times New Roman"/>
          <w:color w:val="000000"/>
          <w:sz w:val="20"/>
          <w:szCs w:val="18"/>
          <w:lang w:val="ru-RU"/>
        </w:rPr>
        <w:footnoteReference w:id="2"/>
      </w:r>
      <w:r w:rsidRPr="00D26E81">
        <w:rPr>
          <w:rFonts w:ascii="Verdana" w:eastAsia="Times New Roman" w:hAnsi="Verdana" w:cs="Times New Roman"/>
          <w:color w:val="000000"/>
          <w:sz w:val="20"/>
          <w:szCs w:val="18"/>
          <w:lang w:val="ru-RU"/>
        </w:rPr>
        <w:t>, а с подбородка медленно стекало жидкое кровяное тесто. В этот момент из прачечной вышла Крёса-Майя, которая перемывала там потроха зарезанной свиньи. Увидев залитого кровью папу Эмиля, она завизжала громче свиньи и выбежала со двора с ужасной вестью.</w:t>
      </w:r>
    </w:p>
    <w:p w14:paraId="23C2A39E" w14:textId="1E12B30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Конец дорогому хозяину Каттхульта!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причитала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Эмиль, горюшко наше, стукнул его, кровь так и брызнула, ах, ах, ах, беда-то какая!</w:t>
      </w:r>
    </w:p>
    <w:p w14:paraId="23CC57D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Когда мама Эмиля увидела, что случилось, она схватила Эмиля за руку и опрометью бросилась с ним в столярную. Эмиль все еще в одной рубашке снова уселся там на чурбан и начал вырезать своего девяносто девятого деревянного старичка. Тем временем маме пришлось изрядно потрудиться, отмывая папу.</w:t>
      </w:r>
    </w:p>
    <w:p w14:paraId="37B52BB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Соскребай поосторожней, хоть бы теста на три-четыре пальта осталось,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папа Эмиля, но мама покачала головой:</w:t>
      </w:r>
    </w:p>
    <w:p w14:paraId="132494F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с воза упало, то пропало. Придется теперь готовить рагмунк.</w:t>
      </w:r>
    </w:p>
    <w:p w14:paraId="737A688A" w14:textId="7D73458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Хи-хи-хи, у нас не будет обеда до ужина,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захихикала маленькая Ида, но тотчас умолкла, увидев заляпанные кровяным тестом мрачные папины глаза.</w:t>
      </w:r>
    </w:p>
    <w:p w14:paraId="3A09724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Эмиля усадила Лину тереть картошку для рагмунка. Может, ты не знаешь, что такое рагмунк? Это блюдо вроде оладий из тертой картошки. И уверяю тебя, оно куда вкуснее, чем может показаться с моих слов.</w:t>
      </w:r>
    </w:p>
    <w:p w14:paraId="177259F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Вскоре Лина замесила серо-желтое картофельное тесто в глиняной миске, которую папа снял с головы. Ведь он вовсе не собирался целый день расхаживать в ней, словно викинг в шлеме. Как только папу немного отмыли, он отправился в поле косить рожь и за делом переждать, пока готовят рагмунк. Тут-то мама и выпустила Эмиля из столярной.</w:t>
      </w:r>
    </w:p>
    <w:p w14:paraId="201140E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слишком долго просидел взаперти не двигаясь и почувствовал, что не мешает размяться.</w:t>
      </w:r>
    </w:p>
    <w:p w14:paraId="29DF3A39" w14:textId="50F47A3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Давай играть в «ветер-ветрило»,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сестренке, и маленькая Ида тут же пустилась бежать.</w:t>
      </w:r>
    </w:p>
    <w:p w14:paraId="73C9672F" w14:textId="534FE95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«Ветер-ветрило»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это такая игра, которую Эмиль придумал сам. Надо со всех ног бежать по кругу и возвращаться на то же место, где началась игра: из кухни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 сени, из сеней</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 горницу, из горницы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 кухню, из кухни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снова в сени, и так все снова и снова, круг за кругом, чтобы только ветер свистел в ушах. Бежать надо было в разные стороны, и всякий раз, когда брат и сестра встречались, они тыкали друг дружке пальцем в живот и кричали: «Ветер-ветрило!» Игра потому так и называлась, и оба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Эмиль и Ида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веселились до упаду.</w:t>
      </w:r>
    </w:p>
    <w:p w14:paraId="0B5B707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когда Эмиль на восемьдесят восьмом круге вбежал как оглашенный в кухню, он налетел на Лину, которая с глиняной миской в руках как раз подходила к плите, чтобы наконец-то начать печь рагмунк. Эмилю захотелось развеселить и Лину</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он ткнул ей пальцем в живот и закричал: «Ветер-ветрило!» Вот этого-то делать и не следовало! Он же знал, как Лина боится щекотки.</w:t>
      </w:r>
    </w:p>
    <w:p w14:paraId="5663C1D2"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И-и-и-и-и…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закатилась Лина, изогнувшись, точно дождевой червяк. И представь себе, вот ужас-то</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миска выскользнула у нее из рук! Как это произошло, никто не знает. Одно известно: все картофельное тесто угодило на голову папе Эмиля</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голодный как волк, злой, он как раз в этот миг переступил порог кухни.</w:t>
      </w:r>
    </w:p>
    <w:p w14:paraId="1F0492A4" w14:textId="4C0F6B1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Бу-бу-бу!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и вымолвил папа. Да, попробуй сказать еще что-нибудь, когда ты весь залеплен картофельным тестом!</w:t>
      </w:r>
    </w:p>
    <w:p w14:paraId="0D7A5E3F" w14:textId="2E910BFB"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Позднее Эмиль и Ида сложили что-то вроде маленькой присказки из этого его слова. «Бу-бу-бу-бу, наелся папа картофельного теста»,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любили повторять они, хихикая. Или: «Бу-бу-бу-бу, наелся папа кровяного теста».</w:t>
      </w:r>
    </w:p>
    <w:p w14:paraId="2A7E410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тогда Эмилю было не до смеха. Он и пикнуть не успел, как мама схватила его за руку и опрометью бросилась вместе с ним в столярную. За спиной Эмиль услышал папин крик. Сперва чуть приглушенный картофельным тестом, он разносился уже по всей Лённеберге.</w:t>
      </w:r>
    </w:p>
    <w:p w14:paraId="3EC2D4B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сидел на чурбане и вырезал своего сотого деревянного старичка, но настроение у него было вовсе не праздничное. Скорее, наоборот! Он был зол, как кусачий муравей! Нет, уж это слишком</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сидеть в столярке по три раза в день, да к тому же ни за что ни про что.</w:t>
      </w:r>
    </w:p>
    <w:p w14:paraId="63E4E48F" w14:textId="5366444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Виноват я, что ли? Папаша сам все время попадается под руку,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бурчал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Крысоловку в укромном местечке и то нельзя оставить! Бац, а он тут как тут. И зачем он все время подставляет голову то под кровяное, то под картофельное тесто?</w:t>
      </w:r>
    </w:p>
    <w:p w14:paraId="5F212E1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 подумай только, что Эмиль не любил папу или папа не любил Эмиля. Они очень любили друг друга. Но и люди, которые любят друг друга, могут иногда ссориться, когда им не везет с крысоловками, кровяным или картофельным тестом и так далее.</w:t>
      </w:r>
    </w:p>
    <w:p w14:paraId="16F1468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Суббота, двадцать восьмое июля, подходила к концу. Сидя в столярной, Эмиль злился все больше и больше. Вовсе не так представлял он себе юбилей по случаю сотого деревянного старичка. Праздник этот пришелся на субботний вечер, а как же ему пригласить в столярную Альфреда, если у того по субботним вечерам совсем другие дела? Альфред сидит в это время на крылечке людской, милуется с Линой, играет ей на гармошке, и, право слово, недосуг ему ходить в гости к Эмилю.</w:t>
      </w:r>
    </w:p>
    <w:p w14:paraId="412A6DCC" w14:textId="2EFF6DBF"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Эмиль отбросил в сторону резак. Он остался совсем один. Даже Альфреду теперь не до него. И чем больше он думал об этом, тем яростнее злился. Где это видано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просидеть взаперти всю бесконечную субботу, да еще в одной рубашке! Ведь у него не было времени даже одеться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его то и дело волокли в столярку. Видно, папа с мамой, да и Альфред тоже, хотят навсегда запереть его в столярке! Ну, так они еще у него узнают!</w:t>
      </w:r>
    </w:p>
    <w:p w14:paraId="13C3080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ударил кулачком по верстаку, и тот заскрипел.</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Так вот вам, получайте</w:t>
      </w:r>
      <w:r w:rsidRPr="00D26E81">
        <w:rPr>
          <w:rFonts w:ascii="Verdana" w:eastAsia="Times New Roman" w:hAnsi="Verdana" w:cs="Times New Roman"/>
          <w:color w:val="000000"/>
          <w:sz w:val="20"/>
          <w:szCs w:val="18"/>
          <w:lang w:val="ru-RU"/>
        </w:rPr>
        <w:t>! В этот миг Эмиль принял роковое решение. Он останется в столярке на всю жизнь. В одной рубашке и шапчонке, одинокий и всеми покинутый, он будет сидеть там до самой смерти.</w:t>
      </w:r>
    </w:p>
    <w:p w14:paraId="3C178AA6" w14:textId="65A05279"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они обрадуются-то, и мне не придется попусту бегать взад-вперед,</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подумал он.</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Но и они пусть не суются ко мне в столярку, нет уж. Понадобится папе постругать доски, а негде. Да это и к лучшему, а не то он еще оттяпает себе пальцы. Не знаю никого другого, кроме папы, кому выпадало бы столько бед в один день!»</w:t>
      </w:r>
    </w:p>
    <w:p w14:paraId="411DF59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Когда совсем стемнело, пришла мама Эмиля и отодвинула наружный засов на двери столярной. Потянув дверь на себя, она увидела, что та заперта изнутри. Мама улыбнулась и ласково позвала:</w:t>
      </w:r>
    </w:p>
    <w:p w14:paraId="145C04AA" w14:textId="35642A2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Эмиль, миленький, не бойся, папа уже лег спать. Можешь выйти!</w:t>
      </w:r>
    </w:p>
    <w:p w14:paraId="4764071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в ответ из столярной донеслось лишь жуткое:</w:t>
      </w:r>
    </w:p>
    <w:p w14:paraId="00389EF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Ха! Ха! Ха!</w:t>
      </w:r>
    </w:p>
    <w:p w14:paraId="1117BA6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Почему ты говоришь: «Ха! Ха! Ха!»?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удивилась мама.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Отопри дверь и выходи, миленький Эмиль!</w:t>
      </w:r>
    </w:p>
    <w:p w14:paraId="14C59464" w14:textId="5656580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Никогда больше я отсюда не выйду,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замогильным голосом ответил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Суньтесь только, стрелять буду!</w:t>
      </w:r>
    </w:p>
    <w:p w14:paraId="5C86272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мама Эмиля увидела, что ее мальчуган стоит у окна столярной с ружьем в руках. Вначале она не поверила, что он грозится всерьез. А когда наконец поняла, что он не шутит, с плачем бросилась в дом и разбудила папу.</w:t>
      </w:r>
    </w:p>
    <w:p w14:paraId="2D9309BA" w14:textId="219880D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Эмиль сидит в столярке и не хочет выходить,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всхлипывала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Что нам делать?</w:t>
      </w:r>
    </w:p>
    <w:p w14:paraId="7CE8FCE8" w14:textId="2D36A1B0"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Маленькая Ида тоже проснулась и заревела. И все вместе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папа с мамой и маленькая Ида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помчались в столярную. Альфред и Лина, миловавшиеся на крылечке людской, вынуждены были, к великой досаде Лины, бежать вместе с ними. Надо было помочь уговорить Эмиля выйти из столярной.</w:t>
      </w:r>
    </w:p>
    <w:p w14:paraId="2A31C7E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Поначалу папа был настроен весьма решительно.</w:t>
      </w:r>
    </w:p>
    <w:p w14:paraId="067AFAD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Ничего, выйдешь сам, когда проголодаешься!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 он.</w:t>
      </w:r>
    </w:p>
    <w:p w14:paraId="2816B757" w14:textId="36F54FA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Ха! Ха! Ха!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и ответил снова Эмиль.</w:t>
      </w:r>
    </w:p>
    <w:p w14:paraId="0A8441D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Папа не знал, что хранилось у Эмиля в жестяной банке за верстаком. А был там небольшой, но все же хороший запас еды! Хитрый Эмиль заранее позаботился о том, чтобы не умереть с голода. Ведь никогда не знаешь, в какой день и час снова угодишь в заточенье. Поэтому он всегда держал про запас еду в своей банке. Теперь там лежали белый хлеб и сыр, несколько ломтиков холодной свинины, горсточка сушеных вишен и довольно много сухарей. Воины в осажденных крепостях выдерживали осаду с меньшим запасом провизии.</w:t>
      </w:r>
    </w:p>
    <w:p w14:paraId="57679A4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представил себе, что столярка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осажденная крепость, и он будет защищать ее от всех врагов. Храбрый, как настоящий полководец, он стоял у слухового оконца и целился из ружья.</w:t>
      </w:r>
    </w:p>
    <w:p w14:paraId="60E74FF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Ни с места, стрелять буду!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вопил он.</w:t>
      </w:r>
    </w:p>
    <w:p w14:paraId="38A2765F" w14:textId="24F4199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 Эмиль, милый мой мальчик, не говори так, а лучше выходи скорее,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всхлипывала мама.</w:t>
      </w:r>
    </w:p>
    <w:p w14:paraId="3ECD638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и ее слова не помогли. Эмиль был неумолим, не помогло даже предложение Альфреда.</w:t>
      </w:r>
    </w:p>
    <w:p w14:paraId="08DC080D"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Слышь, Эмиль, выходи, пойдем на озеро купаться вдвоем</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только мы с тобой!</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Ты и я!</w:t>
      </w:r>
    </w:p>
    <w:p w14:paraId="5C4CFA28" w14:textId="7C2DA10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уж!</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 горечью закричал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Сиди себе на крылечке с Линой, на здоровье! А я… я посижу здесь!</w:t>
      </w:r>
    </w:p>
    <w:p w14:paraId="1025B28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Так оно и вышло. Эмиль остался сидеть где сидел. И когда все увидели, что ни угрозы, ни просьбы не помогают, папе с мамой и маленькой Иде пришлось вернуться домой и лечь спать.</w:t>
      </w:r>
    </w:p>
    <w:p w14:paraId="113F2217" w14:textId="44E4B1E8"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Печальный был этот субботний вечер. Мама и маленькая Ида плакали в три ручья, а папа только вздыхал, лежа в постели,</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ведь и ему не хватало его мальчугана, который обычно лежал вон там в кроватке: кудрявая головка на подушке, а сбоку</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кепчонка и ружье.</w:t>
      </w:r>
    </w:p>
    <w:p w14:paraId="2DABAC8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Понятно, Лина была не из тех, кто скучал по Эмилю, и не из тех, кому хотелось идти спать. Ей хотелось спокойно посидеть на крылечке с Альфредом, и она была даже рада, что Эмиль остался в столярной.</w:t>
      </w:r>
    </w:p>
    <w:p w14:paraId="5BCEED8E" w14:textId="2E075D7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Кто его знает, сколько этот проказник усидит на месте,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пробурчала она и, тихонько подойдя к двери, закрыла дверь на засов.</w:t>
      </w:r>
    </w:p>
    <w:p w14:paraId="2C7C527A" w14:textId="689F2165"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так рьяно играл на гармошке и пел, что не заметил коварства Лины. «Скачет с поля брани молодой гусар…»</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распевал он. Эмиль слушал его, сидя на своем чурбане, и тяжко вздыхал.</w:t>
      </w:r>
    </w:p>
    <w:p w14:paraId="4F7661D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Лина, обвив шею Альфреда, как всегда, нашептывала ему что-то на ухо, а Альфред отвечал, как всегда:</w:t>
      </w:r>
    </w:p>
    <w:p w14:paraId="283DF6B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да ладно, женюсь на тебе, так уж и быть, коли тебе это в самом деле позарез надо, только спешить-то некуда…</w:t>
      </w:r>
    </w:p>
    <w:p w14:paraId="3E0D699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Хоть бы на будущий год, 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упрямо твердила Лина, и тогда Альфред, вздохнув еще более тяжко, чем Эмиль, запел про «Невесту льва». Эмиль слушал эту песню, сидя в столярной, и думал о том, как было бы здорово пойти с Альфредом на озеро.</w:t>
      </w:r>
    </w:p>
    <w:p w14:paraId="790FEA35" w14:textId="23996CE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Ясное дело,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пробурчал он себе под нос.</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мог бы спокойненько пройтись с Альфредом и искупаться, а потом снова залезть в столярку, раз мне так теперь захотелось…</w:t>
      </w:r>
    </w:p>
    <w:p w14:paraId="71BD4C2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бросился к двери и откинул крючок. Но что толку, если зловредная Лина заперла дверь на засов? Дверь не поддавалась, хотя Эмиль толкал ее изо всех сил. Тут Эмиль все понял. Он догадался, кто его запер.</w:t>
      </w:r>
    </w:p>
    <w:p w14:paraId="6D59A85C" w14:textId="061F857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я ей покажу,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пригрозил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Она у меня еще узнает. Она еще увидит!</w:t>
      </w:r>
    </w:p>
    <w:p w14:paraId="239CBFF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 огляделся по сторонам. В сарае начало темнеть. Однажды, после одной из своих самых отчаянных проделок, Эмиль убежал отсюда через окошко. Но после этого случая папа приколотил снаружи поперек окна доску, чтобы Эмиль не повторил своего номера, а то еще чего доброго свалится в крапиву, которая растет под окном. Папа явно заботился о своем мальчугане и не хотел, чтобы он обжегся крапивой.</w:t>
      </w:r>
    </w:p>
    <w:p w14:paraId="4F7C5764" w14:textId="76D7842A"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«Через окошко теперь нельзя,</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размышлял Эмиль,</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через дверь тоже. Звать на помощь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ни за что в жизни не стану! Как же мне отсюда выбраться?»</w:t>
      </w:r>
    </w:p>
    <w:p w14:paraId="420B3D6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 задумчиво уставился на открытый очаг. Очаг сложили в столярной, чтобы зимой там было тепло и чтобы папа мог, когда понадобится, развести огонь и растопить столярный клей.</w:t>
      </w:r>
    </w:p>
    <w:p w14:paraId="36CECDC4" w14:textId="443F919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Придется через трубу,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решил Эмиль и тут же забрался в очаг, где было полно золы, остававшейся с прошлой зимы. Зола ласково обволокла его босые ноги и забилась между пальцами.</w:t>
      </w:r>
    </w:p>
    <w:p w14:paraId="5EA95B4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заглянул в трубу и увидел кое-что интересное. В дымовом отверстии прямо над головой висел красный июльский месяц и глазел на него.</w:t>
      </w:r>
    </w:p>
    <w:p w14:paraId="62998F73" w14:textId="221FF81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Эй, ты, месяц!</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крикнул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Сейчас ты увидишь, как я умею лазать!</w:t>
      </w:r>
    </w:p>
    <w:p w14:paraId="3821093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упираясь в закопченные стенки трубы, он полез вверх.</w:t>
      </w:r>
    </w:p>
    <w:p w14:paraId="666B660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Если ты когда-нибудь лез по узкой трубе, ты знаешь, как это трудно и каким чумазым выбираешься оттуда. Только не подумай, что это остановило Эмиля.</w:t>
      </w:r>
    </w:p>
    <w:p w14:paraId="38B8B94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Ни о чем не подозревая, бедняжка Лина, сидя на крыльце людской, висла на шее у Альфреда. Но ведь Эмиль пообещал, что она еще кое-что увидит, и она в самом деле увидела. Подняв глаза, чтобы взглянуть на месяц, она в тот же миг закричала так, что крик ее разнесся по всей Лённеберге.</w:t>
      </w:r>
    </w:p>
    <w:p w14:paraId="5A2A584F" w14:textId="21A8CD8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Мюлинг!</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заорала Лина.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Мюлинг на трубе!</w:t>
      </w:r>
    </w:p>
    <w:p w14:paraId="258AA4A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Смоланде мюлингами называли привидения в обличье маленьких детей, и в старые времена их все очень боялись. Лина, верно, тоже наслушалась от Крёсы-Майи жутких историй про страшных мюлингов, которые могут привидеться людям, и поэтому так испуганно закричала, увидев на трубе одного из этих маленьких страшилищ с черным-пречерным лицом.</w:t>
      </w:r>
    </w:p>
    <w:p w14:paraId="64C6E6D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же, взглянув на мюлинга, только рассмеялся.</w:t>
      </w:r>
    </w:p>
    <w:p w14:paraId="38C940E9" w14:textId="3D91C18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Этого маленького мюлинга я знаю,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Давай-ка спускайся вниз, Эмиль!</w:t>
      </w:r>
    </w:p>
    <w:p w14:paraId="7D3C206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Выпрямившись во весь рост, в почерневшей от сажи рубашонке, Эмиль стоял на крыше, решительный, как полководец. Подняв к небу свой черный от сажи кулачок, он заорал так, что слова его разнеслись по всей Лённеберге:</w:t>
      </w:r>
    </w:p>
    <w:p w14:paraId="7DEBAE2C" w14:textId="06B3918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Сегодня вечером столярка будет разрушена, и я никогда больше не стану здесь сидеть!</w:t>
      </w:r>
    </w:p>
    <w:p w14:paraId="52740DB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подошел к стенке столярной и встал, раскинув руки, как раз под трубой, откуда вылез Эмиль.</w:t>
      </w:r>
    </w:p>
    <w:p w14:paraId="06C895D8" w14:textId="493F7C7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Прыгай,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пригласил он.</w:t>
      </w:r>
    </w:p>
    <w:p w14:paraId="524F53A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Эмиль прыгнул. Прямо в объятия Альфреда. И они пошли вдвоем на озеро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купаться. Эмилю это было просто необходимо.</w:t>
      </w:r>
    </w:p>
    <w:p w14:paraId="401B5982" w14:textId="48497AD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 жизни не видала такого мальчишки!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злющая-презлющая Лина, устраиваясь спать на своем диване.</w:t>
      </w:r>
    </w:p>
    <w:p w14:paraId="170301A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и Альфред купались в черной воде хуторского озера среди белых водяных лилий, а в небе висел красный, как фонарь, июльский месяц и светил им.</w:t>
      </w:r>
    </w:p>
    <w:p w14:paraId="459B995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Здорово, что мы вдвоем</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только мы с тобой! Ты и я,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p>
    <w:p w14:paraId="6C3DCEAF" w14:textId="7D5791A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 только мы с тобой!</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Ты и я,</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подтвердил Альфред.</w:t>
      </w:r>
    </w:p>
    <w:p w14:paraId="1A2EFF8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Наискосок через озеро пролегла широкая лунная дорожка, а берега окутала черная мгла. Наступила ночь, и вместе с ней пришел конец и дню двадцать восьмого июля.</w:t>
      </w:r>
    </w:p>
    <w:p w14:paraId="52F9A81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последовали новые дни, и что ни день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новые проделки Эмиля. Его мама столько писала в синюю тетрадь, что у нее даже рука заболела, и в конце концов тетрадь была исписана вдоль и поперек.</w:t>
      </w:r>
    </w:p>
    <w:p w14:paraId="523CD896" w14:textId="4EB34EA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Мне нужна новая тетрадь,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мама Эмиля.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Скоро в Виммербю ярмарка, и раз я все равно поеду в город, воспользуюсь случаем и куплю тетрадь.</w:t>
      </w:r>
    </w:p>
    <w:p w14:paraId="034DDA4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Так она и сделала. И очень кстати! А то как бы она описала все проделки Эмиля в день ярмарки!</w:t>
      </w:r>
    </w:p>
    <w:p w14:paraId="5CBB527F" w14:textId="60E62539"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i/>
          <w:iCs/>
          <w:color w:val="000000"/>
          <w:sz w:val="20"/>
          <w:szCs w:val="18"/>
          <w:lang w:val="ru-RU"/>
        </w:rPr>
        <w:t>«Памаги мне Бог с этим рибенком,</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писала она.</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Он пайдет далеко, если даживет до тех пор, когда павзраслеет.</w:t>
      </w:r>
    </w:p>
    <w:p w14:paraId="1958AC4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i/>
          <w:iCs/>
          <w:color w:val="000000"/>
          <w:sz w:val="20"/>
          <w:szCs w:val="18"/>
          <w:lang w:val="ru-RU"/>
        </w:rPr>
        <w:t>Правда, отец его в это ни верит».</w:t>
      </w:r>
    </w:p>
    <w:p w14:paraId="79D5FDF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папа Эмиля ошибся, а мама оказалась права. Эмиль, конечно, мало-помалу повзрослел, а потом стал председателем муниципалитета и самым славным парнем во всей Лённеберге.</w:t>
      </w:r>
    </w:p>
    <w:p w14:paraId="217D4606" w14:textId="43A95043" w:rsidR="00181882"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теперь расскажем по порядку о том, что случилось однажды на ярмарке в Виммербю, когда Эмиль был еще маленький.</w:t>
      </w:r>
    </w:p>
    <w:p w14:paraId="5178EEC9" w14:textId="77777777" w:rsidR="00D26E81"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47C4A37A" w14:textId="77777777" w:rsidR="00F116B1" w:rsidRPr="00D26E81" w:rsidRDefault="00F116B1" w:rsidP="00D26E81">
      <w:pPr>
        <w:suppressAutoHyphens/>
        <w:spacing w:after="0" w:line="240" w:lineRule="auto"/>
        <w:ind w:firstLine="283"/>
        <w:jc w:val="both"/>
        <w:rPr>
          <w:rFonts w:ascii="Verdana" w:eastAsia="Times New Roman" w:hAnsi="Verdana" w:cs="Times New Roman"/>
          <w:b/>
          <w:bCs/>
          <w:color w:val="000000"/>
          <w:sz w:val="20"/>
          <w:szCs w:val="27"/>
          <w:lang w:val="ru-RU"/>
        </w:rPr>
      </w:pPr>
      <w:bookmarkStart w:id="3" w:name="t7"/>
      <w:bookmarkEnd w:id="3"/>
    </w:p>
    <w:p w14:paraId="353AE1D0" w14:textId="77777777" w:rsidR="00F116B1" w:rsidRPr="00D26E81" w:rsidRDefault="00181882" w:rsidP="00D26E81">
      <w:pPr>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color w:val="000000"/>
          <w:sz w:val="20"/>
          <w:szCs w:val="27"/>
          <w:lang w:val="ru-RU"/>
        </w:rPr>
        <w:t>СРЕДА, 31 ОКТЯБРЯ</w:t>
      </w:r>
    </w:p>
    <w:p w14:paraId="5DF424BA" w14:textId="5DC04C45" w:rsidR="00181882" w:rsidRPr="00D26E81" w:rsidRDefault="00181882" w:rsidP="00D26E81">
      <w:pPr>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i/>
          <w:iCs/>
          <w:color w:val="000000"/>
          <w:sz w:val="20"/>
          <w:szCs w:val="27"/>
          <w:lang w:val="ru-RU"/>
        </w:rPr>
        <w:t>Как Эмиль добыл коня и перепугал насмерть фру Петрель и всех жителей Виммербю</w:t>
      </w:r>
    </w:p>
    <w:p w14:paraId="1DF463E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7A31D785" w14:textId="466864DF"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Каждый год в последнюю среду октября в Виммербю бывала ярмарка. И уж поверьте мне, с самого раннего утра до позднего вечера в городке не прекращалась веселая сутолока и царило праздничное оживление. Жители Лённеберги и окрестных приходов все до одного спешили на ярмарку, кто за чем: продать быков, купить свиней, выменять лошадей, встретиться со знакомыми, присмотреть жениха, полакомиться мятными леденцами, сплясать шоттис</w:t>
      </w:r>
      <w:bookmarkStart w:id="4" w:name="r9"/>
      <w:bookmarkEnd w:id="4"/>
      <w:r w:rsidR="0005401F" w:rsidRPr="0005401F">
        <w:rPr>
          <w:rStyle w:val="FootnoteReference"/>
          <w:rFonts w:ascii="Verdana" w:eastAsia="Times New Roman" w:hAnsi="Verdana" w:cs="Times New Roman"/>
          <w:color w:val="000000"/>
          <w:sz w:val="20"/>
          <w:szCs w:val="18"/>
          <w:lang w:val="ru-RU"/>
        </w:rPr>
        <w:footnoteReference w:id="3"/>
      </w:r>
      <w:r w:rsidRPr="00D26E81">
        <w:rPr>
          <w:rFonts w:ascii="Verdana" w:eastAsia="Times New Roman" w:hAnsi="Verdana" w:cs="Times New Roman"/>
          <w:color w:val="000000"/>
          <w:sz w:val="20"/>
          <w:szCs w:val="18"/>
          <w:lang w:val="ru-RU"/>
        </w:rPr>
        <w:t>, ввязаться в драку и вообще развлечься каждый на свой лад.</w:t>
      </w:r>
    </w:p>
    <w:p w14:paraId="1CD05A9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Однажды мама Эмиля, которой хотелось узнать, сметлива ли ее служанка, спросила Лину, может ли она перечислить самые крупные праздники в году. И Лина ответила:</w:t>
      </w:r>
    </w:p>
    <w:p w14:paraId="010E30A2" w14:textId="0031466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Сдается мне, это</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Рождество, Пасха да ярмарка в Виммербю!</w:t>
      </w:r>
    </w:p>
    <w:p w14:paraId="09A8538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Теперь ты понимаешь, почему каждый спешил в Виммербю именно тридцать первого октября. В пять утра, когда на дворе еще стояла кромешная тьма, Альфред впряг Маркуса и Юллан в большую повозку, и все обитатели Каттхульта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 xml:space="preserve">папа и </w:t>
      </w:r>
      <w:r w:rsidRPr="00D26E81">
        <w:rPr>
          <w:rFonts w:ascii="Verdana" w:eastAsia="Times New Roman" w:hAnsi="Verdana" w:cs="Times New Roman"/>
          <w:color w:val="000000"/>
          <w:sz w:val="20"/>
          <w:szCs w:val="18"/>
          <w:lang w:val="ru-RU"/>
        </w:rPr>
        <w:lastRenderedPageBreak/>
        <w:t>мама Эмиля, Альфред и Лина, Эмиль и маленькая Ида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отправились в путь. Лишь Крёса-Майя осталась дома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присматривать за скотиной.</w:t>
      </w:r>
    </w:p>
    <w:p w14:paraId="135A3D21" w14:textId="199933F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Бедная Крёса-Майя, неужто тебе не хочется съездить на ярмарку?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добряк Альфред.</w:t>
      </w:r>
    </w:p>
    <w:p w14:paraId="07E7DF4A" w14:textId="53E4F69C"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Я пока что еще в своем уме,</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ответила Крёса-Майя.</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Это нынче-то ехать, когда прилетит большая комета? Нет уж, спасибо, я хочу помереть дома, в Лённеберге, где мне каждый камень знаком.</w:t>
      </w:r>
    </w:p>
    <w:p w14:paraId="656DCFD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Дело в том, что в последнее время жители Смоланда ждали появления огромной кометы, и в городской газете оповестили, что как раз тридцать первого октября и прилетит дымящаяся комета.</w:t>
      </w:r>
    </w:p>
    <w:p w14:paraId="40CC5FC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Возможно, она упадет с такой силой, что наша Земля разлетится на тысячи кусочков.</w:t>
      </w:r>
    </w:p>
    <w:p w14:paraId="7ED092E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Ты, верно, не знаешь, что это за штука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комета, да и я не очень-то в этом смыслю, но кажется, это отколовшаяся часть звезды, которая несется в пространстве неведомо куда. Все жители Смоланда до смерти боялись кометы, которая ни с того ни с сего могла расколоть Землю и положить конец всякому веселью.</w:t>
      </w:r>
    </w:p>
    <w:p w14:paraId="5B112D41" w14:textId="22A0C18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Чего тут гадать, эта дрянь упадет точно в день ярмарки в Виммербю!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 сердцах сказала Лина.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Ну да пускай, лишь бы не принесло ее раньше, до того, как мы успеем вернуться домой!</w:t>
      </w:r>
    </w:p>
    <w:p w14:paraId="3D01F4C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Она таинственно ухмыльнулась и подтолкнула локтем Альфреда, сидевшего рядом с ней на заднем сиденье. Лина многого ждала от этого дня.</w:t>
      </w:r>
    </w:p>
    <w:p w14:paraId="0F191C5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Впереди разместились мама и папа Эмиля. На коленях у них пристроились маленькая Ида и Эмиль. Угадай, кто правил? Сам Эмиль. Я и забыла рассказать, каким знатным конюхом и кучером был Эмиль. Альфред обучил его всему, что только можно знать о лошадях. Вот Эмиль и поднаторел в этом деле как никто другой в Лённеберге, и обходился с лошадьми половчее самого Альфреда. Теперь он сидел на коленях у отца и правил как заправский кучер. В самом деле, этот парень умел держать вожжи в руках!</w:t>
      </w:r>
    </w:p>
    <w:p w14:paraId="515FF99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Ночью прошел дождь, а утром туманная осенняя мгла плотной пеленой окутала Лённебергу и весь Смоланд. Над верхушками деревьев еще не забрезжил рассвет, и лес вдоль дороги, по которой ехали обитатели Каттхульта, стоял мрачный, отяжелевший от дождя. Однако никто не унывал, а Маркус и Юллан бежали так резво, что только комья размокшей глины летели из-под копыт.</w:t>
      </w:r>
    </w:p>
    <w:p w14:paraId="69F7B9A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Юллан, пожалуй, не очень-то радовалась. Это была старая, заезженная кобыла, которая охотнее дремала бы у себя в стойле. Эмиль давно приставал к отцу, чтобы тот купил молодого жеребца в пару Маркусу. И вот теперь, думал Эмиль, настал долгожданный час, ведь они едут на ярмарку.</w:t>
      </w:r>
    </w:p>
    <w:p w14:paraId="337C68E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отец сказал:</w:t>
      </w:r>
    </w:p>
    <w:p w14:paraId="0EBFE8F9" w14:textId="46D0C4B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Ты, верно, думаешь, у меня денег куры не клюют. Как бы не так! Старушке Юллан еще придется побегать в одной упряжке с Маркусом не один годок. Ничего не попишешь!</w:t>
      </w:r>
    </w:p>
    <w:p w14:paraId="73594C8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право же, Юллан не отставала. Она терпеливо трусила рысцой по холмам, и Эмиль, который любил старую добрую лошадь, пел, как всегда, когда хотел ее немножко подбодрить:</w:t>
      </w:r>
    </w:p>
    <w:p w14:paraId="43D9E07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Кобылка чуть трусит рысцой.</w:t>
      </w:r>
    </w:p>
    <w:p w14:paraId="1884EDC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Совсем плоха, совсем стара.</w:t>
      </w:r>
    </w:p>
    <w:p w14:paraId="3EA3B0A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Ну не беда! Ну не беда!</w:t>
      </w:r>
    </w:p>
    <w:p w14:paraId="28BC048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Пусть только довезет меня!</w:t>
      </w:r>
    </w:p>
    <w:p w14:paraId="50077CE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Поклажа, чай, невелика!</w:t>
      </w:r>
    </w:p>
    <w:p w14:paraId="550083E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4A50528F" w14:textId="34CDC4B8"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Наконец хуторяне добрались до Виммербю. Подыскав удобное местечко для Маркуса и Юллан неподалеку от ярмарки, все отправились по своим делам. Мама Эмиля с маленькой Идой, ухватившейся за ее подол, пошла купить синюю тетрадь да продать шерсть и яйца, которые привезла на ярмарку. Лина тотчас потянула Альфреда в кондитерскую выпить кофейку; ей и в самом деле удалось утащить его с собой, хотя он отчаянно сопротивлялся, потому что ему очень хотелось пойти вместе с Эмилем и его папой на ярмарку.</w:t>
      </w:r>
    </w:p>
    <w:p w14:paraId="784CA5B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 xml:space="preserve">Если ты когда-нибудь бывал в Виммербю в базарный день, то знаешь, что такое ярмарка. Ты знаешь, что именно там идет купля-продажа коров и лошадей. Вот и </w:t>
      </w:r>
      <w:r w:rsidRPr="00D26E81">
        <w:rPr>
          <w:rFonts w:ascii="Verdana" w:eastAsia="Times New Roman" w:hAnsi="Verdana" w:cs="Times New Roman"/>
          <w:color w:val="000000"/>
          <w:sz w:val="20"/>
          <w:szCs w:val="18"/>
          <w:lang w:val="ru-RU"/>
        </w:rPr>
        <w:lastRenderedPageBreak/>
        <w:t>сейчас на зеленом выгоне уже вовсю шла бойкая торговля. Эмилю понадобилось туда позарез. А его папа, хоть и не собирался ничего покупать, тоже был не прочь посмотреть, как там и что.</w:t>
      </w:r>
    </w:p>
    <w:p w14:paraId="4FDF0EF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забудь, что мы приглашены на обед к фру Петрель ровно в полдень!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крикнула напоследок мама и скрылась в толпе вместе с маленькой Идой.</w:t>
      </w:r>
    </w:p>
    <w:p w14:paraId="28510E07" w14:textId="3B4E385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Зря беспокоишься, уж о</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таком</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color w:val="000000"/>
          <w:sz w:val="20"/>
          <w:szCs w:val="18"/>
          <w:lang w:val="ru-RU"/>
        </w:rPr>
        <w:t>деле я не забуду,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папа и отправился вместе с Эмилем.</w:t>
      </w:r>
    </w:p>
    <w:p w14:paraId="4893E08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 прошло и пяти минут, как Эмиль увидел на выгоне прекрасного коня! Как раз о таком он и мечтал. Сердце его заколотилось так сильно, как никогда в жизни. Вот это конь! Красавец-трехлетка буланой масти! Конь стоял на привязи и доверчиво смотрел на Эмиля, словно надеясь, что мальчик купит его. А Эмилю только этого и хотелось. О, как ему хотелось купить этого коня! Он оглянулся и поискал глазами отца, собираясь завопить так, чтобы отец,</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хочет не хочет</w:t>
      </w:r>
      <w:r w:rsidRPr="00D26E81">
        <w:rPr>
          <w:rFonts w:ascii="Verdana" w:eastAsia="Times New Roman" w:hAnsi="Verdana" w:cs="Times New Roman"/>
          <w:color w:val="000000"/>
          <w:sz w:val="20"/>
          <w:szCs w:val="18"/>
          <w:lang w:val="ru-RU"/>
        </w:rPr>
        <w:t>, купил бы коня. Но вот беда: отец исчез! Его угораздило затеряться в толчее среди крестьян, которые шумели, орали и смеялись, среди лошадей, которые ржали и били копытами, среди быков и коров, которые ревели и мычали на все голоса в этой сумятице.</w:t>
      </w:r>
    </w:p>
    <w:p w14:paraId="6C18BD61" w14:textId="72B9EACC"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вечно так,</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с горечью думал Эмиль.</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Стоит взять отца с собой, как он сразу куда-то запропастится».</w:t>
      </w:r>
    </w:p>
    <w:p w14:paraId="77494C2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дело было спешное. Появился какой-то дюжий верзила-барышник из Молиллы и уставился на коня Эмиля.</w:t>
      </w:r>
    </w:p>
    <w:p w14:paraId="415B5706"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Сколько хочешь за него?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барышник хозяина коня, щуплого бледного крестьянина с хутора Туна.</w:t>
      </w:r>
    </w:p>
    <w:p w14:paraId="373AB350" w14:textId="6826531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Триста крон,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крестьянин из Туны, а у Эмиля даже похолодело в животе, когда он услыхал такую цену. Он знал, что выжать триста крон из отца не легче, чем добыть их у скалистого утеса, это уж точно.</w:t>
      </w:r>
    </w:p>
    <w:p w14:paraId="61FDC46D" w14:textId="0E55179E"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«Надо все-таки попытаться»,</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подумал Эмиль, потому что мальчишки упрямее его не было не только во всей Лённеберге, но и во всем Смоланде. И он ринулся в толпу</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разыскивать отца. Он сновал туда-сюда, все больше распаляясь и злясь. Он хватал и тянул за полы незнакомых крестьян, которые со спины походили на его отца. Но когда они оборачивались, то оказывались совсем чужими людьми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либо из Сёдрави, либо из Локневи. Не было только Антона Свенссона с хутора Каттхульт Лённебергского прихода.</w:t>
      </w:r>
    </w:p>
    <w:p w14:paraId="45B7DC6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не подумай, что это обескуражило Эмиля! Он приметил врытый среди ярмарки невысокий флагшток, мигом вскарабкался наверх, чтобы быть на виду у всех, и закричал что было мочи:</w:t>
      </w:r>
    </w:p>
    <w:p w14:paraId="4FCFAF6B" w14:textId="398EB53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Эй, люди, знает кто-нибудь из вас меня?! Мой отец где-то потерялся!</w:t>
      </w:r>
    </w:p>
    <w:p w14:paraId="6D89842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же он увидел, как внизу под ним толпа крестьян, коров и лошадей всколыхнулась, словно там прорубили просеку, по которой кто-то сломя голову несся прямо к флагштоку. Ясное дело, это был его отец.</w:t>
      </w:r>
    </w:p>
    <w:p w14:paraId="1BC4308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Антон Свенссон стряхнул сынишку с шеста, будто спелое яблоко с дерева, и схватил за ухо.</w:t>
      </w:r>
    </w:p>
    <w:p w14:paraId="56892BBE" w14:textId="50876B5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Ах ты, неслух!</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заорал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Где ты пропадал? Как ни пойдешь с тобой, вечно ты потеряешься!</w:t>
      </w:r>
    </w:p>
    <w:p w14:paraId="743C13F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Эмилю некогда было препираться с отцом.</w:t>
      </w:r>
    </w:p>
    <w:p w14:paraId="6B326A63" w14:textId="3FD813C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Идем!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Ты должен посмотреть коня.</w:t>
      </w:r>
    </w:p>
    <w:p w14:paraId="082857A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Отец Эмиля и впрямь увидел коня, только тот был уже продан. Вот невезенье! Эмиль с отцом подоспели как раз в ту минуту, когда барышник из Молиллы раскрыл кошелек, вытащил три сотенных и сунул их в руку крестьянину из Туны.</w:t>
      </w:r>
    </w:p>
    <w:p w14:paraId="421C283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разревелся.</w:t>
      </w:r>
    </w:p>
    <w:p w14:paraId="2E954AF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Конь-то смирный?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барышник.</w:t>
      </w:r>
    </w:p>
    <w:p w14:paraId="615154A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Куда какой смирный,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крестьянин из Туны. Но при этом он покосился в сторону и, казалось, думал совсем о другом.</w:t>
      </w:r>
    </w:p>
    <w:p w14:paraId="7937B338" w14:textId="08296CC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 вижу, конь-то еще не подкован,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барышник,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придется его подковать, прежде чем ехать…</w:t>
      </w:r>
    </w:p>
    <w:p w14:paraId="36C7F0E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залился горючими слезами, и отцу стало жаль своего бедного мальчика.</w:t>
      </w:r>
    </w:p>
    <w:p w14:paraId="742C5370" w14:textId="2F72387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реви,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произнес он и решительно тряхнул головой.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Мы с тобой купим кулек мятных леденцов, была не была…</w:t>
      </w:r>
    </w:p>
    <w:p w14:paraId="3FCA391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 xml:space="preserve">Он повел Эмиля на базар, где в палатках сидели торговки карамелью, и купил ему полосатых леденцов на десять эре. Потом он встретил знакомого крестьянина из </w:t>
      </w:r>
      <w:r w:rsidRPr="00D26E81">
        <w:rPr>
          <w:rFonts w:ascii="Verdana" w:eastAsia="Times New Roman" w:hAnsi="Verdana" w:cs="Times New Roman"/>
          <w:color w:val="000000"/>
          <w:sz w:val="20"/>
          <w:szCs w:val="18"/>
          <w:lang w:val="ru-RU"/>
        </w:rPr>
        <w:lastRenderedPageBreak/>
        <w:t>Лённеберги, разговорился с ним и забыл про Эмиля. А Эмиль, набив рот леденцами, со слезами на глазах все еще думал о коне. Вдруг он увидел Альфреда. На руке у него повисла Лина. У бедного Альфреда был усталый вид, да и немудрено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ведь Лина семнадцать раз провела его мимо лавки золотых дел мастера, пытаясь затащить туда, чтобы Альфред купил ей наконец обручальное кольцо.</w:t>
      </w:r>
    </w:p>
    <w:p w14:paraId="397DA0EC" w14:textId="4BFC09E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не упирайся я обеими ногами,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гордо воскликнул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еще неизвестно, чем бы это кончилось!</w:t>
      </w:r>
    </w:p>
    <w:p w14:paraId="23FD67F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Понятно, увидев Эмиля, он обрадовался. Эмиль тотчас рассказал ему про коня, и они посетовали, что у них в Каттхульте никогда не будет такого красавца. А потом Альфред купил у гончара Эмилю глиняную кукушку.</w:t>
      </w:r>
    </w:p>
    <w:p w14:paraId="3F3C510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Это тебе от меня на память о ярмарке,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Альфред, и на душе у Эмиля чуть полегчало.</w:t>
      </w:r>
    </w:p>
    <w:p w14:paraId="5B2DFCA8" w14:textId="07FDC89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Небось свистульки покупаешь,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упрекнула Лина.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Когда же наконец заявится эта комета? Сдается мне, ей давно бы пора прилететь.</w:t>
      </w:r>
    </w:p>
    <w:p w14:paraId="0E42967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никакой кометы не было видно. Часы на площади еще не пробили полдень, так что комете спешить было незачем.</w:t>
      </w:r>
    </w:p>
    <w:p w14:paraId="78974BD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вот Альфреду и Лине пришло время кормить лошадей, да заодно и самим перекусить. Съестные припасы лежали в повозке. Эмиль увязался было за Альфредом и Линой, но вспомнил, что его с мамой, папой и сестренкой пригласила на обед к двенадцати часам фру Петрель, и стал глазеть по сторонам. Где же отец? Хочешь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верь, хочешь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нет, отец</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снова</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исчез! Он ухитрился затеряться среди всего этого ярмарочного люда: лоточниц, гончаров, корзинщиков, щеточников, торговцев воздушными шарами, шарманщиков и прочих завсегдатаев ярмарки.</w:t>
      </w:r>
    </w:p>
    <w:p w14:paraId="4B1D5BB7" w14:textId="5F4469A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Видали такого непоседу,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пробормотал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 другой раз поеду в город</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пусть остается дома, сил моих больше нет.</w:t>
      </w:r>
    </w:p>
    <w:p w14:paraId="40545BB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Однако Эмиль не очень огорчился, что его отец куда-то пропал. Эмиль уже бывал в городе и примерно знал, где живет фру Петрель. У нее был красивый белый домик с застекленной верандой в конце улицы Стургатан, и Эмиль решил, что его найти совсем не трудно.</w:t>
      </w:r>
    </w:p>
    <w:p w14:paraId="2B7AE06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Фру Петрель была одной из самых знатных горожанок Виммербю, и нельзя не удивиться, почему это она пригласила к себе в гости наших хуторян. Уж наверно не потому, что мама Эмиля всегда привозила ей свою знаменитую колбасу, ведь никто еще не потерял разум из-за колбасы. Нет, просто фру Петрель частенько заезжала в гости в Каттхульт. На праздник сбора вишен, на праздник ловли раков, на праздник сыра и прочие торжества. Там ее угощали колбасой и копченой грудинкой, телячьими фрикадельками и котлетами, омлетами, запеченным угрем и другими яствами. Но ведь нельзя только вечно ездить в гости, иной раз надо и к себе пригласить, считала фру Петрель.</w:t>
      </w:r>
    </w:p>
    <w:p w14:paraId="7A983CF6" w14:textId="23FFBE6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Должна же все-таки быть на свете справедливость,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 и пригласила к себе в гости хозяев Каттхульта к двенадцати часам в тот самый день, когда они все равно приедут в город на ярмарку и можно будет их накормить подогретым рыбным пудингом и черничным киселем. Сама же фру Петрель еще в одиннадцать часов съела всего-навсего телячье филе и большой кусок марципанового торта, поскольку рыбного пудинга у нее было в обрез. В самом деле, некрасиво, если она будет сидеть и уплетать пудинг, а гости останутся голодными. Нет, этого она не может допустить!</w:t>
      </w:r>
    </w:p>
    <w:p w14:paraId="6554D0D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вот гости расселись вокруг стола на застекленной веранде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папа Эмиля, мама Эмиля и маленькая Ида.</w:t>
      </w:r>
    </w:p>
    <w:p w14:paraId="4A2F36D3" w14:textId="01DD731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за непослушный мальчишка, легче уследить за горстью блох, чем за ним,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блохи и те не так быстро исчезают,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папа Эмиля.</w:t>
      </w:r>
    </w:p>
    <w:p w14:paraId="1057149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Речь, конечно, шла об Эмиле.</w:t>
      </w:r>
    </w:p>
    <w:p w14:paraId="77BED4A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хотела было побежать на поиски сынишки, но папа принялся уверять ее, что он уже искал его повсюду.</w:t>
      </w:r>
    </w:p>
    <w:p w14:paraId="7ED9D2B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вмешалась фру Петрель:</w:t>
      </w:r>
    </w:p>
    <w:p w14:paraId="50D946FE" w14:textId="0575F24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сомневаюсь, что Эмиль сам отыщет сюда дорогу.</w:t>
      </w:r>
    </w:p>
    <w:p w14:paraId="3A85556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Фру Петрель была права. В эту самую минуту в воротах ее дома показался Эмиль. Но тут он увидел такое, от чего замер на месте.</w:t>
      </w:r>
    </w:p>
    <w:p w14:paraId="3361C61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 xml:space="preserve">По соседству с фру Петрель, в доме, выкрашенном в красный цвет и окруженном садом, жил бургомистр. А в саду, под яблонями, ковылял на высоких ходулях сын </w:t>
      </w:r>
      <w:r w:rsidRPr="00D26E81">
        <w:rPr>
          <w:rFonts w:ascii="Verdana" w:eastAsia="Times New Roman" w:hAnsi="Verdana" w:cs="Times New Roman"/>
          <w:color w:val="000000"/>
          <w:sz w:val="20"/>
          <w:szCs w:val="18"/>
          <w:lang w:val="ru-RU"/>
        </w:rPr>
        <w:lastRenderedPageBreak/>
        <w:t>бургомистра Готфрид. Он тоже покосился на Эмиля и тотчас полетел кубарем в куст сирени. Если ты когда-нибудь ходил на ходулях, то поймешь, почему так случилось,</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нелегко сохранять равновесие на длиннющих палках с прибитыми к ним лишь маленькими дощечками для ног. Готфрид мгновенно высунул нос из куста и уставился на Эмиля. Когда встречаются двое мальчишек одинакового норова, то в глазах обоих словно зажигаются огоньки. Готфрид и Эмиль осмотрели друг друга с ног до головы и молча улыбнулись.</w:t>
      </w:r>
    </w:p>
    <w:p w14:paraId="5A440E60"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Мне бы такую кепчонку, как у тебя,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Готфрид.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Дай поносить!</w:t>
      </w:r>
    </w:p>
    <w:p w14:paraId="2CCA54DE" w14:textId="7FE84FF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но могу поменяться на твои ходули.</w:t>
      </w:r>
    </w:p>
    <w:p w14:paraId="21AA4BA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Такой обмен показался Готфриду стоящим.</w:t>
      </w:r>
    </w:p>
    <w:p w14:paraId="2015911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Только вряд ли у тебя получится,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p>
    <w:p w14:paraId="4E962D84" w14:textId="766BDDC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Посмотрим!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Эмиль.</w:t>
      </w:r>
    </w:p>
    <w:p w14:paraId="725D098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оказался проворнее, чем предполагал Готфрид. Он мигом вскочил на ходули и быстро заковылял среди яблонь. Про обед у фру Петрель он начисто забыл.</w:t>
      </w:r>
    </w:p>
    <w:p w14:paraId="4537BB2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на застекленной веранде хуторяне угощались рыбным пудингом. Скоро с ним было покончено, и настал черед черничного киселя. Его-то было вволю: посреди стола возвышалась налитая до краев громадная фарфоровая миска.</w:t>
      </w:r>
    </w:p>
    <w:p w14:paraId="36A1D1CC" w14:textId="06137F5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Ешьте, ешьте,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угощала фру Петрель,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надеюсь, аппетит у вас хороший.</w:t>
      </w:r>
    </w:p>
    <w:p w14:paraId="5A1AB88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 нее самой никакого аппетита не было, и она не притронулась к киселю, зато болтала без умолку. Говорила она, ясное дело, об огромной комете, потому что в тот день все в Виммербю только о ней и толковали.</w:t>
      </w:r>
    </w:p>
    <w:p w14:paraId="5DC622DD"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Это ужасно!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воскликнула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Из-за какой-то кометы все должно полететь в тартарары!</w:t>
      </w:r>
    </w:p>
    <w:p w14:paraId="4CFFAB7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Кто знает, может, этот кисель</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последнее, что ешь в жизни,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мама Эмиля, и папа Эмиля поспешно протянул тарелку фру Петрель.</w:t>
      </w:r>
    </w:p>
    <w:p w14:paraId="330E3BD0" w14:textId="0761813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Налейте, пожалуйста, еще,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попросил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 ровен час…</w:t>
      </w:r>
    </w:p>
    <w:p w14:paraId="79FC3F2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прежде чем фру Петрель успела подлить ему киселя, случилось нечто невероятное. Послышался звон разбитого стекла, раздался крик, что-то с грохотом влетело через широкое окно, и по веранде пронесся вихрь из осколков стекла и брызг черничного киселя.</w:t>
      </w:r>
    </w:p>
    <w:p w14:paraId="1D433FBC" w14:textId="5D10E1E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Комета!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закричала фру Петрель и без чувств рухнула на пол.</w:t>
      </w:r>
    </w:p>
    <w:p w14:paraId="37F0C74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Нет, это была не комета, а всего-навсего Эмиль, который, словно пушечное ядро, влетел в окно и угодил головой в фарфоровую миску, откуда фонтаном брызнул кисель.</w:t>
      </w:r>
    </w:p>
    <w:p w14:paraId="7EA68D6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Что тут началось на веранде! Мама Эмиля голосила, папа орал, маленькая Ида плакала. Только фру Петрель была совершенно спокойна, так как лежала на полу в глубоком обмороке.</w:t>
      </w:r>
    </w:p>
    <w:p w14:paraId="09E479C7" w14:textId="568B7D7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Быстрее на кухню за холодной водой!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скомандовал папа Эмиля.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Надо намочить ей лоб!</w:t>
      </w:r>
    </w:p>
    <w:p w14:paraId="302EF39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Мама опрометью бросилась на кухню, а папа побежал следом</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поторопить ее. Эмиль осторожно вытащил голову из миски. Лицо у него стало синим-пресиним.</w:t>
      </w:r>
    </w:p>
    <w:p w14:paraId="03B3767D" w14:textId="1442B3C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чего ты всегда так торопишься на обед?!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упрекнула брата маленькая Ида.</w:t>
      </w:r>
    </w:p>
    <w:p w14:paraId="2818217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ничего не ответил.</w:t>
      </w:r>
    </w:p>
    <w:p w14:paraId="1251F6DA" w14:textId="40C899B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i/>
          <w:iCs/>
          <w:color w:val="000000"/>
          <w:sz w:val="20"/>
          <w:szCs w:val="18"/>
          <w:lang w:val="ru-RU"/>
        </w:rPr>
        <w:t>Готфрид прав,</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вздохнул он.</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color w:val="000000"/>
          <w:sz w:val="20"/>
          <w:szCs w:val="18"/>
          <w:lang w:val="ru-RU"/>
        </w:rPr>
        <w:t>—</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На ходулях через забор не перелезть. Это уж точно.</w:t>
      </w:r>
    </w:p>
    <w:p w14:paraId="0C7799C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он увидел на полу несчастную фру Петрель, и ему стало жаль ее.</w:t>
      </w:r>
    </w:p>
    <w:p w14:paraId="27682ED2" w14:textId="6353E64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же это они так долго не несут воду?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пробурчал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Надо поторопиться.</w:t>
      </w:r>
    </w:p>
    <w:p w14:paraId="71DE719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не долго раздумывал. Он быстрехонько схватил миску с остатками черничного киселя и выплеснул их прямо в лицо фру Петрель. Хочешь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верь, хочешь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нет, это сразу помогло!</w:t>
      </w:r>
    </w:p>
    <w:p w14:paraId="36E0DC4A" w14:textId="7DB89028"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Буль-буль…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Фру Петрель очнулась и мгновенно вскочила на ноги.</w:t>
      </w:r>
    </w:p>
    <w:p w14:paraId="2CC83F5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как хорошо варить</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много</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черничного киселя,</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чтобы хватило</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и на случай беды!</w:t>
      </w:r>
    </w:p>
    <w:p w14:paraId="39E16001" w14:textId="193338D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 ее уже вылечил,</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похвастался Эмиль, когда мама и папа примчались наконец из кухни с водой.</w:t>
      </w:r>
    </w:p>
    <w:p w14:paraId="2A44256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папа сумрачно посмотрел на него и сказал:</w:t>
      </w:r>
    </w:p>
    <w:p w14:paraId="537C72BC" w14:textId="135C917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я знаю, кто будет лечиться в столярке, как только мы вернемся домой.</w:t>
      </w:r>
    </w:p>
    <w:p w14:paraId="288E7AA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У фру Петрель все еще кружилась голова, и лицо у нее было такое же синее, как у Эмиля. Но мама Эмиля, умелая и проворная хозяйка, тотчас уложила ее на диван и схватила щетку.</w:t>
      </w:r>
    </w:p>
    <w:p w14:paraId="3C2A777B"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Надо навести порядок,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 и принялась орудовать щеткой: сначала она отмыла фру Петрель, потом Эмиля и напоследок пол на веранде. Вскоре нигде не осталось никаких следов черничного киселя, кроме маленького синего пятнышка за ухом Эмиля. Потом мама вымела осколки стекла, а папа побежал к стекольщику за новым оконным стеклом, которое он мигом вставил вместо разбитого. Эмиль хотел было ему помочь, но отец даже близко не подпустил его к оконной раме.</w:t>
      </w:r>
    </w:p>
    <w:p w14:paraId="416C3532" w14:textId="4436742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Отойди-ка отсюда!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прошипел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Сгинь с глаз моих и не возвращайся до самого отъезда!</w:t>
      </w:r>
    </w:p>
    <w:p w14:paraId="1452F38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был не против того, чтобы сгинуть. Ему хотелось еще немного поболтать с Готфридом. Но от голода у него сосало под ложечкой. За весь день ему перепал лишь глоточек черничного киселя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разок он успел хлебнуть, когда нырнул в миску.</w:t>
      </w:r>
    </w:p>
    <w:p w14:paraId="7D9A8C3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ли у тебя чего-нибудь пожевать?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он Готфрида, который по-прежнему торчал в бургомистровом саду возле забора.</w:t>
      </w:r>
    </w:p>
    <w:p w14:paraId="447E872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Жуй сколько хочешь,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Готфрид.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Моему папаше сегодня стукнуло пятьдесят, вечером у нас будет пир, и кладовки прямо ломятся от всякой всячины.</w:t>
      </w:r>
    </w:p>
    <w:p w14:paraId="371ABDA2" w14:textId="45135FA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Вот здорово!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обрадовался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Дай попробую, недосол у вас или пересол.</w:t>
      </w:r>
    </w:p>
    <w:p w14:paraId="78A509A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Готфрид не мешкая отправился на бургомистрову кухню и вернулся с тарелкой, полной всякой вкуснятины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сосисок, котлет, пирожков. Готфрид и Эмиль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даром что по разные стороны забора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мигом все съели. Эмиль опять был всем доволен. Но его спокойствие длилось только до тех пор, пока Готфрид не проговорился:</w:t>
      </w:r>
    </w:p>
    <w:p w14:paraId="7F4758D5" w14:textId="6E711FF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сегодня вечером у нас будет фейерверк, какого в Виммербю еще не бывало.</w:t>
      </w:r>
    </w:p>
    <w:p w14:paraId="6F27D258" w14:textId="4669E5CC"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За всю свою разнесчастную жизнь Эмиль не видел ни одного фейерверка,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жители Лённеберги не позволяли себе таких безумств. И теперь он очень огорчился: ведь ему не придется увидеть великолепный фейерверк, потому что надо засветло отправляться обратно в Каттхульт.</w:t>
      </w:r>
    </w:p>
    <w:p w14:paraId="65BD7A9E" w14:textId="3F1FFBAA"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вздохнул. Если пораскинуть мозгами, какой все-таки неудачный этот ярмарочный день! Ни коня, ни фейерверка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одни беды да напасти, к тому же дома его ожидает столярка.</w:t>
      </w:r>
    </w:p>
    <w:p w14:paraId="3115FAF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мрачно попрощался с Готфридом и пошел разыскивать Альфреда, своего друга и утешителя во всех бедах.</w:t>
      </w:r>
    </w:p>
    <w:p w14:paraId="334950A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Только где теперь найдешь Альфреда на улицах, запруженных толпами крестьян, приехавших на ярмарку, да еще вперемешку с горожанами из Виммербю? Отыскать Альфреда в этой толчее оказалось делом нелегким. Эмиль затратил на поиски своего друга несколько часов и за это время успел немало напроказить. Но эти проделки не попали в синюю тетрадь, так как о них никто никогда не узнал… Альфреда он так и не нашел.</w:t>
      </w:r>
    </w:p>
    <w:p w14:paraId="1EA74992" w14:textId="188DE79D"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октябре темнеет рано. Скоро начнет смеркаться, скоро кончится, навсегда канет в вечность этот ярмарочный день. Крестьяне уже собрались разъезжаться, да и горожанам из Виммербю, пожалуй, пора было по домам. Но напоследок всем хотелось еще посмеяться, поболтать, покричать, пошуметь, и на улицах царило веселое оживление. Еще бы, ведь день-то необычный! И ярмарка, и день рождения бургомистра, и кто знает, может, последний день жизни на Земле, если и в самом деле прилетит эта дымящаяся комета. Понятно, что все чувствовали себя не в своей тарелке, толпясь на улицах и не зная, чего ждать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радости или беды. Когда люди одновременно и боятся и радуются, то они утрачивают чувство меры. Поэтому сутолока на улицах не уменьшалась и веселье не стихало, а в домах царили тишина и покой: в них остались лишь кошки да дряхлые старушки, нянчившие внучат.</w:t>
      </w:r>
    </w:p>
    <w:p w14:paraId="12BE1D0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Если тебе случалось бродить по маленькому городку вроде Виммербю, а может, и в день ярмарки, и в сумерки, ты знаешь, как весело шагать по улочкам, мощенным булыжником, и разглядывать в окнах домиков бабушек, их внучат и кошек. А как бьется сердце, когда крадешься темным переулком, заходишь в чужие ворота, на темный двор, забитый крестьянскими телегами, между которыми толкутся крестьяне и пьют пиво, перед тем как запрячь лошадей и отправиться восвояси по хуторам.</w:t>
      </w:r>
    </w:p>
    <w:p w14:paraId="226CC88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Для Эмиля прогулка была тоже веселой и увлекательной. Скоро он позабыл о своих недавних горестях и уже не сомневался, что рано или поздно найдет Альфреда. Так оно и вышло, только сперва он нашел нечто совсем другое.</w:t>
      </w:r>
    </w:p>
    <w:p w14:paraId="6717823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Шагая по узенькой окраинной улочке, он неожиданно услыхал невообразимый шум, доносившийся со двора. Кричали и ругались крестьяне, отчаянно ржала лошадь. Эмиль тотчас шмыгнул в ворота, желая узнать, что там происходит. Его глазам представилось зрелище, заставившее его вздрогнуть. Во дворе была старая кузница, и в отблесках пылающего горна, в толпе злющих-презлющих крестьян Эмиль узнал своего буланого конька. Крестьяне, все как один, были вне себя от злости. Угадай, почему они злились? Да потому, что молодой буланый конь ни за что не давал себя подковать. Как только коваль пытался поднять его ногу, конь вставал на дыбы, бешено бил копытами и лягался так, что крестьяне рассыпались в разные стороны. Коваль просто не знал, что делать.</w:t>
      </w:r>
    </w:p>
    <w:p w14:paraId="0AA194B6" w14:textId="0BEC90A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Много лошадей довелось мне подковать на своем веку, но такого коня я еще не встречал.</w:t>
      </w:r>
    </w:p>
    <w:p w14:paraId="73D2C9CE" w14:textId="3B598A15"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Ты, может, не знаешь, кто такой коваль? Это кузнец, который обувает лошадей. Да, да, потому что коню, так же как и тебе, нужна обувка, а не то он в кровь сотрет копыта и будет спотыкаться и скользить по обледенелой дороге. Обувь эта не обычная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это железные скобы, которые накрепко прибивают гвоздями к копытам. И называют их подковами; тебе, может, случалось их видеть.</w:t>
      </w:r>
    </w:p>
    <w:p w14:paraId="7707D98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Однако молодой буланый конь, верно, решил, что обувка ему ни к чему. Он стоял смирно и кротко до тех пор, пока не дотрагивались до его задних ног. Но стоило кузнецу приблизиться к коню и чуть коснуться его ноги, как снова начинался настоящий цирк</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конь лягался и отпрыгивал в сторону, хотя полдюжины крестьян висели на нем, пытаясь удержать на месте. Барышник из Молиллы, купивший коня, постепенно приходил в ярость.</w:t>
      </w:r>
    </w:p>
    <w:p w14:paraId="7F820D78" w14:textId="0330F37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Дай-ка я сам,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и злобно схватил заднюю ногу жеребца.</w:t>
      </w:r>
    </w:p>
    <w:p w14:paraId="00BDDB3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конь так лягнул его, что барышник шлепнулся прямо в лужу.</w:t>
      </w:r>
    </w:p>
    <w:p w14:paraId="5F5BAAC6" w14:textId="0E8EF7D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Эхе-хе, хе-хе, вот так-то,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старый крестьянин, долго наблюдавший за происходящим.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Нет уж, поверьте мне, этого коня не подковать! Ведь дома в Туне его пытались подковать раз двадцать, не меньше.</w:t>
      </w:r>
    </w:p>
    <w:p w14:paraId="016CF95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барышник смекнул, что с конем его надули, и еще пуще рассвирепел.</w:t>
      </w:r>
    </w:p>
    <w:p w14:paraId="2BD4F6BB" w14:textId="4CA55A5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Бери, кто хочет, этого подлого конягу!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завопил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Пусть убирается с глаз долой!</w:t>
      </w:r>
    </w:p>
    <w:p w14:paraId="5415909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кто, вы думаете, вышел из толпы? Конечно, Эмиль.</w:t>
      </w:r>
    </w:p>
    <w:p w14:paraId="34A66C7F" w14:textId="5A597288"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Давай возьму!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p>
    <w:p w14:paraId="701DA7B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Барышник расхохотался:</w:t>
      </w:r>
    </w:p>
    <w:p w14:paraId="767D550E" w14:textId="3CB8074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Тоже мне выискался, клоп эдакий!</w:t>
      </w:r>
    </w:p>
    <w:p w14:paraId="2C2FC23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Всерьез он и не думал отдавать коня, но раз уж столько людей слышали его слова, ему надо было как-то вывернуться. И он сказал:</w:t>
      </w:r>
    </w:p>
    <w:p w14:paraId="25C0D9AB" w14:textId="3F3ACDC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Ладно, так и быть, получишь коня, если удержишь его, пока подкуют.</w:t>
      </w:r>
    </w:p>
    <w:p w14:paraId="726B4D1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При этих словах все, кто там стоял, рассмеялись, потому что, сколько они ни пытались удержать жеребца, этого никому не удалось.</w:t>
      </w:r>
    </w:p>
    <w:p w14:paraId="1979284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 подумай, что Эмиль был простачком. Он разбирался в лошадях лучше всех в Лённеберге и даже во всем Смоланде. Когда буланый конек взвился на дыбы, захрапел и начал лягаться, Эмиль подумал: «Ну точь-в-точь как Лина, когда ее щекочут!»</w:t>
      </w:r>
    </w:p>
    <w:p w14:paraId="580AD2D4" w14:textId="2AE31314"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Так оно и было на самом деле, и, кроме Эмиля, никто об этом не догадался. Конек просто-напросто боялся щекотки. Поэтому он фыркал и брыкался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совсем как Лина, когда, бывало, к ней чуть прикоснешься, а она так и закатывается от смеха. Да ты ведь и сам знаешь, что бывает, когда щекочут.</w:t>
      </w:r>
    </w:p>
    <w:p w14:paraId="3A31FD4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подошел к коню и сжал его морду своими крепкими кулачками.</w:t>
      </w:r>
    </w:p>
    <w:p w14:paraId="69062133" w14:textId="2ACEC6E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Эй, ты, послушай!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Сейчас я тебя подкую, а ты не брыкайся, я обещаю тебя не щекотать.</w:t>
      </w:r>
    </w:p>
    <w:p w14:paraId="17F84193"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Угадай, что потом сделал Эмиль? Подойдя к коню сзади, он неожиданно схватил его прямо за заднее копыто и поднял ногу. Конь повернул голову и добродушно покосился на Эмиля, словно желая понять, что он там делает. Видишь ли, копыта у лошадей так же нечувствительны, как твои ногти, и если лошадь взять за копыто, ей нисколько не щекотно.</w:t>
      </w:r>
    </w:p>
    <w:p w14:paraId="17DDB1C8" w14:textId="29F8615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Пожалуйста,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 кузнецу,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давай подковывай, я подержу!</w:t>
      </w:r>
    </w:p>
    <w:p w14:paraId="2EF9F16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Гул пронесся в толпе и не смолкал, пока Эмиль помогал кузнецу подковать коня на все четыре ноги.</w:t>
      </w:r>
    </w:p>
    <w:p w14:paraId="5F39C7C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Когда дело было сделано, барышник стал изворачиваться. Он хорошо помнил, что обещал, но не хотелось ему отдавать коня. Вытащив из кошелька пять крон, он протянул их Эмилю.</w:t>
      </w:r>
    </w:p>
    <w:p w14:paraId="7110A7D4" w14:textId="46B1348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 тебя хватит,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p>
    <w:p w14:paraId="17117A8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Крестьяне, стоявшие в кузнице, разозлились не на шутку. Они знали цену слову и умели его держать.</w:t>
      </w:r>
    </w:p>
    <w:p w14:paraId="482EBA86" w14:textId="149600A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Ты это брось!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сказали они.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Теперь конь</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мальчишкин!</w:t>
      </w:r>
    </w:p>
    <w:p w14:paraId="2751FB7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вышло так, как они сказали. Барышник был богат, все это знали, и, чтобы избежать позора, пришлось ему сдержать слово.</w:t>
      </w:r>
    </w:p>
    <w:p w14:paraId="4C3F168C" w14:textId="0F28797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Ладно, триста крон</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еще не все золото на свете,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Забирай своего подлого конягу и дуй отсюда!</w:t>
      </w:r>
    </w:p>
    <w:p w14:paraId="2B50D85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Угадай, обрадовался ли Эмиль? Он вскочил на своего только что подкованного коня и выехал из ворот, будто важный какой генерал.</w:t>
      </w:r>
    </w:p>
    <w:p w14:paraId="6EE6AFD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Крестьяне прокричали «ура», а кузнец сказал:</w:t>
      </w:r>
    </w:p>
    <w:p w14:paraId="05062838" w14:textId="22F4E1A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каких только чудес не бывает на ярмарке в Виммербю!</w:t>
      </w:r>
    </w:p>
    <w:p w14:paraId="5841B04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Сияя от счастья, радостный и гордый, скакал Эмиль напрямик через ярмарочную толпу, а навстречу ему по улице Стургатан в страшной давке пробирался не кто иной, как Альфред.</w:t>
      </w:r>
    </w:p>
    <w:p w14:paraId="1B0CA43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Увидев Эмиля, он остановился как вкопанный и широко раскрыл глаза.</w:t>
      </w:r>
    </w:p>
    <w:p w14:paraId="0BA6EAA2"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за наваждение!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воскликнул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Чей это у тебя конь?</w:t>
      </w:r>
    </w:p>
    <w:p w14:paraId="3BFC5763" w14:textId="1D8403E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Мой!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крикнул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Его зовут Лукас, и, подумать только, он боится щекотки, точь-в-точь как Лина.</w:t>
      </w:r>
    </w:p>
    <w:p w14:paraId="5C3375C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как раз подоспела Лина и дернула Альфреда за рукав.</w:t>
      </w:r>
    </w:p>
    <w:p w14:paraId="5C5F0BBA" w14:textId="3D3A6DD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Пора ехать домой, понял?</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Хозяин уже запрягает лошадей.</w:t>
      </w:r>
    </w:p>
    <w:p w14:paraId="5FD7781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и настал конец веселью, пора было хуторянам возвращаться домой в Лённебергу. Но Эмилю обязательно хотелось показать коня Готфриду.</w:t>
      </w:r>
    </w:p>
    <w:p w14:paraId="6ABD8A15" w14:textId="68275C7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Скажи папе, что через пять минут я вернусь,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крикнул Эмиль и так понесся к усадьбе бургомистра, что только искры посыпались из-под копыт.</w:t>
      </w:r>
    </w:p>
    <w:p w14:paraId="046735E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Осенние сумерки опустились над садом бургомистра, но в доме празднично светились окна, и оттуда доносились смех и говор. Пир был в самом разгаре.</w:t>
      </w:r>
    </w:p>
    <w:p w14:paraId="6D9A84A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в саду разгуливал Готфрид, который терпеть не мог званых обедов, пирушек и охотнее ковылял на своих ходулях. Увидя Эмиля, гарцующего на коне, он снова кубарем полетел в куст сирени.</w:t>
      </w:r>
    </w:p>
    <w:p w14:paraId="0E124801"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Чей конь?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крикнул он, как только ему удалось высунуть нос из куста.</w:t>
      </w:r>
    </w:p>
    <w:p w14:paraId="38A02A4D" w14:textId="6E6112E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Мой, чей же еще?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Конь мой.</w:t>
      </w:r>
    </w:p>
    <w:p w14:paraId="7383956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Сперва Готфрид никак не хотел этому поверить, но когда наконец понял, что Эмиль не шутит, пришел в ярость. Сколько он клянчил у отца коня, клянчил с утра до вечера, и что же ему отвечал всякий раз отец? «Ты еще маленький. Ни у одного мальчика в твоем возрасте нет коня!»</w:t>
      </w:r>
    </w:p>
    <w:p w14:paraId="677A08E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как это взрослым не надоест вечно врать! Вот вам, пожалуйста, Эмиль! Пусть папаша полюбуется собственными глазами, если они у него есть и если он только пожелает выйти и посмотреть! Но он сейчас сидит с гостями за столом и пирует, объяснил Готфрид Эмилю. Он долго будет сидеть с этими дурошлепами, которые только и знают, что есть, пить и без конца произносить какие-то речи.</w:t>
      </w:r>
    </w:p>
    <w:p w14:paraId="298FB735" w14:textId="4FB46AC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Эх, выудить бы его оттуда,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мрачно сказал Готфрид, и на глаза у него навернулись слезы.</w:t>
      </w:r>
    </w:p>
    <w:p w14:paraId="09743C22" w14:textId="2D4E91A3"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пожалел Готфрида и не долго думая нашел выход. Если бургомистр не может выйти к коню, то конь может войти к бургомистру</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это же проще простого. Надо только въехать вверх по лестнице в прихожую, а оттуда прямехонько в столовую. Единственное, что требуется от Готфрида,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открывать двери.</w:t>
      </w:r>
    </w:p>
    <w:p w14:paraId="2352C42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Если тебе случалось когда-либо бывать на пиру, где неожиданно появляется конь, то ты знаешь, что гости так таращат на него глаза и подскакивают на месте, будто видят коня впервые в жизни. Именно так было и на пиру бургомистра. Сам бургомистр первый тому пример. Он подскочил на стуле и так поперхнулся тортом, что не мог вымолвить ни слова в свое оправдание, когда Готфрид крикнул ему:</w:t>
      </w:r>
    </w:p>
    <w:p w14:paraId="13324A43" w14:textId="393AB83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Ну, а теперь что ты скажешь? Вот видишь, он</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мальчик, как и я, а у него уже есть конь!</w:t>
      </w:r>
    </w:p>
    <w:p w14:paraId="0B57AF1B" w14:textId="05E5E964"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конце концов все гости обрадовались, что к ним пожаловал конь. Ведь конь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чудесное животное. Всем, всем без исключения захотелось потрепать Лукаса по холке. Эмиль сидел верхом и сиял. Так и быть, пусть гладят его коня.</w:t>
      </w:r>
    </w:p>
    <w:p w14:paraId="3DE54C37" w14:textId="4344D0F6"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Среди гостей был и старый майор. Ему не терпелось показать, как он здорово разбирается в лошадях. Майор решил пощупать заднюю ногу Лукаса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ой-ой-ой, он ведь не знал, что Лукас боится щекотки!</w:t>
      </w:r>
    </w:p>
    <w:p w14:paraId="083F7ED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Бургомистр, выплюнув кусочек торта, уже успел прийти в себя и собрался было отчитать Готфрида, но как раз в этот миг майор притронулся к задней ноге Лукаса. В ту же секунду в воздухе сверкнули лошадиные копыта, задев стоявший поблизости сервировочный столик, и торт со взбитыми сливками, описав в воздухе дугу, со звучным шлепком угодил в физиономию бургомистра.</w:t>
      </w:r>
    </w:p>
    <w:p w14:paraId="29D18C0C" w14:textId="06F258E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Буль-буль,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и произнес он.</w:t>
      </w:r>
    </w:p>
    <w:p w14:paraId="66F67E9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Гости, как ни странно, загоготали, словно вовсе лишились рассудка. Одна жена бургомистра не осмелилась хохотать. Она испуганно засеменила к мужу с лопаточкой для торта. Необходимо было срочно начать раскопки на его лице и проделать хотя бы щелочки для глаз. Иначе бургомистр не увидит, как веселятся гости у него на дне рождения.</w:t>
      </w:r>
    </w:p>
    <w:p w14:paraId="1963B66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Эмиль вдруг вспомнил, что ему пора возвращаться домой в Лённебергу, и поспешно выехал из дверей зала. Готфрид бросился вслед за ним. Какой толк разговаривать сейчас с папашей, если он по уши залеплен сливками? Кроме того, Готфрид был не в силах расстаться с Лукасом.</w:t>
      </w:r>
    </w:p>
    <w:p w14:paraId="0510A1B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Возле калитки Готфрида ждал Эмиль, чтобы попрощаться.</w:t>
      </w:r>
    </w:p>
    <w:p w14:paraId="55CA620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Везет же тебе!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вздохнул Готфрид и в последний раз потрепал Лукаса по холке.</w:t>
      </w:r>
    </w:p>
    <w:p w14:paraId="47AEBD9F" w14:textId="501F88B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Ясное дело!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подтвердил Эмиль.</w:t>
      </w:r>
    </w:p>
    <w:p w14:paraId="03FE9DB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Готфрид снова вздохнул.</w:t>
      </w:r>
    </w:p>
    <w:p w14:paraId="384A27D0" w14:textId="59F4140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Зато у нас будет фейерверк,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словно утешая самого себя.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Смотри!</w:t>
      </w:r>
    </w:p>
    <w:p w14:paraId="35C0CA5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 показал Эмилю петарды, лежавшие наготове на столе в беседке, окруженной кустами сирени. У Эмиля екнуло сердце. Понятно, он торопился, но ведь за всю свою разнесчастную жизнь ему ни разу так и не довелось увидеть фейерверка.</w:t>
      </w:r>
    </w:p>
    <w:p w14:paraId="0C3D9835" w14:textId="401F82F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Дай одну!</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попросил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посмотреть, заряжена она или нет.</w:t>
      </w:r>
    </w:p>
    <w:p w14:paraId="7686D59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Готфрид не долго думая вытащил из груды одну хлопушку.</w:t>
      </w:r>
    </w:p>
    <w:p w14:paraId="7EFC6A75" w14:textId="2DBDDD4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 вот эту, маленькую,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p>
    <w:p w14:paraId="06C2699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кивнул головой и спрыгнул с коня.</w:t>
      </w:r>
    </w:p>
    <w:p w14:paraId="200C0882" w14:textId="6B5A191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Ладно, сойдет и эта малявка. Дай спички!</w:t>
      </w:r>
    </w:p>
    <w:p w14:paraId="08AF29D0" w14:textId="39FAACD2"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он поднес спичку… Пиф-паф!</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маленькая светящаяся хлопушка взмыла ввысь. О чем говорить, она была заряжена. Петарда метнулась туда-сюда и под конец шлепнулась назад на стол в общую кучу. Верно, ей было скучно летать одной. Ни Эмиль, ни Готфрид не обратили на это внимания, так как у них за спиной неожиданно раздался громкий вопль. Это бургомистр выскочил на крыльцо, желая хорошенько проучить их. На лице его уже почти совсем не было торта, и лишь усы с остатками сливок белели в октябрьском полумраке.</w:t>
      </w:r>
    </w:p>
    <w:p w14:paraId="42E3C816" w14:textId="76AF15FB"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на улицах Виммербю народа еще было полным-полно. Жители города смеялись, болтали, кричали и не знали, чего им ждать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радости или беды.</w:t>
      </w:r>
    </w:p>
    <w:p w14:paraId="3F7D70A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тут-то и началось! Тут-то и грянула та самая беда, которую они в глубине души ждали с затаенным ужасом. Внезапно небосвод над садом бургомистра озарился пламенем: шипя, завертелись извергающие огонь змеи, замелькали сверкающие шары, взмыли вверх огненные фонтаны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и все это трещало, громыхало, стреляло, ухало, шипело и наводило такой ужас, что бедные жители Виммербю побледнели от страха.</w:t>
      </w:r>
    </w:p>
    <w:p w14:paraId="3AB530D2" w14:textId="4A57B26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Комета!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закричали они.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На помощь! Погибаем!</w:t>
      </w:r>
    </w:p>
    <w:p w14:paraId="6995F38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городе поднялся неслыханный крик и плач. Ведь горожане думали, что настал их последний час. Бедные люди, они с перепугу громко орали, метались и косяками падали в обморок прямо на улице. Одна лишь фру Петрель сохраняла спокойствие. С невозмутимым видом сидела она у себя на веранде и смотрела, как огненные шары колесили по небу.</w:t>
      </w:r>
    </w:p>
    <w:p w14:paraId="3C54CECA" w14:textId="38AC39C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Не верю я больше в кометы,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 кошке.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Спорю на что угодно, здесь опять не обошлось без Эмиля.</w:t>
      </w:r>
    </w:p>
    <w:p w14:paraId="1C8DE73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Фру Петрель сказала сущую правду. Ведь это Эмиль своей маленькой хлопушкой поджег всю</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vertAlign w:val="superscript"/>
          <w:lang w:val="ru-RU"/>
        </w:rPr>
        <w:t>Г</w:t>
      </w:r>
      <w:r w:rsidRPr="00D26E81">
        <w:rPr>
          <w:rFonts w:ascii="Verdana" w:eastAsia="Times New Roman" w:hAnsi="Verdana" w:cs="Times New Roman"/>
          <w:color w:val="000000"/>
          <w:sz w:val="20"/>
          <w:szCs w:val="18"/>
          <w:lang w:val="ru-RU"/>
        </w:rPr>
        <w:t>РУДУ заготовленных для фейерверка петард, и они разом взлетели в воздух.</w:t>
      </w:r>
    </w:p>
    <w:p w14:paraId="0D76571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как повезло бургомистру, что он вовремя выскочил на улицу! Иначе не видать бы ему ни единой искорки своего чудесного фейерверка! Теперь же он оказался как раз в том месте, где больше всего трещало и сверкало, а он только и делал, что прыгал то туда, то сюда, когда огненные шары один за другим проносились мимо его ушей. Эмилю и Готфриду казалось, что это зрелище страшно забавляет бургомистра, так как при каждом новом прыжке он громко взвизгивал. Но когда шипящая ракета угодила ему в штанину, он, как ни странно, разозлился. А иначе с чего бы он так дико завопил и понесся с неистовым ревом по саду к бочке с водой, стоявшей возле дома, и как сумасшедший сунул туда ногу? Ведь так нельзя обращаться с ракетами. От воды они сразу гаснут</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уж это-то он мог бы сообразить!</w:t>
      </w:r>
    </w:p>
    <w:p w14:paraId="104212C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Наконец-то я увидел фейерверк,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удовлетворенно сказал Эмиль, лежа на земле рядом с Готфридом за дровяным сараем бургомистра, куда они спрятались.</w:t>
      </w:r>
    </w:p>
    <w:p w14:paraId="2DC3F7CC" w14:textId="51D81B0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 теперь ты и в самом деле увидел настоящий фейерверк,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подтвердил Готфрид.</w:t>
      </w:r>
    </w:p>
    <w:p w14:paraId="52061F3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Потом они помолчали в ожидании, когда бургомистр перестанет наконец носиться по саду, словно огромный разозленный шмель.</w:t>
      </w:r>
    </w:p>
    <w:p w14:paraId="4FE8F74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когда немного погодя повозка хуторян из Каттхульта покатила домой в Лённебергу, от искрящихся хлопушек и огненных шаров на небе не осталось и следа. Над макушками елей высоко в небе сияли звезды. В лесу было темно, впереди стелилась темная дорога, а на душе у Эмиля было светло и радостно, и он пел в темноте, гарцуя на своем коне:</w:t>
      </w:r>
    </w:p>
    <w:p w14:paraId="3762EDE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Погляди-ка, отец,</w:t>
      </w:r>
    </w:p>
    <w:p w14:paraId="694E917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Что за конь у меня,</w:t>
      </w:r>
    </w:p>
    <w:p w14:paraId="062F391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Что за ноги у коня,</w:t>
      </w:r>
    </w:p>
    <w:p w14:paraId="5CAD8C9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Это мой жеребец!</w:t>
      </w:r>
    </w:p>
    <w:p w14:paraId="6DE61342"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08F7F612" w14:textId="0FD15CE9"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его отец правил лошадью, очень довольный своим Эмилем. Правда, мальчик чуть не до смерти напугал фру Петрель и переполошил весь Виммербю своими проказами и фейерверком, но разве он не добыл даром коня? Это с лихвой искупало все его грехи. «Нет, такого мальчугана не сыщешь во всей Лённеберге. Не сидеть ему на сей раз в столярке, уж точно!»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думал отец.</w:t>
      </w:r>
    </w:p>
    <w:p w14:paraId="2BA7C94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Впрочем, хозяин Каттхульта был в превосходнейшем расположении духа, может быть, еще и потому, что как раз перед самым отъездом повстречал своего старого знакомого, который угостил его бутылочкой-другой доброго пива «Виммербю». Папа Эмиля не любил пиво, но уж тут никак нельзя было отказаться: пивом-то угощали даром!</w:t>
      </w:r>
    </w:p>
    <w:p w14:paraId="026CCF8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Папа Эмиля молодецки щелкал кнутом, погоняя лошадей, и без устали твердил:</w:t>
      </w:r>
    </w:p>
    <w:p w14:paraId="16CE90A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Едет по дороге сам хозяин Каттхульта… сте-е-пенный че-еловек!</w:t>
      </w:r>
    </w:p>
    <w:p w14:paraId="67C11DDF" w14:textId="0D9081B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Охо-хо-хо-хо,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вздохнула мама Эмиля.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Ладно еще, что ярмарка бывает не каждый день. Как все же хорошо вернуться домой!</w:t>
      </w:r>
    </w:p>
    <w:p w14:paraId="76A3D5F1" w14:textId="050AAC79"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У нее на коленях спала маленькая Ида, крепко зажав в кулачке подарок с ярмарки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фарфоровую корзиночку, полную алых фарфоровых розочек, с надписью: «На память о Виммербю».</w:t>
      </w:r>
    </w:p>
    <w:p w14:paraId="1D00FE6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 заднем сиденье, положив голову на руку Альфреда, спала Лина. Рука Альфреда совсем онемела, потому что голова Лины навалилась на нее всей тяжестью. Но все же, как и его хозяин, Альфред был бодр и в самом лучшем расположении духа. Обратившись к Эмилю, гарцевавшему рядом, он сказал:</w:t>
      </w:r>
    </w:p>
    <w:p w14:paraId="491E0DD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Завтра весь день буду возить навоз. Вот будет здорово!</w:t>
      </w:r>
    </w:p>
    <w:p w14:paraId="6718267F" w14:textId="407B00D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Завтра буду скакать на коне весь день!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Вот будет здорово!</w:t>
      </w:r>
      <w:bookmarkStart w:id="5" w:name="r10"/>
      <w:bookmarkEnd w:id="5"/>
      <w:r w:rsidR="0005401F" w:rsidRPr="0005401F">
        <w:rPr>
          <w:rStyle w:val="FootnoteReference"/>
          <w:rFonts w:ascii="Verdana" w:eastAsia="Times New Roman" w:hAnsi="Verdana" w:cs="Times New Roman"/>
          <w:color w:val="000000"/>
          <w:sz w:val="20"/>
          <w:szCs w:val="18"/>
          <w:lang w:val="ru-RU"/>
        </w:rPr>
        <w:footnoteReference w:id="4"/>
      </w:r>
    </w:p>
    <w:p w14:paraId="2489C34F" w14:textId="79E28E61"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Когда они проехали самый последний поворот дороги, то заметили свет. Это горел огонь на кухне дома в Каттхульте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Крёса-Майя поджидала их с ужином.</w:t>
      </w:r>
    </w:p>
    <w:p w14:paraId="54167A20" w14:textId="1831116C" w:rsidR="00181882"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Может, ты думаешь, что Эмиль, добыв коня, перестал проказничать? Как бы не так! Два дня скакал он на Лукасе, но уже на третий день, стало быть третьего ноября, принялся за старое. Угадай, что он натворил… Ха-ха-ха, не могу не смеяться, вспоминая об этом. Так вот, Эмиль в тот день… нет, стоп!</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Молчок!</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Я обещала его маме никогда не рассказывать, что он натворил третьего ноября. Ведь, по правде говоря, как раз после этой проделки жители Лённеберги собрали деньги, чтобы отправить Эмиля в Америку. Понятно, маме Эмиля вовсе не хотелось вспоминать о том, что тогда произошло. Она даже ничего не написала об этой проделке в своей синей тетради, так что с какой стати мне рассказывать об этом! Нет, не буду, но зато ты услышишь, что выкинул Эмиль на второй день Рождества</w:t>
      </w:r>
      <w:bookmarkStart w:id="6" w:name="r11"/>
      <w:bookmarkEnd w:id="6"/>
      <w:r w:rsidR="0005401F" w:rsidRPr="0005401F">
        <w:rPr>
          <w:rStyle w:val="FootnoteReference"/>
          <w:rFonts w:ascii="Verdana" w:eastAsia="Times New Roman" w:hAnsi="Verdana" w:cs="Times New Roman"/>
          <w:color w:val="000000"/>
          <w:sz w:val="20"/>
          <w:szCs w:val="18"/>
          <w:lang w:val="ru-RU"/>
        </w:rPr>
        <w:footnoteReference w:id="5"/>
      </w:r>
      <w:r w:rsidRPr="00D26E81">
        <w:rPr>
          <w:rFonts w:ascii="Verdana" w:eastAsia="Times New Roman" w:hAnsi="Verdana" w:cs="Times New Roman"/>
          <w:color w:val="000000"/>
          <w:sz w:val="20"/>
          <w:szCs w:val="18"/>
          <w:lang w:val="ru-RU"/>
        </w:rPr>
        <w:t>.</w:t>
      </w:r>
    </w:p>
    <w:p w14:paraId="2A9AD8E0" w14:textId="77777777" w:rsidR="00D26E81"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221C1E87" w14:textId="77777777" w:rsidR="00F116B1" w:rsidRPr="00D26E81" w:rsidRDefault="00F116B1" w:rsidP="00D26E81">
      <w:pPr>
        <w:suppressAutoHyphens/>
        <w:spacing w:after="0" w:line="240" w:lineRule="auto"/>
        <w:ind w:firstLine="283"/>
        <w:jc w:val="both"/>
        <w:rPr>
          <w:rFonts w:ascii="Verdana" w:eastAsia="Times New Roman" w:hAnsi="Verdana" w:cs="Times New Roman"/>
          <w:b/>
          <w:bCs/>
          <w:color w:val="000000"/>
          <w:sz w:val="20"/>
          <w:szCs w:val="27"/>
          <w:lang w:val="ru-RU"/>
        </w:rPr>
      </w:pPr>
      <w:bookmarkStart w:id="7" w:name="t8"/>
      <w:bookmarkEnd w:id="7"/>
    </w:p>
    <w:p w14:paraId="4811A80E" w14:textId="77777777" w:rsidR="00F116B1" w:rsidRPr="00D26E81" w:rsidRDefault="00181882" w:rsidP="00D26E81">
      <w:pPr>
        <w:keepNext/>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color w:val="000000"/>
          <w:sz w:val="20"/>
          <w:szCs w:val="27"/>
          <w:lang w:val="ru-RU"/>
        </w:rPr>
        <w:t>ПОНЕДЕЛЬНИК, 26 ДЕКАБРЯ</w:t>
      </w:r>
    </w:p>
    <w:p w14:paraId="7D5801F3" w14:textId="2BCBE4B4" w:rsidR="00181882" w:rsidRPr="00D26E81" w:rsidRDefault="00181882" w:rsidP="00D26E81">
      <w:pPr>
        <w:keepNext/>
        <w:suppressAutoHyphens/>
        <w:spacing w:after="0" w:line="240" w:lineRule="auto"/>
        <w:jc w:val="both"/>
        <w:rPr>
          <w:rFonts w:ascii="Verdana" w:eastAsia="Times New Roman" w:hAnsi="Verdana" w:cs="Times New Roman"/>
          <w:color w:val="000000"/>
          <w:sz w:val="20"/>
          <w:szCs w:val="27"/>
          <w:lang w:val="ru-RU"/>
        </w:rPr>
      </w:pPr>
      <w:r w:rsidRPr="00D26E81">
        <w:rPr>
          <w:rFonts w:ascii="Verdana" w:eastAsia="Times New Roman" w:hAnsi="Verdana" w:cs="Times New Roman"/>
          <w:i/>
          <w:iCs/>
          <w:color w:val="000000"/>
          <w:sz w:val="20"/>
          <w:szCs w:val="27"/>
          <w:lang w:val="ru-RU"/>
        </w:rPr>
        <w:t>Как Эмиль опустошил кладовую в Каттхульте и поймал Командоршу в волчью яму</w:t>
      </w:r>
    </w:p>
    <w:p w14:paraId="4B3BAE06" w14:textId="77777777" w:rsidR="00D26E81" w:rsidRDefault="00D26E81" w:rsidP="00D26E81">
      <w:pPr>
        <w:keepNext/>
        <w:suppressAutoHyphens/>
        <w:spacing w:after="0" w:line="240" w:lineRule="auto"/>
        <w:jc w:val="both"/>
        <w:rPr>
          <w:rFonts w:ascii="Verdana" w:eastAsia="Times New Roman" w:hAnsi="Verdana" w:cs="Times New Roman"/>
          <w:color w:val="000000"/>
          <w:sz w:val="20"/>
          <w:szCs w:val="18"/>
          <w:lang w:val="ru-RU"/>
        </w:rPr>
      </w:pPr>
    </w:p>
    <w:p w14:paraId="2B9C45F0" w14:textId="117EDEF2"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До Рождества нужно было пережить еще туманную, дождливую и темную осень. Осень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довольно грустная пора где бы то ни было, а в Каттхульте и подавно. Под мелким сеющим дождем Альфред шагал вслед за быками, вспахивая лоскутки каменистой пашни, а за ним по между-сапогах, облепленных комьями грязи, чем выводили из себя Лину, которая тряслась над своими выскобленными добела полами.</w:t>
      </w:r>
    </w:p>
    <w:p w14:paraId="7ED795D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Она страсть какая чистюля,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Женись на ней, и ни минуты покоя всю жизнь не узнаешь.</w:t>
      </w:r>
    </w:p>
    <w:p w14:paraId="5B10A50D" w14:textId="2F9CD65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 ты сам, видно, и женишься,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заметил Эмиль.</w:t>
      </w:r>
    </w:p>
    <w:p w14:paraId="43875A6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помолчал, задумавшись.</w:t>
      </w:r>
    </w:p>
    <w:p w14:paraId="0814D9FF"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не бывать этому,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вымолвил он наконец.</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Вряд ли я решусь. Но мне никак не сказать ей про это.</w:t>
      </w:r>
    </w:p>
    <w:p w14:paraId="3DD6C3AF"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Давай я скажу за тебя,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предложил Эмиль, который был куда храбрее и решительнее. Но Альфред не захотел.</w:t>
      </w:r>
    </w:p>
    <w:p w14:paraId="35FCEA9F" w14:textId="731DEDB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тут надо половчее, чтобы не обидеть ее,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пояснил он.</w:t>
      </w:r>
    </w:p>
    <w:p w14:paraId="42C1A90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долго ломал себе голову, как бы половчее сказать Лине, что он не собирается жениться на ней, но нужных слов так и не нашел.</w:t>
      </w:r>
    </w:p>
    <w:p w14:paraId="1A7D8F7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Беспросветная осенняя мгла окутала хутор Каттхульт. Уже в три часа пополудни на кухне зажигали керосиновую лампу, и все рассаживались там, занимаясь каждый своим делом. Мама Эмиля сидела за прялкой и сучила чудесную белую пряжу на чулки Эмилю и Иде.</w:t>
      </w:r>
    </w:p>
    <w:p w14:paraId="39920F7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Лина чесала шерсть, а когда на хутор приходила Крёса-Майя, то и она помогала ей. Папа Эмиля чинил башмаки и тем самым сберегал деньги, которые иначе достались бы городскому сапожнику. Альфред не уступал хозяину в прилежании и сам штопал свои носки. На них вечно зияли большущие дыры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и на пальцах, и на пятках, но Альфред быстренько затягивал их нитками. Ясно, Лина охотно помогла бы ему, но Альфред не позволял.</w:t>
      </w:r>
    </w:p>
    <w:p w14:paraId="2EEDB10A" w14:textId="3367285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видишь ли, тогда я вовсе попадусь на крючок,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объяснил он Эмилю.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Потом уж никакие слова не помогут.</w:t>
      </w:r>
    </w:p>
    <w:p w14:paraId="1E6BF16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и Ида чаще всего сидели под столом и играли с кошкой. Как-то раз Эмиль попробовал внушить Иде, что эта кошка на самом деле не кошка, а волк. Но она не хотела ему верить, и тогда он протяжно завыл по-волчьи, да так, что все на кухне подскочили. Мама Эмиля спросила, что означает этот вой, и Эмиль ответил:</w:t>
      </w:r>
    </w:p>
    <w:p w14:paraId="6F465643" w14:textId="2E19C22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то, что у нас под столом волк.</w:t>
      </w:r>
    </w:p>
    <w:p w14:paraId="0C9FA08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Крёса-Майя немедля принялась рассказывать про волков, а обрадованные Эмиль и Ида вылезли из-под стола, чтобы ее послушать. Ну, теперь страху не оберешься, это уж точно; про какие только ужасы не рассказывала Крёса-Майя! Если не об убийцах и ворах, привидениях и призраках, то уж непременно о жестоких казнях, страшных пожарах, жутких бедствиях, смертельных хворях или о лютых зверях вроде волков.</w:t>
      </w:r>
    </w:p>
    <w:p w14:paraId="740D859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Когда я была маленькой,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вздохнула Крёса-Майя,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 нас в Смоланде от волков просто спасу не было.</w:t>
      </w:r>
    </w:p>
    <w:p w14:paraId="7346C923" w14:textId="45CA7AE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А потом небось пришел Карл Двенадцатый и пострелял всех до одного, чтоб им пусто было,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встряла Лина.</w:t>
      </w:r>
    </w:p>
    <w:p w14:paraId="71BFDF5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Крёса-Майя обозлилась: хотя она и была стара, но все же не такая древняя старуха, какой хотела изобразить ее Лина.</w:t>
      </w:r>
    </w:p>
    <w:p w14:paraId="5E1DACCF" w14:textId="68E8F56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Болтаешь, будто что понимаешь,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огрызнулась Крёса-Майя и замолчала.</w:t>
      </w:r>
    </w:p>
    <w:p w14:paraId="34B33AE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Эмиль стал к ней подлизываться, и она снова принялась рассказывать про злых волков и о том, как рыли волчьи ямы и ловили в них волков в те времена, когда она была совсем маленькая.</w:t>
      </w:r>
    </w:p>
    <w:p w14:paraId="20C1C4E4" w14:textId="5AE712E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Стало быть, Карлу Двенадцатому незачем было приходить…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начала Лина и тут же осеклась.</w:t>
      </w:r>
    </w:p>
    <w:p w14:paraId="44AB1A8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было уже поздно. Крёса-Майя опять обозлилась, да и неудивительно. Король Карл Двенадцатый, скажу тебе, жил лет двести назад, и Крёса-Майя уж никак не могла быть такой древней старухой.</w:t>
      </w:r>
    </w:p>
    <w:p w14:paraId="07D5E99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Эмиль снова стал ластиться к ней. И тогда она рассказала про чудищ еще пострашнее волков, которые выползали из логова лишь лунными ночами и неслышно крались по лесу. Чудища эти умели говорить, сообщила Крёса-Майя, ведь они были не просто волками, а оборотнями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полулюдьми-полуволками, и опаснее их никого на свете не было. Встретится, бывало, этакое чудище при лунном свете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пиши пропало, ведь страшнее зверя не придумаешь. Поэтому по ночам, когда светит луна, людям из дома не надо и носа высовывать, сказала Крёса-Майя и осуждающе посмотрела на Лину.</w:t>
      </w:r>
    </w:p>
    <w:p w14:paraId="1D1D0217" w14:textId="346F9AE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Хотя Карл Двенадцатый…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снова начала Лина.</w:t>
      </w:r>
    </w:p>
    <w:p w14:paraId="7CE5FD80" w14:textId="3E26D3E1"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Крёса-Майя в сердцах отшвырнула карды</w:t>
      </w:r>
      <w:bookmarkStart w:id="8" w:name="r12"/>
      <w:bookmarkEnd w:id="8"/>
      <w:r w:rsidR="0005401F" w:rsidRPr="0005401F">
        <w:rPr>
          <w:rStyle w:val="FootnoteReference"/>
          <w:rFonts w:ascii="Verdana" w:eastAsia="Times New Roman" w:hAnsi="Verdana" w:cs="Times New Roman"/>
          <w:color w:val="000000"/>
          <w:sz w:val="20"/>
          <w:szCs w:val="18"/>
          <w:lang w:val="ru-RU"/>
        </w:rPr>
        <w:footnoteReference w:id="6"/>
      </w:r>
      <w:r w:rsidRPr="00D26E81">
        <w:rPr>
          <w:rFonts w:ascii="Verdana" w:eastAsia="Times New Roman" w:hAnsi="Verdana" w:cs="Times New Roman"/>
          <w:color w:val="000000"/>
          <w:sz w:val="20"/>
          <w:szCs w:val="18"/>
          <w:lang w:val="ru-RU"/>
        </w:rPr>
        <w:t>, которыми чесала шерсть, и сказала, что ей пора домой, мол, стара она и сильно притомилась.</w:t>
      </w:r>
    </w:p>
    <w:p w14:paraId="5778DDE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Вечером, когда Эмиль и Ида лежали в кроватках в горнице, они снова заговорили о волках.</w:t>
      </w:r>
    </w:p>
    <w:p w14:paraId="3134AEF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Хорошо, что теперь они здесь не водятся,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Ида.</w:t>
      </w:r>
    </w:p>
    <w:p w14:paraId="7029D2CB" w14:textId="4D29BE8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водятся?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переспросил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Откуда ты это знаешь, раз у тебя нет волчьей ямы, чтоб их ловить?</w:t>
      </w:r>
    </w:p>
    <w:p w14:paraId="0F88B880" w14:textId="66B135A2"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Еще долго Эмиль лежал с открытыми глазами и думал о волках, и чем больше он думал, тем больше убеждался, что, будь у них яма, в нее обязательно попался бы волк. Задумано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сделано, уже на следующее утро Эмиль принялся копать яму между столярной и кладовой. Летом здесь буйно росла крапива, а теперь она лежала на земле, черная и увядшая.</w:t>
      </w:r>
    </w:p>
    <w:p w14:paraId="32219F0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Волчью яму надо рыть долго, чтобы она была глубокой и волк не мог бы выбраться из нее, если уж туда угодит. Альфред помогал Эмилю и время от времени брался за лопату, но все же яма так и осталась невырытой почти до самого Нового года.</w:t>
      </w:r>
    </w:p>
    <w:p w14:paraId="1B29BFD3" w14:textId="4EDD9C2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беда,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волки все равно не выйдут из леса до зимы, пока не похолодает и у них от холода животы не подведет.</w:t>
      </w:r>
    </w:p>
    <w:p w14:paraId="2BB0B22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Маленькая Ида задрожала от страха, представив себе изголодавшихся волков, которые студеной зимней ночью выйдут тайком из леса, подкрадутся к дому и завоют под окнами.</w:t>
      </w:r>
    </w:p>
    <w:p w14:paraId="358EB3A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Эмиль ни капельки не испугался. Его глаза горели. Он с восторгом глядел на Альфреда, представляя себе, как волк свалится в его яму.</w:t>
      </w:r>
    </w:p>
    <w:p w14:paraId="453DB1E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Теперь я прикрою яму ветками и еловыми лапами, чтобы волк ее не заметил,</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довольный, и Альфред с ним согласился.</w:t>
      </w:r>
    </w:p>
    <w:p w14:paraId="10690523" w14:textId="6ADE47D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Это уж верно! «Без хитрости не проживешь», говорит Дурень-Юкке, схватив вошь пальцами ног,</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добавил Альфред.</w:t>
      </w:r>
    </w:p>
    <w:p w14:paraId="27F6CEE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Эти слова как присказку частенько вспоминали в Лённеберге, но Альфреду не следовало бы ее повторять, поскольку Дурень-Юкке как-никак приходился ему родным дедушкой и жил на старости лет в Лённебергской богадельне, приюте для бедняков. А над своим дедушкой нехорошо смеяться, хотя Альфред вовсе не имел в виду ничего дурного, а лишь повторял то, что говорили другие.</w:t>
      </w:r>
    </w:p>
    <w:p w14:paraId="426B6C4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Теперь оставалось ждать, когда настанут лютые холода, а они были не за горами. В самом деле, они скоро и нагрянули.</w:t>
      </w:r>
    </w:p>
    <w:p w14:paraId="2E26824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Перед самым Рождеством разъяснилось, ударил морозец и, как всегда бывает, повалил снег. То-то было радости! Снег кружил и кружил над хутором Каттхульт, над Лённебергой и над всем Смоландом, пока вся округа не превратилась в один сплошной снежный сугроб. Из снега чуть торчали лишь колья изгородей, и по ним можно было догадаться, где проходит дорога. И ни один даже самый острый глаз не мог бы разглядеть волчью яму. Яму, словно ковром, накрыло пушистым снегом, и Эмиль каждый вечер беспокоился только о том, как бы ветки и еловые лапы не провалились под тяжестью снега до той поры, когда явится волк и рухнет в яму.</w:t>
      </w:r>
    </w:p>
    <w:p w14:paraId="16613331" w14:textId="48C9C66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Каттхульте настала горячая пора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к Рождеству здесь готовились основательно! Сперва устраивали большую стирку. Лина и Крёса-Майя, стоя на коленях на обледенелых мостках хуторского ручья, полоскали белье. Лина дула на потрескавшиеся от мороза пальцы и плакала.</w:t>
      </w:r>
    </w:p>
    <w:p w14:paraId="383ABB8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Потом закололи большого откормленного поросенка, и тогда уж людям, по словам Лины, не осталось места на кухне. Там рядом с блюдами свиного студня, ветчины, копченой грудинки и другой вкусной еды громоздились горы пальтов, кровяной колбасы, свиной колбасы, жареной колбасы, зельца и, наконец, колбас, начиненных кашей и картошкой. А какое Рождество без можжевелового кваса! Он долго бродил в большой деревянной кадушке, в пивоварне. Пекли столько всего, что просто диву даешься: белый хлеб и сладкие хлебцы на патоке, хлеб ржаной и шафранные булочки с изюмом, простые пшеничные булки, пряники, особые маленькие крендельки, меренги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воздушные пирожные из белка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и пирожные с кремом. А еще готовили клецки. Всего не перечтешь. И понятно, в праздник нужны свечи. Лина и мама Эмиля почти целую ночь отливали из воска свечи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большие, маленькие и даже рогатые. Рождество уже стояло на пороге. Альфред и Эмиль запрягли Лукаса в сани-розвальни и поехали в лес за елкой, а папа Эмиля пошел на гумно и принес несколько снопов овса, которые приберег для воробьев.</w:t>
      </w:r>
    </w:p>
    <w:p w14:paraId="4EC56AC6" w14:textId="4039415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Одно разорение,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сокрушался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но ведь и воробьи хотят в праздник попировать.</w:t>
      </w:r>
    </w:p>
    <w:p w14:paraId="639FA1A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сколько еще было таких, кто хотел бы попировать в праздник! Например, нищие из богадельни. Ты, верно, не знаешь, кто такие нищие и что такое богадельня? Вот и радуйся этому! Если б я стала рассказывать подробнее о богадельнях, получилась бы история почище того, что рассказывала Крёса-Майя об убийцах, привидениях и лютых зверях. Представь себе маленькую убогую лачугу с несколькими каморками, в которых в тесноте ютятся бедные изможденные старики и старухи. Они не живут, а мучаются от грязи и вшей, голодные и несчастные. Теперь ты знаешь, что такое богадельня. Лённебергская богадельня была, пожалуй, ничуть не хуже других, хотя не приведи Бог никому туда попасть, когда наступит старость и не будет сил заработать на кусок хлеба.</w:t>
      </w:r>
    </w:p>
    <w:p w14:paraId="7677AF6D" w14:textId="7E09C55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Бедный дедушка,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часто говаривал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невеселая у него жизнь. Еще бы куда ни шло, если бы Командорша не была такой ведьмой.</w:t>
      </w:r>
    </w:p>
    <w:p w14:paraId="0C6F3E6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Командоршей называли старостиху, которая верховодила в богадельне. Понятно, она тоже была нищенкой, но посильнее и покрепче других, да еще злющая-презлющая. Поэтому ее и назначили командовать в богадельне, чего никогда бы не случилось, если бы Эмиль успел к тому времени подрасти и стать председателем муниципалитета. Но пока, к сожалению, он был лишь маленьким мальчиком и ничего не мог поделать со старостихой. Дедушка Альфреда боялся ее, и все другие бедняки тоже.</w:t>
      </w:r>
    </w:p>
    <w:p w14:paraId="404C55D7" w14:textId="22B9D82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Вишь, она аки лев рыкающий средь овечьего стада,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любил повторять Дурень-Юкке.</w:t>
      </w:r>
    </w:p>
    <w:p w14:paraId="4B85F9C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Чудаковат был этот Юкке и говорил так, будто Библию читал, но добряк, и Альфред очень любил своего старого деда.</w:t>
      </w:r>
    </w:p>
    <w:p w14:paraId="76B53AA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Те, кто жил в богадельне, никогда не ели досыта.</w:t>
      </w:r>
    </w:p>
    <w:p w14:paraId="35F29AEF" w14:textId="2199200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Такая уж у них горькая доля,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сетовала мама Эмиля.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Горемыки, ведь им тоже надо чем-нибудь полакомиться в праздник.</w:t>
      </w:r>
    </w:p>
    <w:p w14:paraId="372E8CC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 xml:space="preserve">Вот почему за несколько дней до Рождества можно было видеть, как Эмиль вместе с Идой пробираются по заснеженной дорожке к богадельне, волоча огромную корзину. Мама Эмиля положила в нее всякой всячины: разные колбасы, свиной студень, ветчину, пальты, а также булки, шафранные булочки с изюмом, пряники и </w:t>
      </w:r>
      <w:r w:rsidRPr="00D26E81">
        <w:rPr>
          <w:rFonts w:ascii="Verdana" w:eastAsia="Times New Roman" w:hAnsi="Verdana" w:cs="Times New Roman"/>
          <w:color w:val="000000"/>
          <w:sz w:val="20"/>
          <w:szCs w:val="18"/>
          <w:lang w:val="ru-RU"/>
        </w:rPr>
        <w:lastRenderedPageBreak/>
        <w:t>еще свечи, и даже маленькую берестяную табакерку с нюхательным табаком для Дурня-Юкке.</w:t>
      </w:r>
    </w:p>
    <w:p w14:paraId="3FFD46D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Лишь тот, кто сам долго голодал, может понять, как обрадовались бедняки, когда Эмиль и Ида ввалились со своей корзиной в богадельню. Они тотчас захотели полакомиться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Дурень-Юкке, Калле-Лопата, Юхан-Грош, Придурок-Никлас, Пройдоха-Фия, Кубышка, Виберша, Блаженная Амалия и все остальные. Но Командорша сказала:</w:t>
      </w:r>
    </w:p>
    <w:p w14:paraId="759D5F87" w14:textId="7293A1F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раньше праздника, зарубите себе на носу!</w:t>
      </w:r>
    </w:p>
    <w:p w14:paraId="3166AFE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никто не посмел возразить ей.</w:t>
      </w:r>
    </w:p>
    <w:p w14:paraId="4B78414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и Ида вернулись домой. Тут подоспел и сочельник. В Каттхульте в канун праздника было очень весело, и на другой день тоже. Когда они поехали к заутрене в Лённебергскую церковь, Эмиль просто сиял от радости, сидя в санях, потому что Лукас и Маркус летели так, что снег бил из-под копыт и они обгоняли все другие сани. Во время службы Эмиль вел себя очень хорошо, и мама его записала в синей тетради:</w:t>
      </w:r>
    </w:p>
    <w:p w14:paraId="5F6C6E3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i/>
          <w:iCs/>
          <w:color w:val="000000"/>
          <w:sz w:val="20"/>
          <w:szCs w:val="18"/>
          <w:lang w:val="ru-RU"/>
        </w:rPr>
        <w:t>«Етот мальчик ваабще-то благочестиви ни проказничает па крайней мере в церкви».</w:t>
      </w:r>
    </w:p>
    <w:p w14:paraId="5DCD541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Весь первый день праздника Эмиль был также на редкость послушным. Они с Идой мирно занялись новыми игрушками, и на хуторе воцарилась благодатная тишина.</w:t>
      </w:r>
    </w:p>
    <w:p w14:paraId="7187763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вот наступил второй день праздника. Родители Эмиля должны были ехать в гости на хутор Скорпхульт, что в другом конце прихода. Все в Лённеберге хорошо знали Эмиля, и поэтому хозяева пригласили папу и маму без детей.</w:t>
      </w:r>
    </w:p>
    <w:p w14:paraId="0FBB8763"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Мне-то что!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Им же хуже. Так этим хозяевам Скорпхульта и не удастся со мной познакомиться.</w:t>
      </w:r>
    </w:p>
    <w:p w14:paraId="2FAE6EE6" w14:textId="2845A0B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со мной тоже,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добавила Ида.</w:t>
      </w:r>
    </w:p>
    <w:p w14:paraId="6D785CA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Все, конечно, думали, что Лина в тот день останется дома и присмотрит за детьми, но она с утра ударилась в рев. Ей во что бы то ни стало захотелось проведать мать, которая жила на торпе неподалеку от Скорпхульта. Лина, верно, смекнула, что неплохо было бы прокатиться в санях, раз хозяевам все равно ехать в ту сторону.</w:t>
      </w:r>
    </w:p>
    <w:p w14:paraId="361A3A46"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 и быть,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могу присмотреть за детьми. Еда в доме есть, а я пригляжу, чтобы они не трогали спички и не набедокурили.</w:t>
      </w:r>
    </w:p>
    <w:p w14:paraId="5CD8AE5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Смотри только, как бы Эмиль чего не натворил,</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папа Эмиля и сумрачно посмотрел себе под ноги. Но тут вступилась мама:</w:t>
      </w:r>
    </w:p>
    <w:p w14:paraId="6575B780" w14:textId="7FA4E5D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чудесный малыш, и он не всегда проказничает, по крайней мере не в праздники. Не реви, Лина,</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поедешь</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color w:val="000000"/>
          <w:sz w:val="20"/>
          <w:szCs w:val="18"/>
          <w:lang w:val="ru-RU"/>
        </w:rPr>
        <w:t>с нами!</w:t>
      </w:r>
    </w:p>
    <w:p w14:paraId="700DA40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они укатили.</w:t>
      </w:r>
    </w:p>
    <w:p w14:paraId="5CC9B2C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Эмиль и Ида стояли у окна и глядели вслед саням до тех пор, пока они не скрылись за холмами. Потом Эмиль радостно запрыгал, словно козлик.</w:t>
      </w:r>
    </w:p>
    <w:p w14:paraId="4B3D3FA9" w14:textId="40DCCF1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Эх, и заживем мы теперь!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воскликнул он.</w:t>
      </w:r>
    </w:p>
    <w:p w14:paraId="1BB8E31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тут Ида показала своим тонким пальчиком на дорогу.</w:t>
      </w:r>
    </w:p>
    <w:p w14:paraId="48B4E75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Гляньте-ка, Дурень-Юкке идет,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w:t>
      </w:r>
    </w:p>
    <w:p w14:paraId="3737042A" w14:textId="5F1CDB1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верно,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подтвердил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Что там еще стряслось?</w:t>
      </w:r>
    </w:p>
    <w:p w14:paraId="1332B06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Все знали, что Юкке запрещено отлучаться из богадельни. У него было неладно с головой, и он не запоминал дороги. Так, во всяком случае, утверждала Командорша.</w:t>
      </w:r>
    </w:p>
    <w:p w14:paraId="3892D4D4" w14:textId="1AA67AE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Он, того и гляди, заблудится, потом ищи-свищи,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А у меня нет времени бегать и искать его.</w:t>
      </w:r>
    </w:p>
    <w:p w14:paraId="55CD93E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до Каттхульта Юкке добирался благополучно. Вот и теперь он ковылял по дороге, весь высохший и сморщенный, с седыми космами, свисавшими на уши. Вскоре он уже стоял на пороге кухни и всхлипывал.</w:t>
      </w:r>
    </w:p>
    <w:p w14:paraId="1827B749" w14:textId="4AB05B9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Нам не дали ни одного пальта,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прошамкал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 ни кусочка колбасы. Старостиха все забрала себе.</w:t>
      </w:r>
    </w:p>
    <w:p w14:paraId="46AF20C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Больше он не мог вымолвить ни слова и только плакал.</w:t>
      </w:r>
    </w:p>
    <w:p w14:paraId="745ACB0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Эмиль разозлился. Он так сильно разозлился, что Альфред и Ида едва осмеливались взглянуть на него. Дико сверкнув глазами, он схватил со стола фарфоровую миску.</w:t>
      </w:r>
    </w:p>
    <w:p w14:paraId="11111378" w14:textId="5A2C173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Подать сюда старостиху!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 он и швырнул миску о стену с такой силой, что только черепки закружились по кухне.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Где мое ружье?</w:t>
      </w:r>
    </w:p>
    <w:p w14:paraId="7D24D07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не на шутку испугался.</w:t>
      </w:r>
    </w:p>
    <w:p w14:paraId="313966BD" w14:textId="085EBE4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Уймись, пожалуйста,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попросил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Тебе вредно так злиться!</w:t>
      </w:r>
    </w:p>
    <w:p w14:paraId="53DF963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Потом Альфред стал гладить и утешать своего несчастного дедушку и расспрашивать, почему Командорша так плохо с ними обошлась. Но Юкке знай себе твердил:</w:t>
      </w:r>
    </w:p>
    <w:p w14:paraId="348942DB" w14:textId="4392E92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Нам она не дала ни единого пальта и ни кусочка колбасы. А мне и та-ба-бака моего не дала,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плакал он.</w:t>
      </w:r>
    </w:p>
    <w:p w14:paraId="00122F2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Ида снова показала на дорогу.</w:t>
      </w:r>
    </w:p>
    <w:p w14:paraId="234BF7E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Гляньте-ка, Кубышка идет,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она.</w:t>
      </w:r>
    </w:p>
    <w:p w14:paraId="674A82E4" w14:textId="34726E2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Это за мной…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Юкке и весь затрясся.</w:t>
      </w:r>
    </w:p>
    <w:p w14:paraId="308C630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Кубышка была маленькая шустрая старушка из богадельни. Стоило Юкке исчезнуть, как старостиха посылала ее в Каттхульт. Ведь чаще всего он ходил туда к Альфреду, да и мама Эмиля всегда была добра к беднякам.</w:t>
      </w:r>
    </w:p>
    <w:p w14:paraId="13D3A47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От Кубышки они и узнали, как все произошло. Командорша спрятала угощение в шкаф на чердаке, где в ту пору было довольно холодно. А когда она в праздник пришла за едой, то там будто бы не хватало одной самой маленькой колбаски, и тут старостиха словно белены объелась.</w:t>
      </w:r>
    </w:p>
    <w:p w14:paraId="02319D1C" w14:textId="395A3A2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Аки лев рыкающий средь овечьего стада,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Дурень-Юкке, и Кубышка поддакнула ему.</w:t>
      </w:r>
    </w:p>
    <w:p w14:paraId="4EFCAB6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Что тут было! Из-за несчастной колбаски Командорша всем учинила допрос и готова была прямо на месте разделаться с бедным грешником, стянувшим колбаску. «Я вам такой праздник устрою, что ангелы Божьи восплачут на небесах!»</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пригрозила она.</w:t>
      </w:r>
    </w:p>
    <w:p w14:paraId="71A24B44" w14:textId="4E48D7A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 оно и вышло,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Кубышка.</w:t>
      </w:r>
    </w:p>
    <w:p w14:paraId="7A2E65F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Как ни кричала, как ни буйствовала старостиха, никто не захотел признаться, что украл колбаску. А некоторые даже подумали, что старостиха все выдумала, лишь бы заграбастать себе гостинцы. И правда, Рождество у них вышло такое, что ангелы плакали на небесах, рассказывала Кубышка. А Командорша целый день восседала в своей чердачной каморке за праздничным столом с зажженными свечами и уплетала за обе щеки колбасу, пальты, ветчину и шафранные булочки с изюмом до тех пор, пока чуть не лопнула, этакая прорва толстая. А внизу вдоль голых стен сидели бедняки и лили слезы: им досталось на праздник всего-навсего несколько ржавых селедок.</w:t>
      </w:r>
    </w:p>
    <w:p w14:paraId="5FE6361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То же самое повторилось и на другой день. Старостиха снова поклялась, что никто даже полпальта не получит, пока вор не приползет к ней на коленях и не признает свою вину. Затем в ожидании повинной она опять уселась наверху и ела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ела без конца, не желая ни с кем разговаривать. Кубышка сама много раз подсматривала в замочную скважину и видела, как лакомые гостинцы, посланные мамой Эмиля, один за другим исчезали в широкой пасти старостихи. Но теперь она, видно, испугалась, что Юкке пошел в Каттхульт ябедничать, и наказала Кубышке живым или мертвым немедленно доставить его обратно.</w:t>
      </w:r>
    </w:p>
    <w:p w14:paraId="2BCF93F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Так что лучше всего пойти сразу, Юкке,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Кубышка.</w:t>
      </w:r>
    </w:p>
    <w:p w14:paraId="42A4B3D1" w14:textId="556CFC5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Эх, дед, ну и дела,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вздохнул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Нет счастья тому, кто ходит с сумой!</w:t>
      </w:r>
    </w:p>
    <w:p w14:paraId="0218D34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не сказал ничего. Он сидел на лавке и только скрежетал зубами. Еще долго после того, как Юкке и Кубышка ушли из дому, он не вставал с места и, видно, что-то обдумывал. Наконец он хватанул кулаком по лавке и воскликнул:</w:t>
      </w:r>
    </w:p>
    <w:p w14:paraId="5E0DD8AB"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я знаю, кто закатит пир на весь мир!</w:t>
      </w:r>
    </w:p>
    <w:p w14:paraId="7E75FE8A" w14:textId="543E0DD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Кто?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спросила Ида.</w:t>
      </w:r>
    </w:p>
    <w:p w14:paraId="48F6045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снова ударил кулаком.</w:t>
      </w:r>
    </w:p>
    <w:p w14:paraId="5C467C2A" w14:textId="2111B0E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он.</w:t>
      </w:r>
    </w:p>
    <w:p w14:paraId="667940D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Эмиль рассказал им о том, что придумал. Он устроит такой</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пир,</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что о нем долго будут вспоминать в округе! Пусть все бедняки из Лённебергской богадельни приходят к ним в гости, и точка!</w:t>
      </w:r>
    </w:p>
    <w:p w14:paraId="4BA26405" w14:textId="54B912E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Эмиль,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боязливо спросила Ида,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а это не новая проделка?</w:t>
      </w:r>
    </w:p>
    <w:p w14:paraId="4511AFD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тоже побаивался, как бы это не оказалось новой шалостью. Но Эмиль уверял, что никакая это не проделка, а, наоборот, доброе дело. И ангелы на небесах захлопают в ладоши так же громко, как прежде плакали.</w:t>
      </w:r>
    </w:p>
    <w:p w14:paraId="31A4BDBA"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 и мама обрадуется,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добавил Эмиль.</w:t>
      </w:r>
    </w:p>
    <w:p w14:paraId="43F4FB8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а что скажет папа?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спросила Ида.</w:t>
      </w:r>
    </w:p>
    <w:p w14:paraId="0871C789" w14:textId="28629C3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Гм,</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хмыкнул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Хотя все равно никакая это не проделка.</w:t>
      </w:r>
    </w:p>
    <w:p w14:paraId="0501606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Потом он умолк и снова задумался.</w:t>
      </w:r>
    </w:p>
    <w:p w14:paraId="7E985727" w14:textId="20DC7E1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Труднее всего будет вытащить их из этой львиной пещеры,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Пошли, может, там что придумаем!</w:t>
      </w:r>
    </w:p>
    <w:p w14:paraId="35545EE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Между тем Командорша уплела все подчистую: колбасу и пальты, ветчину и студень, все шафранные булочки с изюмом и пряники; она вынюхала до последней крошки табак Дурня-Юкке. Теперь она сидела на чердаке мрачнее тучи. Так бывает со всяким, кто совершил подлость и к тому же объелся пальтами. Вниз к беднякам ей спускаться не хотелось, потому что они только вздыхали и осуждающе смотрели на нее, не говоря ни слова.</w:t>
      </w:r>
    </w:p>
    <w:p w14:paraId="00CA18A5" w14:textId="0053AF2F"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Так вот и сидела она насупившись на чердаке, как вдруг кто-то постучал в дверь, и она быстро спустилась вниз по лестнице</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посмотреть, кто пришел.</w:t>
      </w:r>
    </w:p>
    <w:p w14:paraId="6420190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 крыльце стоял Эмиль, Эмиль из Каттхульта. Командорша перепугалась не на шутку. Видать, Юкке или Кубышка наябедничали, а то зачем бы ему было приходить?</w:t>
      </w:r>
    </w:p>
    <w:p w14:paraId="5EC0E7E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Маленький Эмиль поклонился и вежливо спросил:</w:t>
      </w:r>
    </w:p>
    <w:p w14:paraId="1D24B865" w14:textId="298E3F6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 оставил ли я свой складной ножик, когда был здесь в последний раз?</w:t>
      </w:r>
    </w:p>
    <w:p w14:paraId="24C2A97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Надо же, какой хитрец был этот Эмиль! Ножик преспокойно лежал у него в кармане брюк, это уж точно, но ему как-то надо было объяснить, зачем он сюда пришел.</w:t>
      </w:r>
    </w:p>
    <w:p w14:paraId="6886793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Командорша заверила его, что никто никакого ножа не видал. И тогда Эмиль спросил:</w:t>
      </w:r>
    </w:p>
    <w:p w14:paraId="1305FC87" w14:textId="09E45E8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как, понравилась вам колбаса? А свиной студень и другие гостинцы?</w:t>
      </w:r>
    </w:p>
    <w:p w14:paraId="6C0A8A1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Командорша опустила глаза и уставилась на свои здоровенные ножищи.</w:t>
      </w:r>
    </w:p>
    <w:p w14:paraId="38A2CC8F" w14:textId="6B5FD411"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Как же, как же,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поспешно забормотала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ведь дорогая хозяйка из Каттхульта знает, чем порадовать бедняков. Передай ей низкий поклон!</w:t>
      </w:r>
    </w:p>
    <w:p w14:paraId="7370E2D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тогда Эмиль сказал то, ради чего он пришел сюда, но упомянул об этом вскользь, будто невзначай, а вовсе не как о важном деле:</w:t>
      </w:r>
    </w:p>
    <w:p w14:paraId="6694B0B6" w14:textId="4CBBB52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Мама и папа в гостях в Скорпхульте.</w:t>
      </w:r>
    </w:p>
    <w:p w14:paraId="016ED56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Командорша оживилась:</w:t>
      </w:r>
    </w:p>
    <w:p w14:paraId="12850835" w14:textId="13FE9E6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Неужто в Скорпхульте нынче пируют? А я и не знала!</w:t>
      </w:r>
    </w:p>
    <w:p w14:paraId="149895B9" w14:textId="1A2EA70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«Это уж точно, иначе ты давно уж была бы там»,</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подумал Эмиль.</w:t>
      </w:r>
    </w:p>
    <w:p w14:paraId="0C0F9FF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Как и все в Лённеберге, он хорошо знал, что случись где-нибудь в округе праздник, так на кухне без Командорши не обойтись. Она точна как часы. И не отвяжется, пока не отведает хотя бы сырной лепешки. Ради лепешки она готова была пойти хоть на край света. Если ты бывал когда-нибудь на празднике в Лённеберге, то знаешь не хуже Командорши, что на стол там обычно выставляют длинные ряды сверкающих медных мисок с громадными сырными лепешками, которые гости привозят в подарок хозяевам. В Лённеберге их называют гостинцами.</w:t>
      </w:r>
    </w:p>
    <w:p w14:paraId="7907BD93" w14:textId="4E790FA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 столе там семнадцать сырных лепешек,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Вот здорово, верно?!</w:t>
      </w:r>
    </w:p>
    <w:p w14:paraId="42C8A07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Разумеется, Эмиль не мог точно знать, было ли там семнадцать лепешек, но он и не настаивал, врать он не хотел. Он лишь намекнул:</w:t>
      </w:r>
    </w:p>
    <w:p w14:paraId="54087111"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…семнадцать сырных лепешек. Вот здорово, верно?!</w:t>
      </w:r>
    </w:p>
    <w:p w14:paraId="07F8EEE7" w14:textId="62E6872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и ну!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обрадовалась Командорша.</w:t>
      </w:r>
    </w:p>
    <w:p w14:paraId="73F1C90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 тем Эмиль и ушел. Он добился чего хотел и не сомневался, что через полчаса Командорша будет шагать по дороге в Скорпхульт.</w:t>
      </w:r>
    </w:p>
    <w:p w14:paraId="1DBA7C8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Ясное дело, он не ошибся. Эмиль, Альфред и маленькая Ида притаились за поленницей и вскоре увидели, как из дома вышла Командорша, закутанная в свою самую толстую шерстяную шаль, с нищенской сумой под мышкой, и направилась в Скорпхульт. Но вот ужас-то: она заперла за собой дверь на ключ и бросила ключ в свою суму. Нечего сказать, хорошенькое дельце! Теперь все они, эти несчастные бедняки, оказались взаперти, как в тюрьме. Старостиха, видно, считала, что так оно и должно быть. Пусть только Дурень-Юкке попробует выбраться из дома, он увидит, кто здесь командует и с кем шутки плохи.</w:t>
      </w:r>
    </w:p>
    <w:p w14:paraId="1647C5C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она резво засеменила толстыми ногами по дороге в Скорпхульт.</w:t>
      </w:r>
    </w:p>
    <w:p w14:paraId="5A7AED08"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подошел к двери и дернул ее. Он сразу понял, что она заперта крепко-накрепко. Потом Альфред и маленькая Ида тоже попытались ее открыть. Да, дверь, без сомнения, была заперта на ключ.</w:t>
      </w:r>
    </w:p>
    <w:p w14:paraId="63A8139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Тем временем к окну прильнули бедняки и испуганно уставились на троицу, которая пыталась проникнуть к ним в дом. Эмиль закричал:</w:t>
      </w:r>
    </w:p>
    <w:p w14:paraId="270F7974" w14:textId="4204E13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Гулять вам на пиру в Каттхульте, если мы вызволим вас отсюда!</w:t>
      </w:r>
    </w:p>
    <w:p w14:paraId="17B31482" w14:textId="34D2E55B"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в лачуге зажужжали, словно растревоженные пчелы в улье. Вот радость-то нежданная-негаданная! И беда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непоправимая! Ведь все равно они заперты, и, как ни ломай голову, им отсюда не выбраться.</w:t>
      </w:r>
    </w:p>
    <w:p w14:paraId="4C26900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Ты, может быть, спросишь, почему они не открыли окно и не вылезли во двор? Ведь это не так уж и трудно? Сразу видно, что ты никогда не слыхал о внутренних рамах. В зимнюю пору невозможно было открыть окна в богадельне именно из-за этих внутренних рам. Они были плотно вставлены и заклеены бумажными полосками, чтобы ветер не проникал в щели.</w:t>
      </w:r>
    </w:p>
    <w:p w14:paraId="7E6F227E" w14:textId="6A197F82"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«Ну а как же тогда проветривали комнаты?»</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вероятно, удивишься ты. Дорогое дитя, ну как можно задавать такие глупые вопросы! Кто тебе сказал, что в богадельне проветривали каморки? Кто станет заниматься такой ерундой! Ну кому это нужно, если свежий воздух и так проникал в дом через печную трубу и щели в полу и стенах?</w:t>
      </w:r>
    </w:p>
    <w:p w14:paraId="088B3B74"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Нет, куда там, через окно этим несчастным старикам не выбраться!</w:t>
      </w:r>
    </w:p>
    <w:p w14:paraId="6074986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Правда, в доме</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одно</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маленькое оконце все же открывалось и зимой, но оно было высоко над землей в чердачной каморке Командорши, и ни один бедняк, как бы он ни был голоден, не решился бы прыгнуть с такой высоты, чтобы отправиться в гости. Потому что это уж точно был бы прыжок прямо на тот свет.</w:t>
      </w:r>
    </w:p>
    <w:p w14:paraId="740750E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Эмиль не отступил перед таким пустячным препятствием. Он тотчас отыскал лестницу, запрятанную под дровяным сараем, и приставил ее к чердачному оконцу, которое радостно распахнула Кубышка. Альфред забрался наверх. Он был рослый и сильный, и ему ничего не стоило осторожно спустить по лестнице маленьких тощих старичков и старушек. Понятно, они охали и причитали, но все, как один, благополучно вылезли из окна и оказались внизу на земле. Все, кроме Блаженной Амалии. Она боялась высоты и ни за что не хотела вылезать в окно. Виберша пообещала принести ей всего, что только сможет захватить с собой, и Амалия успокоилась.</w:t>
      </w:r>
    </w:p>
    <w:p w14:paraId="6D57AD8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Случись кому-нибудь ехать по дороге в Каттхульт в конце этого праздничного дня, когда уже стало смеркаться, он, наверно, подумал бы, что повстречал вереницу серых призраков, которые, хромая, пыхтя и отдуваясь, карабкались по склону на вершину холма, где стоял хутор. И в самом деле, они были похожи на привидения в своих рубищах, эти жалкие нищие, зато они щебетали, будто жаворонки, и резвились, словно дети. Ох-хо-хо, ведь столько лет минуло с тех пор, как они были на праздничном пиру. Они радовались, представляя себе, как перепугается Командорша, когда вскоре вернется домой и найдет лачугу пустой, если не считать одной бедной старушки.</w:t>
      </w:r>
    </w:p>
    <w:p w14:paraId="5CFBF84A" w14:textId="57A96D2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Хи-хи-хи, так Командорше и надо,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Юхан-Грош.</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Хи-хи-хи, одна без бедняков, то-то ей будет сладко!</w:t>
      </w:r>
    </w:p>
    <w:p w14:paraId="240BB14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Довольные, они все вместе смеялись над старостихой. Потом они вошли в празднично убранную кухню Каттхульта и оторопели. А когда Эмиль зажег пять больших свечей в подсвечнике и их пламя отразилось в начищенных до блеска медных тазах, а посуда засверкала и засияла на свету, все затихли, а Дурень-Юкке даже подумал, уж не угодил ли он прямо на небеса.</w:t>
      </w:r>
    </w:p>
    <w:p w14:paraId="13BE2C79" w14:textId="6F9D8D4B"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Гляньте-ка, здесь свечи и вечное блаженство,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 и заплакал, потому что плакал теперь Юкке и в радости, и в горе.</w:t>
      </w:r>
    </w:p>
    <w:p w14:paraId="30FDE003"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Эмиль сказал:</w:t>
      </w:r>
    </w:p>
    <w:p w14:paraId="4436FB6F" w14:textId="1687AF8E"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Будем</w:t>
      </w:r>
      <w:r w:rsidR="00181882" w:rsidRPr="00D26E81">
        <w:rPr>
          <w:rFonts w:ascii="Verdana" w:eastAsia="Times New Roman" w:hAnsi="Verdana" w:cs="Times New Roman"/>
          <w:color w:val="000000"/>
          <w:sz w:val="20"/>
          <w:szCs w:val="18"/>
        </w:rPr>
        <w:t> </w:t>
      </w:r>
      <w:r w:rsidR="00181882" w:rsidRPr="00D26E81">
        <w:rPr>
          <w:rFonts w:ascii="Verdana" w:eastAsia="Times New Roman" w:hAnsi="Verdana" w:cs="Times New Roman"/>
          <w:i/>
          <w:iCs/>
          <w:color w:val="000000"/>
          <w:sz w:val="20"/>
          <w:szCs w:val="18"/>
          <w:lang w:val="ru-RU"/>
        </w:rPr>
        <w:t>пировать</w:t>
      </w:r>
      <w:r w:rsidR="00181882" w:rsidRPr="00D26E81">
        <w:rPr>
          <w:rFonts w:ascii="Verdana" w:eastAsia="Times New Roman" w:hAnsi="Verdana" w:cs="Times New Roman"/>
          <w:color w:val="000000"/>
          <w:sz w:val="20"/>
          <w:szCs w:val="18"/>
          <w:lang w:val="ru-RU"/>
        </w:rPr>
        <w:t>!</w:t>
      </w:r>
    </w:p>
    <w:p w14:paraId="0C58B95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праздник начался. Эмиль, Альфред и маленькая Ида принялись таскать из кладовой все, что только могли унести. И я хочу рассказать тебе, что они поставили на стол.</w:t>
      </w:r>
    </w:p>
    <w:p w14:paraId="42CA9A7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пальтами.</w:t>
      </w:r>
    </w:p>
    <w:p w14:paraId="7195987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со свиной колбасой.</w:t>
      </w:r>
    </w:p>
    <w:p w14:paraId="1307962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со свиным студнем.</w:t>
      </w:r>
    </w:p>
    <w:p w14:paraId="251920F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печеночным паштетом.</w:t>
      </w:r>
    </w:p>
    <w:p w14:paraId="5012EE7C"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жареной колбасой.</w:t>
      </w:r>
    </w:p>
    <w:p w14:paraId="0153F8D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котлетами.</w:t>
      </w:r>
    </w:p>
    <w:p w14:paraId="0D7D47B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Блюдо с телячьими фрикадельками.</w:t>
      </w:r>
    </w:p>
    <w:p w14:paraId="1A35E10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копченой грудинкой.</w:t>
      </w:r>
    </w:p>
    <w:p w14:paraId="20066D7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крупяной колбасой.</w:t>
      </w:r>
    </w:p>
    <w:p w14:paraId="31A2855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картофельной колбасой.</w:t>
      </w:r>
    </w:p>
    <w:p w14:paraId="42E1927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селедочным салатом.</w:t>
      </w:r>
    </w:p>
    <w:p w14:paraId="62BD929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солониной.</w:t>
      </w:r>
    </w:p>
    <w:p w14:paraId="1DAED1C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присоленным говяжьим языком. Блюдо с большим рождественским окороком. Блюдо с головкой рождественского сыра.</w:t>
      </w:r>
    </w:p>
    <w:p w14:paraId="56B1937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белым хлебом.</w:t>
      </w:r>
    </w:p>
    <w:p w14:paraId="7573C2A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со сладкими хлебцами на патоке.</w:t>
      </w:r>
    </w:p>
    <w:p w14:paraId="74FE785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ржаным хлебом.</w:t>
      </w:r>
    </w:p>
    <w:p w14:paraId="615CC54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Кувшин можжевелового кваса.</w:t>
      </w:r>
    </w:p>
    <w:p w14:paraId="3F091CD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Кувшин с молоком.</w:t>
      </w:r>
    </w:p>
    <w:p w14:paraId="5BA555F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Миску рисовой каши.</w:t>
      </w:r>
    </w:p>
    <w:p w14:paraId="70DF3B4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Поднос с сырными лепешками.</w:t>
      </w:r>
    </w:p>
    <w:p w14:paraId="3EF29B4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Вазу с черносливом.</w:t>
      </w:r>
    </w:p>
    <w:p w14:paraId="7C3C473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Блюдо с яблочным пирогом.</w:t>
      </w:r>
    </w:p>
    <w:p w14:paraId="2F84E0F3"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Вазу со взбитыми сливками.</w:t>
      </w:r>
    </w:p>
    <w:p w14:paraId="17B6875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Вазу с клубничным вареньем.</w:t>
      </w:r>
    </w:p>
    <w:p w14:paraId="5073163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Вазу с имбирными грушами.</w:t>
      </w:r>
    </w:p>
    <w:p w14:paraId="6A28B869"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Запеченного целиком молочного поросенка, украшенного сахарной глазурью.</w:t>
      </w:r>
    </w:p>
    <w:p w14:paraId="43A1E8C8"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p>
    <w:p w14:paraId="37379253" w14:textId="3CCDF0F6"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кажется, и все. Я могла забыть три, ну от силы четыре, самое большее пять блюд, но остальное я все перечислила.</w:t>
      </w:r>
    </w:p>
    <w:p w14:paraId="69F54F7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Они сидели за столом, эти старички и старушки из богадельни, и терпеливо ждали, пока всё принесут. При виде каждого нового блюда их глаза разгорались все сильнее.</w:t>
      </w:r>
    </w:p>
    <w:p w14:paraId="703983E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Наконец Эмиль пригласил их:</w:t>
      </w:r>
    </w:p>
    <w:p w14:paraId="6E7733DC" w14:textId="69868358"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Пожалуйста, налетайте!</w:t>
      </w:r>
    </w:p>
    <w:p w14:paraId="6E0D836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они принялись уплетать угощение так, что только за ушами трещало.</w:t>
      </w:r>
    </w:p>
    <w:p w14:paraId="39B7DAF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Эмиль и маленькая Ида тоже сидели за столом. Но Ида съела всего несколько фрикаделек. Она все думала, уж не новая ли это проделка Эмиля, на самом деле. Она вдруг вспомнила: ой, и верно, ведь завтра утром к ним в Каттхульт на третий день праздника приедут в гости родственники из Ингаторпа! А тут вся праздничная еда исчезала прямо на глазах! Она слышала, как за столом хрустели, грызли, причмокивали и глотали. Казалось, стая хищных зверей набросилась на миски, блюда и подносы. Маленькая Ида понимала, что так жадно едят лишь изголодавшиеся люди, но это все равно было ужасно. Она дернула Эмиля за рукав и зашептала ему на ухо, чтобы никто не услышал:</w:t>
      </w:r>
    </w:p>
    <w:p w14:paraId="5F59986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Ты уверен, что опять не напроказничал? Вспомни-ка, ведь завтра к нам приедут гости из Ингаторпа!</w:t>
      </w:r>
    </w:p>
    <w:p w14:paraId="37D9D8FB" w14:textId="0B384C8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Они и так толстые, хватит с них!</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спокойно ответил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Куда лучше, если еда достанется тому, кому она и вправду нужна.</w:t>
      </w:r>
    </w:p>
    <w:p w14:paraId="553A90A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все же он немного испугался, так как, судя по всему, к концу пиршества не останется и полпальта. То, чего гости не могли съесть, они распихивали по карманам и сумам, блюда и миски опустошались в мгновение ока.</w:t>
      </w:r>
    </w:p>
    <w:p w14:paraId="433C18F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вот, я слопал грудинку,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вымолвил Калле-Лопата, дожевывая последний кусочек.</w:t>
      </w:r>
    </w:p>
    <w:p w14:paraId="775691B9" w14:textId="7396DAF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я слопала селедочный салат,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Пройдоха-Фия.</w:t>
      </w:r>
    </w:p>
    <w:p w14:paraId="181DCD43"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Они говорили «слопал», «слопала», и это значило, что они съели все до крошки и что на блюде было пусто.</w:t>
      </w:r>
    </w:p>
    <w:p w14:paraId="508AAEA5" w14:textId="4A58534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Теперь мы слопали все дочиста,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в конце концов Придурок-Никлас, и правдивее этих слов он никогда в жизни не произносил.</w:t>
      </w:r>
    </w:p>
    <w:p w14:paraId="735AD4CB"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почему это пиршество прославилось на долгие времена как «великое опустошение Каттхульта», и о нем, к твоему сведению, долго не прекращались толки как в Лённеберге, так и в других приходах.</w:t>
      </w:r>
    </w:p>
    <w:p w14:paraId="0104126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Лишь одно блюдо оставалось нетронутым</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целиком запеченный молочный поросенок. Он лежал на столе и печально глядел своими сахарными квадратиками вместо глаз.</w:t>
      </w:r>
    </w:p>
    <w:p w14:paraId="35BC70E9" w14:textId="1443A2B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Чур меня, нечистая сила, упаси и помилуй! Поросенок похож на крошечное привидение,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сказала Пройдоха-Фия.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и прикоснуться к нему боюсь.</w:t>
      </w:r>
    </w:p>
    <w:p w14:paraId="44218C7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Ни разу в жизни не пришлось ей видеть запеченного целиком молочного поросенка, да и другим беднякам тоже не выпадало такого случая. Поэтому-то и оробели они перед ним и даже не дотронулись до него.</w:t>
      </w:r>
    </w:p>
    <w:p w14:paraId="6E4777FB" w14:textId="5615A98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У вас случайно не осталось больше колбасы?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Калле-Лопата, когда все блюда были уже пусты.</w:t>
      </w:r>
    </w:p>
    <w:p w14:paraId="46D2C88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тогда Эмиль ответил, что на всем хуторе уцелела лишь одна колбаска, да и та насажена на колышек, который торчит из его волчьей ямы. Там она и останется как приманка для волка, которого он с нетерпением ждет, поэтому ни Калле и никто другой ее не получит.</w:t>
      </w:r>
    </w:p>
    <w:p w14:paraId="6306D08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тут Виберша всполошилась.</w:t>
      </w:r>
    </w:p>
    <w:p w14:paraId="29B1B8A8" w14:textId="177AA004"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Блаженная Амалия!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запричитала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Про нее-то мы совсем забыли!</w:t>
      </w:r>
    </w:p>
    <w:p w14:paraId="3F97F96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Она растерянно поглядела по сторонам, и взгляд ее остановился на поросенке.</w:t>
      </w:r>
    </w:p>
    <w:p w14:paraId="3CA19550"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Пусть уж он достанется Амалии, а? Хоть он и похож на привидение! Как скажешь, Эмиль?</w:t>
      </w:r>
    </w:p>
    <w:p w14:paraId="0DB26BDD" w14:textId="1DE9F847"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Ладно, пусть ей будет поросенок,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со вздохом согласился Эмиль.</w:t>
      </w:r>
    </w:p>
    <w:p w14:paraId="2E46CDB3"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бедняков так разморило от еды, что они не могли шевельнуться, а дотащиться до своей лачуги у них просто не хватило бы сил.</w:t>
      </w:r>
    </w:p>
    <w:p w14:paraId="189C06FC" w14:textId="6D4E1C2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что, если взять дровни?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предложил Эмиль.</w:t>
      </w:r>
    </w:p>
    <w:p w14:paraId="34C4C278" w14:textId="4CB74D02"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Сказано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сделано. На хуторе были дровни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длинные и вместительные сани. На них можно было увезти сколько угодно стариков и старушек, даже отяжелевших после такого угощения.</w:t>
      </w:r>
    </w:p>
    <w:p w14:paraId="7B655606" w14:textId="650CD273"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Наступил вечер, зажглись звезды. В небе светила луна, а вокруг лежал пушистый, только что выпавший снег. Стояла мягкая зимняя погода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чудесная пора для катания на санках.</w:t>
      </w:r>
    </w:p>
    <w:p w14:paraId="71056864"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и Альфред заботливо рассадили гостей на дровнях. Спереди восседала Виберша с поросенком, затем по порядку все остальные, а сзади</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Ида, Эмиль и Альфред.</w:t>
      </w:r>
    </w:p>
    <w:p w14:paraId="5B0A448E" w14:textId="7782AE9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Эй, поехали!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скомандовал Эмиль.</w:t>
      </w:r>
    </w:p>
    <w:p w14:paraId="33F4D26E" w14:textId="3478B70A"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Сани быстро заскользили по склону холма. Ветер свистел в ушах, и старички и старушки кричали от восторга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уже так давно они не катались на санках! Ой как они кричали! Лишь один поросенок молча несся, как привидение, в лунной ночи на руках у старой бабки и таращил немигающие глаза.</w:t>
      </w:r>
    </w:p>
    <w:p w14:paraId="52398D71" w14:textId="67B6826F"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Ну а старостиха, что делала она? Об этом ты сейчас узнаешь. Я хотела бы, чтобы ты ее увидел, когда она возвращалась домой после прогулки за сырными лепешками в Скорпхульт! Вот она в серой шерстяной шали, толстая и довольная, подходит к дому, достает ключ, вставляет его в замочную скважину и посмеивается при мысли, что сейчас увидит своих покорных и запуганных бедняков. В самом-то деле, должны же они наконец уразуметь, что хозяйка здесь она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одна над всеми!</w:t>
      </w:r>
    </w:p>
    <w:p w14:paraId="04F40CD5"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Она поворачивает ключ, переступает порог и входит в сени… но почему такая тишина? Спят они, что ли, или сидят и смотрят хмуро исподлобья? Луна заглядывает в окно и освещает все углы дома, но почему же ни одной живой души не видно?</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Потому что в доме никого нет</w:t>
      </w:r>
      <w:r w:rsidRPr="00D26E81">
        <w:rPr>
          <w:rFonts w:ascii="Verdana" w:eastAsia="Times New Roman" w:hAnsi="Verdana" w:cs="Times New Roman"/>
          <w:color w:val="000000"/>
          <w:sz w:val="20"/>
          <w:szCs w:val="18"/>
          <w:lang w:val="ru-RU"/>
        </w:rPr>
        <w:t>! Так-то, Командорша, нет там ни одной живой души!</w:t>
      </w:r>
    </w:p>
    <w:p w14:paraId="219D069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ее пробирает дрожь, она вся дрожит как осиновый лист: еще никогда в жизни ей не было так страшно. Как же они могли выбраться сквозь запертые двери? Никто, кроме ангелов Божьих… да, так оно и есть. Несчастная, обманом отняла она у них колбасу, пальты, табак, и теперь ангелы Божьи унесли их туда, где живется лучше, чем в богадельне. Только ее бросили одну в нищете и горе, ох-ох-ох! И Командорша завыла как собака.</w:t>
      </w:r>
    </w:p>
    <w:p w14:paraId="497FD182"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вдруг слышится слабый голос. Он доносится из постели, где под одеялом лежит жалкая маленькая старушка.</w:t>
      </w:r>
    </w:p>
    <w:p w14:paraId="30DD22A9" w14:textId="47953A9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Чего это ты воешь?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спрашивает Блаженная Амалия.</w:t>
      </w:r>
    </w:p>
    <w:p w14:paraId="2E8769B7"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Командорша мгновенно преображается! Мигом выпытывает она у Амалии всю правду! На это она горазда!</w:t>
      </w:r>
    </w:p>
    <w:p w14:paraId="1BEF4D6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потом вприпрыжку несется в Каттхульт. Она снова загонит домой своих стариков, чтоб все было шито-крыто и никто в Лённеберге не болтал бы лишнего.</w:t>
      </w:r>
    </w:p>
    <w:p w14:paraId="467A0E1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При свете луны Каттхульт так красив! Она видит, как сверкают в кухне огоньки, будто там зажжено множество свечей. И вдруг ей становится стыдно, и она не решается войти в дом. Сперва она хочет заглянуть в окно и удостовериться, вправду ли там пируют ее бедняки. Но для этого нужен ящик или другая подставка, чтобы забраться повыше. Старостиха идет к столярной в надежде увидеть что-нибудь подходящее. И в самом деле, она видит… Но не ящик, а колбасу. Вот так находка! На чистом снегу, освещенный луной, стоит колышек, а на нем небольшая колбаска, начиненная картошкой. Правда, сейчас старостиха так сыта, что чуть не лопается. Она вволю наелась сырных лепешек. Но вскоре ей снова захочется подкрепиться, и надо быть последней дурехой, чтобы колбаска зря пропала на морозе, думает она.</w:t>
      </w:r>
    </w:p>
    <w:p w14:paraId="537A4FE2"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сделав шаг вперед, летит вниз.</w:t>
      </w:r>
    </w:p>
    <w:p w14:paraId="1657634D"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Вот так ловили волков в Смоланде в стародавние времена.</w:t>
      </w:r>
    </w:p>
    <w:p w14:paraId="31893E6A"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 тот самый миг, в ту самую минуту, когда Командорша провалилась в волчью яму, праздник в Каттхульте закончился. Старички и старушки высыпали на двор и уселись в сани, чтобы ехать домой. Из волчьей ямы не доносилось ни звука. Поначалу старостиха не хотела звать на помощь. Она, видимо, надеялась, что как-нибудь выкарабкается сама.</w:t>
      </w:r>
    </w:p>
    <w:p w14:paraId="792C403F" w14:textId="0CBAD516"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бедняки вихрем скатились с холма, и когда они подъехали к своей лачуге, то дверь</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вот чудо</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оказалась открытой. Они тотчас, шатаясь, вошли в дом и сразу повалились на постели, разморенные едой и катанием на санях, счастливые впервые за долгие-долгие годы.</w:t>
      </w:r>
    </w:p>
    <w:p w14:paraId="31A9A5A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Обратно в Каттхульт Эмиль, Альфред и маленькая Ида возвращались при свете луны. В небе мерцали звезды, Эмиль и Альфред тащили дровни, а Иде позволили сесть в них и ехать в гору по отлогому склону, ведь Ида была совсем маленькой.</w:t>
      </w:r>
    </w:p>
    <w:p w14:paraId="47F99C28"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Если тебе случалось лунной ночью ехать на санях по такой вот зимней дороге в Лённебергской округе, ты знаешь, какая там стоит дивная тишина</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будто вся земля заснула и спит беспробудным сном. Представляешь, как жутко средь полного безмолвия и тишины услышать кошмарнейший вой. Так вот, Эмиль, Альфред и Ида, ничего не подозревая, взбирались со своими санями на последний холм, как вдруг из волчьей ямы донеслось завывание, от которого у кого угодно застыла бы кровь в жилах. Маленькая Ида побледнела и сразу захотела к маме. Другое дело Эмиль! От радости он запрыгал, как дикий козел!</w:t>
      </w:r>
    </w:p>
    <w:p w14:paraId="46E80967" w14:textId="4DE879A8"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 яму попал волк!</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Вот это да! Где моя ружейка?</w:t>
      </w:r>
    </w:p>
    <w:p w14:paraId="4EBD8DCF"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Чем ближе они подходили к дому, тем отчаяннее становился вой. Эхо разносило его по всему хутору, и казалось, что лес вокруг полон волков и что они отзываются на жалобный вопль плененного собрата.</w:t>
      </w:r>
    </w:p>
    <w:p w14:paraId="2FAA781A"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Альфред сказал:</w:t>
      </w:r>
    </w:p>
    <w:p w14:paraId="72477D59" w14:textId="39CE3C7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Чудно воет этот волк! Послушай-ка!</w:t>
      </w:r>
    </w:p>
    <w:p w14:paraId="6546E55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Они замерли на месте, освещенные лунным светом, и прислушались.</w:t>
      </w:r>
    </w:p>
    <w:p w14:paraId="1ECCF485" w14:textId="6BD8CF6F"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На помощь! На помощь! На помощь!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вопил волк.</w:t>
      </w:r>
    </w:p>
    <w:p w14:paraId="0718CF2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у Эмиля радостно сверкнули глаза.</w:t>
      </w:r>
    </w:p>
    <w:p w14:paraId="5A45DF8B" w14:textId="5DD0070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Оборотень!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закричал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Правда, я не очень верю, что это оборотень!</w:t>
      </w:r>
    </w:p>
    <w:p w14:paraId="459DC9B0"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Прыжок, другой, и он первым добрался до ямы. И тут Эмиль увидел, что за волка он поймал. И не оборотня вовсе, а злосчастную Командоршу!</w:t>
      </w:r>
    </w:p>
    <w:p w14:paraId="717F9FCD"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рассвирепел. Что ей надо в его яме?! Ведь он-то хотел поймать</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настоящего</w:t>
      </w:r>
      <w:r w:rsidRPr="00D26E81">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волка! Потом он задумался. Может, не так уж плохо, что старостиха угодила в яму? Не мешает проучить ее как следует, чтобы она подобрела и чтобы злости в ней поубавилось. А может, и совесть в ней проснется! И Эмиль закричал Альфреду и Иде:</w:t>
      </w:r>
    </w:p>
    <w:p w14:paraId="671FB5DC" w14:textId="482280B2"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Сюда! Сюда! Посмотрите на эту страшную лохматую зверюгу!</w:t>
      </w:r>
    </w:p>
    <w:p w14:paraId="71BCD71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Втроем они стояли на краю ямы и смотрели вниз на старостиху, которая в своей серой шерстяной шали и впрямь походила на волчицу.</w:t>
      </w:r>
    </w:p>
    <w:p w14:paraId="5146655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Ты точно знаешь, что это оборотень?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дрожащим голосом спросила маленькая Ида.</w:t>
      </w:r>
    </w:p>
    <w:p w14:paraId="6762AFE9"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Еще бы не оборотень!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Злобная старая волчица, получеловек-полуволчица</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вот кто это, и опаснее ее на свете зверя нет!</w:t>
      </w:r>
    </w:p>
    <w:p w14:paraId="5375AD4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Ага! Оборотни еще страсть как прожорливы!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подхватил Альфред.</w:t>
      </w:r>
    </w:p>
    <w:p w14:paraId="055C6B70"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Поглядите на нее,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Она, верно, немало сожрала на своем веку. Зато теперь ей конец. Альфред, дай-ка мою ружейку!</w:t>
      </w:r>
    </w:p>
    <w:p w14:paraId="6D21BA21"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81882" w:rsidRPr="00D26E81">
        <w:rPr>
          <w:rFonts w:ascii="Verdana" w:eastAsia="Times New Roman" w:hAnsi="Verdana" w:cs="Times New Roman"/>
          <w:color w:val="000000"/>
          <w:sz w:val="20"/>
          <w:szCs w:val="18"/>
          <w:lang w:val="ru-RU"/>
        </w:rPr>
        <w:t>Не стреляй, Эмиль, миленький, неужто ты не узнаешь меня?!</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завопила Командорша, до смерти испугавшись, как только Эмиль заговорил про ружье. Она ведь не знала, что у Эмиля было только игрушечное ружье, которое ему смастерил Альфред.</w:t>
      </w:r>
    </w:p>
    <w:p w14:paraId="18A5A942" w14:textId="41EE6D56"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Слыхал, Альфред, что прорычала волчица?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что-то не разобрал.</w:t>
      </w:r>
    </w:p>
    <w:p w14:paraId="65631B6F"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покачал головой:</w:t>
      </w:r>
    </w:p>
    <w:p w14:paraId="02871E6D"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И я ничего не понял.</w:t>
      </w:r>
    </w:p>
    <w:p w14:paraId="36398060" w14:textId="14A6F82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 мне и дела нет до ее слов,</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Дай-ка мою ружейку, Альфред.</w:t>
      </w:r>
    </w:p>
    <w:p w14:paraId="28DC6D9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Тогда старостиха заорала:</w:t>
      </w:r>
    </w:p>
    <w:p w14:paraId="123D0B8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Вы что, ослепли, что ли, это же я свалилась в яму!</w:t>
      </w:r>
    </w:p>
    <w:p w14:paraId="4D25345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она говорит?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Хочет знать, видели ли мы ее тетку?</w:t>
      </w:r>
    </w:p>
    <w:p w14:paraId="1134E955"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Мы ее не видали,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поддержал мальчика Альфред.</w:t>
      </w:r>
    </w:p>
    <w:p w14:paraId="556E2200" w14:textId="35E81355"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куда там, да и, к счастью, тетку ее тетки тоже,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выпалил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Иначе яма была бы битком набита старыми волчицами-оборотнями. Дай мою ружейку, Альфред!</w:t>
      </w:r>
    </w:p>
    <w:p w14:paraId="1549554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Тут уж Командорша заголосила что было мочи, а потом, всхлипывая, забормотала:</w:t>
      </w:r>
    </w:p>
    <w:p w14:paraId="30F77FC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Вот злодеи, вот уж злодеи-то!</w:t>
      </w:r>
    </w:p>
    <w:p w14:paraId="06DBBE1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Она говорит, что любит пальты?</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удивленно спросил Эмиль.</w:t>
      </w:r>
    </w:p>
    <w:p w14:paraId="522DA6F0"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 ясное дело, любит,</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только у нас ни одного пальта нет.</w:t>
      </w:r>
    </w:p>
    <w:p w14:paraId="31B3ACB9" w14:textId="3C6A17E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rPr>
        <w:t>He</w:t>
      </w:r>
      <w:r w:rsidR="00181882" w:rsidRPr="00D26E81">
        <w:rPr>
          <w:rFonts w:ascii="Verdana" w:eastAsia="Times New Roman" w:hAnsi="Verdana" w:cs="Times New Roman"/>
          <w:color w:val="000000"/>
          <w:sz w:val="20"/>
          <w:szCs w:val="18"/>
          <w:lang w:val="ru-RU"/>
        </w:rPr>
        <w:t>-а, во всем Смоланде не осталось больше ни единого пальта,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подтвердил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Все слопала Командорша.</w:t>
      </w:r>
    </w:p>
    <w:p w14:paraId="7B26C8C1"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Старостиха завыла пуще прежнего. Она поняла, что Эмиль узнал, как подло она обошлась с Дурнем-Юкке и другими бедняками. Она так убивалась, что Эмилю стало жаль ее, потому что сердце у этого мальчика было золотое. Но если хочешь, чтобы жизнь в богадельне стала лучше, так просто отпустить старостиху нельзя.</w:t>
      </w:r>
    </w:p>
    <w:p w14:paraId="3A35DE3F"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Послушай-ка,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приглядись получше к волчице, по-моему, она чем-то похожа на Командоршу из богадельни, а?</w:t>
      </w:r>
    </w:p>
    <w:p w14:paraId="158CC068"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Ой, чур меня, упаси и помилуй!</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воскликнул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Да Командорша будет почище всех смоландских оборотней, вместе взятых.</w:t>
      </w:r>
    </w:p>
    <w:p w14:paraId="2AE32426"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Это уж точно,</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согласился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Ясное дело, волчицы-оборотни просто добрые по сравнению с ней. Она-то никому добра не сделает! Все-таки интересно, кто в самом деле стащил ту колбаску из шкафа на чердаке?</w:t>
      </w:r>
    </w:p>
    <w:p w14:paraId="70E7A520" w14:textId="66EE7DED"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жалобно закричала Командорша.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Сознаюсь во всем, только вытащите меня отсюда!</w:t>
      </w:r>
    </w:p>
    <w:p w14:paraId="506193A0"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и Альфред с улыбкой переглянулись.</w:t>
      </w:r>
    </w:p>
    <w:p w14:paraId="08E750DD"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Ты что, ослеп? Неужто не видишь, что это Командорша, а никакой не оборотень!</w:t>
      </w:r>
    </w:p>
    <w:p w14:paraId="28E1722C"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Что за наваждение!</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воскликнул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И как это мы могли так обознаться?</w:t>
      </w:r>
    </w:p>
    <w:p w14:paraId="2D176481"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Сам не понимаю,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Она похожа на волчицу-оборотня, только у той не может быть такой шали.</w:t>
      </w:r>
    </w:p>
    <w:p w14:paraId="23928A82"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Нет, шали у оборотней нет. Но вот усы тоже есть, верно?</w:t>
      </w:r>
    </w:p>
    <w:p w14:paraId="2E8EFD64" w14:textId="47D8537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Ну и дела. Теперь, Альфред, надо помочь Командорше, тащи лестницу!</w:t>
      </w:r>
    </w:p>
    <w:p w14:paraId="202C9475"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Наконец в волчью яму спустили лестницу. Старостиха с громким плачем выбралась наверх и бросилась наутек, только пятки засверкали. Никогда в жизни ноги ее больше не будет в Каттхульте! Но прежде чем старостиха скрылась за холмом, она обернулась и крикнула:</w:t>
      </w:r>
    </w:p>
    <w:p w14:paraId="33E4CD77"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Колбаску взяла я! Прости меня, Господи, но под Рождество я совсем запамятовала про это! Клянусь, что запамятовала!</w:t>
      </w:r>
    </w:p>
    <w:p w14:paraId="57387750" w14:textId="6BAB2BD0"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Хорошо, что ей пришлось посидеть здесь часок и вспомнить про свои подлости,</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Видать, не такая уж глупая выдумка эти волчьи ямы.</w:t>
      </w:r>
    </w:p>
    <w:p w14:paraId="2C461E0B" w14:textId="03318C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Командорша неслась вниз с холма во весь дух и порядком запыхалась, когда наконец добежала до богадельни. Все ее старички и старушки спали в своих завшивленных постелях, и Командорша ни за что на свете не рискнула бы теперь потревожить их сон. Она кралась по дому неслышно, словно призрак, чего никогда раньше не делала. Они все до одного были целы и невредимы. Она пересчитала их, как овец: Дурень-Юкке, Калле-Лопата, Юхан-Грош, Придурок-Никлас, Пройдоха-</w:t>
      </w:r>
      <w:r w:rsidRPr="00D26E81">
        <w:rPr>
          <w:rFonts w:ascii="Verdana" w:eastAsia="Times New Roman" w:hAnsi="Verdana" w:cs="Times New Roman"/>
          <w:color w:val="000000"/>
          <w:sz w:val="20"/>
          <w:szCs w:val="18"/>
          <w:lang w:val="ru-RU"/>
        </w:rPr>
        <w:lastRenderedPageBreak/>
        <w:t>Фия, Кубышка, Виберша и Блаженная Амалия</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все были здесь, она всех их видела. Но вдруг она увидела еще кое-что. На столике возле постели Блаженной Амалии маячило… о ужас! там маячило привидение! Конечно, привидение, хотя оно и было похоже на поросенка. А может, это оборотень стоял и глазел на нее своими жуткими белесыми глазами?</w:t>
      </w:r>
    </w:p>
    <w:p w14:paraId="18FB47A4"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Слишком много страхов выпало на долю Командорши за один день, и сердце ее не выдержало. Она со стоном рухнула на пол. Так она и лежала, словно убитая, пока солнце не заглянуло в окна богадельни.</w:t>
      </w:r>
    </w:p>
    <w:p w14:paraId="7AF82887" w14:textId="09787100"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Как раз в этот день родственники из Ингаторпа должны были приехать в гости в Каттхульт. Но вот беда, чем же их потчевать? Разве что свеже-просоленным шпиком, сохранившимся в бочонке в кладовой, да жареной свининой с картошкой и луковым соусом</w:t>
      </w:r>
      <w:r w:rsidR="00D26E81">
        <w:rPr>
          <w:rFonts w:ascii="Verdana" w:eastAsia="Times New Roman" w:hAnsi="Verdana" w:cs="Times New Roman"/>
          <w:color w:val="000000"/>
          <w:sz w:val="20"/>
          <w:szCs w:val="18"/>
          <w:lang w:val="ru-RU"/>
        </w:rPr>
        <w:t xml:space="preserve"> — </w:t>
      </w:r>
      <w:r w:rsidRPr="00D26E81">
        <w:rPr>
          <w:rFonts w:ascii="Verdana" w:eastAsia="Times New Roman" w:hAnsi="Verdana" w:cs="Times New Roman"/>
          <w:color w:val="000000"/>
          <w:sz w:val="20"/>
          <w:szCs w:val="18"/>
          <w:lang w:val="ru-RU"/>
        </w:rPr>
        <w:t>свининой, которую не стыдно подать на стол самому королю, случись ему заехать на хутор!</w:t>
      </w:r>
    </w:p>
    <w:p w14:paraId="1D37CDF6"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Но когда вечером мама Эмиля записывала в синюю тетрадь историю того дня, надо признаться, она была очень огорчена, и листки бумаги по сей день хранят расплывшиеся кляксы, словно над листками этими кто-то плакал.</w:t>
      </w:r>
    </w:p>
    <w:p w14:paraId="00E52738" w14:textId="791593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i/>
          <w:iCs/>
          <w:color w:val="000000"/>
          <w:sz w:val="20"/>
          <w:szCs w:val="18"/>
          <w:lang w:val="ru-RU"/>
        </w:rPr>
        <w:t>«ДЕНЬ МОЕЙ БИДЫ,</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вывела она заголовок. И потом: —</w:t>
      </w:r>
      <w:r w:rsidRPr="00D26E81">
        <w:rPr>
          <w:rFonts w:ascii="Verdana" w:eastAsia="Times New Roman" w:hAnsi="Verdana" w:cs="Times New Roman"/>
          <w:color w:val="000000"/>
          <w:sz w:val="20"/>
          <w:szCs w:val="18"/>
        </w:rPr>
        <w:t> </w:t>
      </w:r>
      <w:r w:rsidRPr="00D26E81">
        <w:rPr>
          <w:rFonts w:ascii="Verdana" w:eastAsia="Times New Roman" w:hAnsi="Verdana" w:cs="Times New Roman"/>
          <w:i/>
          <w:iCs/>
          <w:color w:val="000000"/>
          <w:sz w:val="20"/>
          <w:szCs w:val="18"/>
          <w:lang w:val="ru-RU"/>
        </w:rPr>
        <w:t>Сиводня он целый день просидел в столярке, бедный рибенок. Конечно, он мальчик благачистивый, но порой, сдается мне, он малость не в себе».</w:t>
      </w:r>
    </w:p>
    <w:p w14:paraId="721E427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 жизнь в Каттхульте шла своим чередом. Минула зима, и наступила весна. Эмиль частенько сидел в столярной, а все остальное время играл с маленькой Идой, ездил верхом на Лукасе, возил в город молоко, дразнил Лину, болтал с Альфредом и выдумывал все новые и новые проказы, которые делали его жизнь богатой событиями и разнообразной. Так что к началу мая он уже вырезал не менее ста двадцати пяти деревянных старичков, красовавшихся на полке в столярке! Что за мастер был этот ребенок!</w:t>
      </w:r>
    </w:p>
    <w:p w14:paraId="04FAFB8B"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не проказничал, но и у него были свои огорчения, вот так-то. Ведь он до сих пор не отважился сказать Лине, что не хочет на ней жениться.</w:t>
      </w:r>
    </w:p>
    <w:p w14:paraId="2E7256FE"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Давай уж лучше я скажу,</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предлагал Эмиль, но Альфред и слышать об этом не хотел.</w:t>
      </w:r>
    </w:p>
    <w:p w14:paraId="114E94A5" w14:textId="738019B9"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Я же тебе говорил, надо половчее, чтобы не обидеть ее.</w:t>
      </w:r>
    </w:p>
    <w:p w14:paraId="6CE509C9"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Альфред, право же, был добрый малый, и он никак не находил нужных слов, чтобы сказать о своем решении Лине. Но как-то субботним вечером в начале мая, когда Лина сидела на крыльце людской и упорно ждала, когда он подсядет к ней, Альфред решил: будь что будет! Свесившись из окна людской, он закричал ей:</w:t>
      </w:r>
    </w:p>
    <w:p w14:paraId="0E634A52" w14:textId="29B544FA"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Слышь, Лина! У меня к тебе дельце. Я давно хотел тебе сказать…</w:t>
      </w:r>
    </w:p>
    <w:p w14:paraId="431895F6"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Лина фыркнула. «Наконец-то дождалась чего хотела»,</w:t>
      </w:r>
      <w:r w:rsidR="00D26E81">
        <w:rPr>
          <w:rFonts w:ascii="Verdana" w:eastAsia="Times New Roman" w:hAnsi="Verdana" w:cs="Times New Roman"/>
          <w:color w:val="000000"/>
          <w:sz w:val="20"/>
          <w:szCs w:val="18"/>
        </w:rPr>
        <w:t> </w:t>
      </w:r>
      <w:r w:rsidR="00D26E81" w:rsidRPr="00D26E81">
        <w:rPr>
          <w:rFonts w:ascii="Verdana" w:eastAsia="Times New Roman" w:hAnsi="Verdana" w:cs="Times New Roman"/>
          <w:color w:val="000000"/>
          <w:sz w:val="20"/>
          <w:szCs w:val="18"/>
          <w:lang w:val="ru-RU"/>
        </w:rPr>
        <w:t xml:space="preserve">— </w:t>
      </w:r>
      <w:r w:rsidRPr="00D26E81">
        <w:rPr>
          <w:rFonts w:ascii="Verdana" w:eastAsia="Times New Roman" w:hAnsi="Verdana" w:cs="Times New Roman"/>
          <w:color w:val="000000"/>
          <w:sz w:val="20"/>
          <w:szCs w:val="18"/>
          <w:lang w:val="ru-RU"/>
        </w:rPr>
        <w:t>подумала она.</w:t>
      </w:r>
    </w:p>
    <w:p w14:paraId="66504C86"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Чего же, милый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отозвалась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говори, что там у тебя?</w:t>
      </w:r>
    </w:p>
    <w:p w14:paraId="7035D572" w14:textId="3194A738"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Да все, вишь, о женитьбе, ну, о чем мы раньше толковали… слышь, наплюем на эту женитьбу, ладно?</w:t>
      </w:r>
    </w:p>
    <w:p w14:paraId="5C4A59F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Да, так он и сказал, бедняга Альфред! То есть употребил еще более крепкое словцо. Ужасно, что все это, приходится пересказывать. Может, и не следовало бы этого делать, так как я не хочу учить тебя скверным словам, наверное, ты уже немало знаешь их сам. Но ты должен помнить, что Альфред был всего-навсего простой работник из Лённеберги, куда ему до тебя! И он не сумел получше выразить свои мысли, хотя ломал себе голову много-много дней, бедняга Альфред!</w:t>
      </w:r>
    </w:p>
    <w:p w14:paraId="5B4CEC6C"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Кстати, Лина не обиделась.</w:t>
      </w:r>
    </w:p>
    <w:p w14:paraId="4EB13291" w14:textId="3116D5DC"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Ты так думаешь?</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спросила она.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Ну-ну, поживем</w:t>
      </w:r>
      <w:r>
        <w:rPr>
          <w:rFonts w:ascii="Verdana" w:eastAsia="Times New Roman" w:hAnsi="Verdana" w:cs="Times New Roman"/>
          <w:color w:val="000000"/>
          <w:sz w:val="20"/>
          <w:szCs w:val="18"/>
          <w:lang w:val="ru-RU"/>
        </w:rPr>
        <w:t xml:space="preserve"> — </w:t>
      </w:r>
      <w:r w:rsidR="00181882" w:rsidRPr="00D26E81">
        <w:rPr>
          <w:rFonts w:ascii="Verdana" w:eastAsia="Times New Roman" w:hAnsi="Verdana" w:cs="Times New Roman"/>
          <w:color w:val="000000"/>
          <w:sz w:val="20"/>
          <w:szCs w:val="18"/>
          <w:lang w:val="ru-RU"/>
        </w:rPr>
        <w:t>увидим!</w:t>
      </w:r>
    </w:p>
    <w:p w14:paraId="7EEDB91E"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И Альфред понял тогда, что, видно, ему никогда не избавиться от Лины. Но в тот вечер ему все же хотелось быть счастливым и свободным, и потому он вместе с Эмилем пошел на хуторское озеро удить окуней.</w:t>
      </w:r>
    </w:p>
    <w:p w14:paraId="00E3A8F1" w14:textId="77777777" w:rsidR="00181882" w:rsidRP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Вечер был такой прекрасный, какие бывают, наверное, только весной в Смоланде. Вся черемуха в Каттхульте стояла в цвету, пели дрозды, жужжала мошкара, и бойко клевали окуни. Эмиль с Альфредом сидели, глядя, как на зеркальной водной глади покачиваются поплавки. Говорили они мало, но им было хорошо. Так до самого захода солнца просидели они на берегу, а потом отправились домой. Альфред нес на рогульке окуней, а Эмиль дул в дудку, которую Альфред вырезал ему из вербы. Они шли извилистой дорожкой по пастбищу, и над их головами шумели по-весеннему нежно-зеленые березовые листочки.</w:t>
      </w:r>
    </w:p>
    <w:p w14:paraId="15FDF74E"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lastRenderedPageBreak/>
        <w:t>Эмиль так здорово дудел, что даже дрозды притихли от удивления. Внезапно Эмиль смолк, вынул дудку изо рта и спросил:</w:t>
      </w:r>
    </w:p>
    <w:p w14:paraId="278EE6A4" w14:textId="77777777" w:rsid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Знаешь, что я сделаю завтра?</w:t>
      </w:r>
    </w:p>
    <w:p w14:paraId="59E44124" w14:textId="3032D9B3" w:rsidR="0018188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Не-а,</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ответил Альфред.</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Небось опять напроказничаешь?</w:t>
      </w:r>
    </w:p>
    <w:p w14:paraId="2588D017" w14:textId="77777777" w:rsidR="00D26E81" w:rsidRDefault="00181882" w:rsidP="00D26E81">
      <w:pPr>
        <w:suppressAutoHyphens/>
        <w:spacing w:after="0" w:line="240" w:lineRule="auto"/>
        <w:ind w:firstLine="283"/>
        <w:jc w:val="both"/>
        <w:rPr>
          <w:rFonts w:ascii="Verdana" w:eastAsia="Times New Roman" w:hAnsi="Verdana" w:cs="Times New Roman"/>
          <w:color w:val="000000"/>
          <w:sz w:val="20"/>
          <w:szCs w:val="18"/>
          <w:lang w:val="ru-RU"/>
        </w:rPr>
      </w:pPr>
      <w:r w:rsidRPr="00D26E81">
        <w:rPr>
          <w:rFonts w:ascii="Verdana" w:eastAsia="Times New Roman" w:hAnsi="Verdana" w:cs="Times New Roman"/>
          <w:color w:val="000000"/>
          <w:sz w:val="20"/>
          <w:szCs w:val="18"/>
          <w:lang w:val="ru-RU"/>
        </w:rPr>
        <w:t>Эмиль снова сунул дудку в рот и стал наигрывать. Он шел, дудел и думал.</w:t>
      </w:r>
    </w:p>
    <w:p w14:paraId="0D7AFC18" w14:textId="356C0B36" w:rsidR="006A4C12" w:rsidRPr="00D26E81" w:rsidRDefault="00D26E81" w:rsidP="00D26E81">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81882" w:rsidRPr="00D26E81">
        <w:rPr>
          <w:rFonts w:ascii="Verdana" w:eastAsia="Times New Roman" w:hAnsi="Verdana" w:cs="Times New Roman"/>
          <w:color w:val="000000"/>
          <w:sz w:val="20"/>
          <w:szCs w:val="18"/>
          <w:lang w:val="ru-RU"/>
        </w:rPr>
        <w:t>Сам пока не знаю,</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под конец сказал он.</w:t>
      </w:r>
      <w:r>
        <w:rPr>
          <w:rFonts w:ascii="Verdana" w:eastAsia="Times New Roman" w:hAnsi="Verdana" w:cs="Times New Roman"/>
          <w:color w:val="000000"/>
          <w:sz w:val="20"/>
          <w:szCs w:val="18"/>
        </w:rPr>
        <w:t> </w:t>
      </w:r>
      <w:r w:rsidRPr="00D26E81">
        <w:rPr>
          <w:rFonts w:ascii="Verdana" w:eastAsia="Times New Roman" w:hAnsi="Verdana" w:cs="Times New Roman"/>
          <w:color w:val="000000"/>
          <w:sz w:val="20"/>
          <w:szCs w:val="18"/>
          <w:lang w:val="ru-RU"/>
        </w:rPr>
        <w:t xml:space="preserve">— </w:t>
      </w:r>
      <w:r w:rsidR="00181882" w:rsidRPr="00D26E81">
        <w:rPr>
          <w:rFonts w:ascii="Verdana" w:eastAsia="Times New Roman" w:hAnsi="Verdana" w:cs="Times New Roman"/>
          <w:color w:val="000000"/>
          <w:sz w:val="20"/>
          <w:szCs w:val="18"/>
          <w:lang w:val="ru-RU"/>
        </w:rPr>
        <w:t>Я никогда не знаю наперед, что еще натворю.</w:t>
      </w:r>
    </w:p>
    <w:sectPr w:rsidR="006A4C12" w:rsidRPr="00D26E81" w:rsidSect="00D26E8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6EE8" w14:textId="77777777" w:rsidR="00FA3999" w:rsidRDefault="00FA3999" w:rsidP="00D26E81">
      <w:pPr>
        <w:spacing w:after="0" w:line="240" w:lineRule="auto"/>
      </w:pPr>
      <w:r>
        <w:separator/>
      </w:r>
    </w:p>
  </w:endnote>
  <w:endnote w:type="continuationSeparator" w:id="0">
    <w:p w14:paraId="7F6D2111" w14:textId="77777777" w:rsidR="00FA3999" w:rsidRDefault="00FA3999" w:rsidP="00D26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0CFB" w14:textId="77777777" w:rsidR="00D26E81" w:rsidRDefault="00D26E81" w:rsidP="0035708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C5402E" w14:textId="77777777" w:rsidR="00D26E81" w:rsidRDefault="00D26E81" w:rsidP="00D26E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2A69" w14:textId="4503AC31" w:rsidR="00D26E81" w:rsidRPr="00D26E81" w:rsidRDefault="00D26E81" w:rsidP="00D26E81">
    <w:pPr>
      <w:pStyle w:val="Footer"/>
      <w:ind w:right="360"/>
      <w:rPr>
        <w:rFonts w:ascii="Arial" w:hAnsi="Arial" w:cs="Arial"/>
        <w:color w:val="999999"/>
        <w:sz w:val="20"/>
        <w:lang w:val="ru-RU"/>
      </w:rPr>
    </w:pPr>
    <w:r w:rsidRPr="00D26E81">
      <w:rPr>
        <w:rStyle w:val="PageNumber"/>
        <w:rFonts w:ascii="Arial" w:hAnsi="Arial" w:cs="Arial"/>
        <w:color w:val="999999"/>
        <w:sz w:val="20"/>
        <w:lang w:val="ru-RU"/>
      </w:rPr>
      <w:t xml:space="preserve">Библиотека «Артефакт» — </w:t>
    </w:r>
    <w:r w:rsidRPr="00D26E81">
      <w:rPr>
        <w:rStyle w:val="PageNumber"/>
        <w:rFonts w:ascii="Arial" w:hAnsi="Arial" w:cs="Arial"/>
        <w:color w:val="999999"/>
        <w:sz w:val="20"/>
      </w:rPr>
      <w:t>http</w:t>
    </w:r>
    <w:r w:rsidRPr="00D26E81">
      <w:rPr>
        <w:rStyle w:val="PageNumber"/>
        <w:rFonts w:ascii="Arial" w:hAnsi="Arial" w:cs="Arial"/>
        <w:color w:val="999999"/>
        <w:sz w:val="20"/>
        <w:lang w:val="ru-RU"/>
      </w:rPr>
      <w:t>://</w:t>
    </w:r>
    <w:r w:rsidRPr="00D26E81">
      <w:rPr>
        <w:rStyle w:val="PageNumber"/>
        <w:rFonts w:ascii="Arial" w:hAnsi="Arial" w:cs="Arial"/>
        <w:color w:val="999999"/>
        <w:sz w:val="20"/>
      </w:rPr>
      <w:t>artefact</w:t>
    </w:r>
    <w:r w:rsidRPr="00D26E81">
      <w:rPr>
        <w:rStyle w:val="PageNumber"/>
        <w:rFonts w:ascii="Arial" w:hAnsi="Arial" w:cs="Arial"/>
        <w:color w:val="999999"/>
        <w:sz w:val="20"/>
        <w:lang w:val="ru-RU"/>
      </w:rPr>
      <w:t>.</w:t>
    </w:r>
    <w:r w:rsidRPr="00D26E81">
      <w:rPr>
        <w:rStyle w:val="PageNumber"/>
        <w:rFonts w:ascii="Arial" w:hAnsi="Arial" w:cs="Arial"/>
        <w:color w:val="999999"/>
        <w:sz w:val="20"/>
      </w:rPr>
      <w:t>lib</w:t>
    </w:r>
    <w:r w:rsidRPr="00D26E81">
      <w:rPr>
        <w:rStyle w:val="PageNumber"/>
        <w:rFonts w:ascii="Arial" w:hAnsi="Arial" w:cs="Arial"/>
        <w:color w:val="999999"/>
        <w:sz w:val="20"/>
        <w:lang w:val="ru-RU"/>
      </w:rPr>
      <w:t>.</w:t>
    </w:r>
    <w:r w:rsidRPr="00D26E81">
      <w:rPr>
        <w:rStyle w:val="PageNumber"/>
        <w:rFonts w:ascii="Arial" w:hAnsi="Arial" w:cs="Arial"/>
        <w:color w:val="999999"/>
        <w:sz w:val="20"/>
      </w:rPr>
      <w:t>ru</w:t>
    </w:r>
    <w:r w:rsidRPr="00D26E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6F11" w14:textId="77777777" w:rsidR="00D26E81" w:rsidRDefault="00D26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EDB2" w14:textId="77777777" w:rsidR="00FA3999" w:rsidRDefault="00FA3999" w:rsidP="00D26E81">
      <w:pPr>
        <w:spacing w:after="0" w:line="240" w:lineRule="auto"/>
      </w:pPr>
      <w:r>
        <w:separator/>
      </w:r>
    </w:p>
  </w:footnote>
  <w:footnote w:type="continuationSeparator" w:id="0">
    <w:p w14:paraId="25CA60BE" w14:textId="77777777" w:rsidR="00FA3999" w:rsidRDefault="00FA3999" w:rsidP="00D26E81">
      <w:pPr>
        <w:spacing w:after="0" w:line="240" w:lineRule="auto"/>
      </w:pPr>
      <w:r>
        <w:continuationSeparator/>
      </w:r>
    </w:p>
  </w:footnote>
  <w:footnote w:id="1">
    <w:p w14:paraId="03945C7C" w14:textId="04E4458F"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Резак (спец.)</w:t>
      </w:r>
      <w:r>
        <w:rPr>
          <w:rFonts w:ascii="Calibri" w:hAnsi="Calibri" w:cs="Calibri"/>
          <w:lang w:val="ru-RU"/>
        </w:rPr>
        <w:t xml:space="preserve"> — </w:t>
      </w:r>
      <w:r w:rsidRPr="0005401F">
        <w:rPr>
          <w:rFonts w:ascii="Calibri" w:hAnsi="Calibri" w:cs="Calibri"/>
          <w:lang w:val="ru-RU"/>
        </w:rPr>
        <w:t>нож для резьбы по дереву.</w:t>
      </w:r>
    </w:p>
  </w:footnote>
  <w:footnote w:id="2">
    <w:p w14:paraId="3E6E0CAC" w14:textId="5F5DDF3C"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Викинг</w:t>
      </w:r>
      <w:r>
        <w:rPr>
          <w:rFonts w:ascii="Calibri" w:hAnsi="Calibri" w:cs="Calibri"/>
          <w:lang w:val="ru-RU"/>
        </w:rPr>
        <w:t xml:space="preserve"> — </w:t>
      </w:r>
      <w:r w:rsidRPr="0005401F">
        <w:rPr>
          <w:rFonts w:ascii="Calibri" w:hAnsi="Calibri" w:cs="Calibri"/>
          <w:lang w:val="ru-RU"/>
        </w:rPr>
        <w:t>древнескандинавский воин, морской разбойник.</w:t>
      </w:r>
    </w:p>
  </w:footnote>
  <w:footnote w:id="3">
    <w:p w14:paraId="2DF28E23" w14:textId="42B989D5"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Шоттис</w:t>
      </w:r>
      <w:r>
        <w:rPr>
          <w:rFonts w:ascii="Calibri" w:hAnsi="Calibri" w:cs="Calibri"/>
        </w:rPr>
        <w:t> </w:t>
      </w:r>
      <w:r w:rsidRPr="0005401F">
        <w:rPr>
          <w:rFonts w:ascii="Calibri" w:hAnsi="Calibri" w:cs="Calibri"/>
          <w:lang w:val="ru-RU"/>
        </w:rPr>
        <w:t xml:space="preserve">— </w:t>
      </w:r>
      <w:r w:rsidRPr="0005401F">
        <w:rPr>
          <w:rFonts w:ascii="Calibri" w:hAnsi="Calibri" w:cs="Calibri"/>
          <w:lang w:val="ru-RU"/>
        </w:rPr>
        <w:t>шведский народный танец.</w:t>
      </w:r>
    </w:p>
  </w:footnote>
  <w:footnote w:id="4">
    <w:p w14:paraId="49DCA1F5" w14:textId="31CD7605"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В этом месте из текста убран повтор последних трех строчек, случившийся по вине издательства</w:t>
      </w:r>
      <w:r>
        <w:rPr>
          <w:rFonts w:ascii="Calibri" w:hAnsi="Calibri" w:cs="Calibri"/>
          <w:lang w:val="ru-RU"/>
        </w:rPr>
        <w:t xml:space="preserve"> — </w:t>
      </w:r>
      <w:r w:rsidRPr="0005401F">
        <w:rPr>
          <w:rFonts w:ascii="Calibri" w:hAnsi="Calibri" w:cs="Calibri"/>
          <w:lang w:val="ru-RU"/>
        </w:rPr>
        <w:t>прим. верстальщика.</w:t>
      </w:r>
    </w:p>
  </w:footnote>
  <w:footnote w:id="5">
    <w:p w14:paraId="2D762B23" w14:textId="1FE40EE1"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Рождество отмечается в Швеции 25 декабря.</w:t>
      </w:r>
    </w:p>
  </w:footnote>
  <w:footnote w:id="6">
    <w:p w14:paraId="729B320E" w14:textId="3AA1AAF3" w:rsidR="0005401F" w:rsidRPr="0005401F" w:rsidRDefault="0005401F" w:rsidP="0005401F">
      <w:pPr>
        <w:pStyle w:val="FootnoteText"/>
        <w:widowControl w:val="0"/>
        <w:spacing w:after="60"/>
        <w:jc w:val="both"/>
        <w:rPr>
          <w:lang w:val="ru-RU"/>
        </w:rPr>
      </w:pPr>
      <w:r w:rsidRPr="0005401F">
        <w:rPr>
          <w:rStyle w:val="FootnoteReference"/>
        </w:rPr>
        <w:footnoteRef/>
      </w:r>
      <w:r w:rsidRPr="0005401F">
        <w:rPr>
          <w:lang w:val="ru-RU"/>
        </w:rPr>
        <w:t xml:space="preserve"> </w:t>
      </w:r>
      <w:r w:rsidRPr="0005401F">
        <w:rPr>
          <w:rFonts w:ascii="Calibri" w:hAnsi="Calibri" w:cs="Calibri"/>
          <w:lang w:val="ru-RU"/>
        </w:rPr>
        <w:t>Карда (нем.)</w:t>
      </w:r>
      <w:r>
        <w:rPr>
          <w:rFonts w:ascii="Calibri" w:hAnsi="Calibri" w:cs="Calibri"/>
          <w:lang w:val="ru-RU"/>
        </w:rPr>
        <w:t xml:space="preserve"> — </w:t>
      </w:r>
      <w:r w:rsidRPr="0005401F">
        <w:rPr>
          <w:rFonts w:ascii="Calibri" w:hAnsi="Calibri" w:cs="Calibri"/>
          <w:lang w:val="ru-RU"/>
        </w:rPr>
        <w:t>щетка с рядами стальных игл. Употребляется для расчесывания шерсти, хлопковых волокон и для очистки их от сорных примесей.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9024" w14:textId="77777777" w:rsidR="00D26E81" w:rsidRDefault="00D26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322F" w14:textId="0DF9CC69" w:rsidR="00D26E81" w:rsidRPr="00D26E81" w:rsidRDefault="00D26E81" w:rsidP="00D26E81">
    <w:pPr>
      <w:pStyle w:val="Header"/>
      <w:rPr>
        <w:rFonts w:ascii="Arial" w:hAnsi="Arial" w:cs="Arial"/>
        <w:color w:val="999999"/>
        <w:sz w:val="20"/>
        <w:lang w:val="ru-RU"/>
      </w:rPr>
    </w:pPr>
    <w:r w:rsidRPr="00D26E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310" w14:textId="77777777" w:rsidR="00D26E81" w:rsidRDefault="00D26E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401F"/>
    <w:rsid w:val="0006063C"/>
    <w:rsid w:val="0015074B"/>
    <w:rsid w:val="00181882"/>
    <w:rsid w:val="0029639D"/>
    <w:rsid w:val="00326F90"/>
    <w:rsid w:val="006A4C12"/>
    <w:rsid w:val="00AA1D8D"/>
    <w:rsid w:val="00B47730"/>
    <w:rsid w:val="00B91C5D"/>
    <w:rsid w:val="00CB0664"/>
    <w:rsid w:val="00D26E81"/>
    <w:rsid w:val="00E61FE5"/>
    <w:rsid w:val="00F116B1"/>
    <w:rsid w:val="00FA39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34B75"/>
  <w14:defaultImageDpi w14:val="300"/>
  <w15:docId w15:val="{F2BF29A3-111A-4C3D-B4BF-1D425FC08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p">
    <w:name w:val="p"/>
    <w:basedOn w:val="DefaultParagraphFont"/>
    <w:rsid w:val="00181882"/>
  </w:style>
  <w:style w:type="paragraph" w:customStyle="1" w:styleId="book">
    <w:name w:val="book"/>
    <w:basedOn w:val="Normal"/>
    <w:rsid w:val="001818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81882"/>
    <w:rPr>
      <w:color w:val="0000FF"/>
      <w:u w:val="single"/>
    </w:rPr>
  </w:style>
  <w:style w:type="character" w:styleId="PageNumber">
    <w:name w:val="page number"/>
    <w:basedOn w:val="DefaultParagraphFont"/>
    <w:uiPriority w:val="99"/>
    <w:semiHidden/>
    <w:unhideWhenUsed/>
    <w:rsid w:val="00D26E81"/>
  </w:style>
  <w:style w:type="paragraph" w:styleId="FootnoteText">
    <w:name w:val="footnote text"/>
    <w:basedOn w:val="Normal"/>
    <w:link w:val="FootnoteTextChar"/>
    <w:uiPriority w:val="99"/>
    <w:semiHidden/>
    <w:unhideWhenUsed/>
    <w:rsid w:val="000540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401F"/>
    <w:rPr>
      <w:sz w:val="20"/>
      <w:szCs w:val="20"/>
    </w:rPr>
  </w:style>
  <w:style w:type="character" w:styleId="FootnoteReference">
    <w:name w:val="footnote reference"/>
    <w:basedOn w:val="DefaultParagraphFont"/>
    <w:uiPriority w:val="99"/>
    <w:semiHidden/>
    <w:unhideWhenUsed/>
    <w:rsid w:val="000540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454032">
      <w:bodyDiv w:val="1"/>
      <w:marLeft w:val="0"/>
      <w:marRight w:val="0"/>
      <w:marTop w:val="0"/>
      <w:marBottom w:val="0"/>
      <w:divBdr>
        <w:top w:val="none" w:sz="0" w:space="0" w:color="auto"/>
        <w:left w:val="none" w:sz="0" w:space="0" w:color="auto"/>
        <w:bottom w:val="none" w:sz="0" w:space="0" w:color="auto"/>
        <w:right w:val="none" w:sz="0" w:space="0" w:color="auto"/>
      </w:divBdr>
      <w:divsChild>
        <w:div w:id="1757287047">
          <w:marLeft w:val="9583"/>
          <w:marRight w:val="7260"/>
          <w:marTop w:val="192"/>
          <w:marBottom w:val="192"/>
          <w:divBdr>
            <w:top w:val="none" w:sz="0" w:space="0" w:color="auto"/>
            <w:left w:val="none" w:sz="0" w:space="0" w:color="auto"/>
            <w:bottom w:val="none" w:sz="0" w:space="0" w:color="auto"/>
            <w:right w:val="none" w:sz="0" w:space="0" w:color="auto"/>
          </w:divBdr>
          <w:divsChild>
            <w:div w:id="1656567771">
              <w:marLeft w:val="0"/>
              <w:marRight w:val="0"/>
              <w:marTop w:val="192"/>
              <w:marBottom w:val="192"/>
              <w:divBdr>
                <w:top w:val="none" w:sz="0" w:space="0" w:color="auto"/>
                <w:left w:val="none" w:sz="0" w:space="0" w:color="auto"/>
                <w:bottom w:val="none" w:sz="0" w:space="0" w:color="auto"/>
                <w:right w:val="none" w:sz="0" w:space="0" w:color="auto"/>
              </w:divBdr>
              <w:divsChild>
                <w:div w:id="350378513">
                  <w:marLeft w:val="0"/>
                  <w:marRight w:val="0"/>
                  <w:marTop w:val="0"/>
                  <w:marBottom w:val="0"/>
                  <w:divBdr>
                    <w:top w:val="none" w:sz="0" w:space="0" w:color="auto"/>
                    <w:left w:val="none" w:sz="0" w:space="0" w:color="auto"/>
                    <w:bottom w:val="none" w:sz="0" w:space="0" w:color="auto"/>
                    <w:right w:val="none" w:sz="0" w:space="0" w:color="auto"/>
                  </w:divBdr>
                </w:div>
                <w:div w:id="1611013931">
                  <w:marLeft w:val="0"/>
                  <w:marRight w:val="0"/>
                  <w:marTop w:val="0"/>
                  <w:marBottom w:val="0"/>
                  <w:divBdr>
                    <w:top w:val="none" w:sz="0" w:space="0" w:color="auto"/>
                    <w:left w:val="none" w:sz="0" w:space="0" w:color="auto"/>
                    <w:bottom w:val="none" w:sz="0" w:space="0" w:color="auto"/>
                    <w:right w:val="none" w:sz="0" w:space="0" w:color="auto"/>
                  </w:divBdr>
                </w:div>
                <w:div w:id="1236477904">
                  <w:marLeft w:val="0"/>
                  <w:marRight w:val="0"/>
                  <w:marTop w:val="0"/>
                  <w:marBottom w:val="0"/>
                  <w:divBdr>
                    <w:top w:val="none" w:sz="0" w:space="0" w:color="auto"/>
                    <w:left w:val="none" w:sz="0" w:space="0" w:color="auto"/>
                    <w:bottom w:val="none" w:sz="0" w:space="0" w:color="auto"/>
                    <w:right w:val="none" w:sz="0" w:space="0" w:color="auto"/>
                  </w:divBdr>
                </w:div>
                <w:div w:id="2090811412">
                  <w:marLeft w:val="0"/>
                  <w:marRight w:val="0"/>
                  <w:marTop w:val="0"/>
                  <w:marBottom w:val="0"/>
                  <w:divBdr>
                    <w:top w:val="none" w:sz="0" w:space="0" w:color="auto"/>
                    <w:left w:val="none" w:sz="0" w:space="0" w:color="auto"/>
                    <w:bottom w:val="none" w:sz="0" w:space="0" w:color="auto"/>
                    <w:right w:val="none" w:sz="0" w:space="0" w:color="auto"/>
                  </w:divBdr>
                </w:div>
                <w:div w:id="176733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4697">
          <w:marLeft w:val="9583"/>
          <w:marRight w:val="7260"/>
          <w:marTop w:val="192"/>
          <w:marBottom w:val="192"/>
          <w:divBdr>
            <w:top w:val="none" w:sz="0" w:space="0" w:color="auto"/>
            <w:left w:val="none" w:sz="0" w:space="0" w:color="auto"/>
            <w:bottom w:val="none" w:sz="0" w:space="0" w:color="auto"/>
            <w:right w:val="none" w:sz="0" w:space="0" w:color="auto"/>
          </w:divBdr>
          <w:divsChild>
            <w:div w:id="383455657">
              <w:marLeft w:val="0"/>
              <w:marRight w:val="0"/>
              <w:marTop w:val="192"/>
              <w:marBottom w:val="192"/>
              <w:divBdr>
                <w:top w:val="none" w:sz="0" w:space="0" w:color="auto"/>
                <w:left w:val="none" w:sz="0" w:space="0" w:color="auto"/>
                <w:bottom w:val="none" w:sz="0" w:space="0" w:color="auto"/>
                <w:right w:val="none" w:sz="0" w:space="0" w:color="auto"/>
              </w:divBdr>
              <w:divsChild>
                <w:div w:id="1611670423">
                  <w:marLeft w:val="0"/>
                  <w:marRight w:val="0"/>
                  <w:marTop w:val="0"/>
                  <w:marBottom w:val="0"/>
                  <w:divBdr>
                    <w:top w:val="none" w:sz="0" w:space="0" w:color="auto"/>
                    <w:left w:val="none" w:sz="0" w:space="0" w:color="auto"/>
                    <w:bottom w:val="none" w:sz="0" w:space="0" w:color="auto"/>
                    <w:right w:val="none" w:sz="0" w:space="0" w:color="auto"/>
                  </w:divBdr>
                </w:div>
                <w:div w:id="1634170223">
                  <w:marLeft w:val="0"/>
                  <w:marRight w:val="0"/>
                  <w:marTop w:val="0"/>
                  <w:marBottom w:val="0"/>
                  <w:divBdr>
                    <w:top w:val="none" w:sz="0" w:space="0" w:color="auto"/>
                    <w:left w:val="none" w:sz="0" w:space="0" w:color="auto"/>
                    <w:bottom w:val="none" w:sz="0" w:space="0" w:color="auto"/>
                    <w:right w:val="none" w:sz="0" w:space="0" w:color="auto"/>
                  </w:divBdr>
                </w:div>
                <w:div w:id="1435705717">
                  <w:marLeft w:val="0"/>
                  <w:marRight w:val="0"/>
                  <w:marTop w:val="0"/>
                  <w:marBottom w:val="0"/>
                  <w:divBdr>
                    <w:top w:val="none" w:sz="0" w:space="0" w:color="auto"/>
                    <w:left w:val="none" w:sz="0" w:space="0" w:color="auto"/>
                    <w:bottom w:val="none" w:sz="0" w:space="0" w:color="auto"/>
                    <w:right w:val="none" w:sz="0" w:space="0" w:color="auto"/>
                  </w:divBdr>
                </w:div>
                <w:div w:id="67641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00859">
      <w:bodyDiv w:val="1"/>
      <w:marLeft w:val="0"/>
      <w:marRight w:val="0"/>
      <w:marTop w:val="0"/>
      <w:marBottom w:val="0"/>
      <w:divBdr>
        <w:top w:val="none" w:sz="0" w:space="0" w:color="auto"/>
        <w:left w:val="none" w:sz="0" w:space="0" w:color="auto"/>
        <w:bottom w:val="none" w:sz="0" w:space="0" w:color="auto"/>
        <w:right w:val="none" w:sz="0" w:space="0" w:color="auto"/>
      </w:divBdr>
    </w:div>
    <w:div w:id="1209685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15778</Words>
  <Characters>89937</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проделки Эмиля из Лённеберги</dc:title>
  <dc:subject/>
  <dc:creator>Астрид Линдгрен</dc:creator>
  <cp:keywords/>
  <dc:description/>
  <cp:lastModifiedBy>Andrey Piskunov</cp:lastModifiedBy>
  <cp:revision>8</cp:revision>
  <dcterms:created xsi:type="dcterms:W3CDTF">2013-12-23T23:15:00Z</dcterms:created>
  <dcterms:modified xsi:type="dcterms:W3CDTF">2025-06-09T03:06:00Z</dcterms:modified>
  <cp:category/>
</cp:coreProperties>
</file>