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DAE22" w14:textId="77777777" w:rsidR="00BB31BF" w:rsidRPr="002614BB" w:rsidRDefault="00BB31BF" w:rsidP="002614BB">
      <w:pPr>
        <w:pStyle w:val="Heading2"/>
        <w:keepNext w:val="0"/>
        <w:keepLines w:val="0"/>
        <w:suppressAutoHyphens/>
        <w:spacing w:before="0" w:line="240" w:lineRule="auto"/>
        <w:jc w:val="both"/>
        <w:rPr>
          <w:rFonts w:ascii="Verdana" w:hAnsi="Verdana"/>
          <w:color w:val="000000"/>
          <w:sz w:val="32"/>
        </w:rPr>
      </w:pPr>
      <w:bookmarkStart w:id="0" w:name="Top_of_chapter011_html"/>
      <w:r w:rsidRPr="002614BB">
        <w:rPr>
          <w:rFonts w:ascii="Verdana" w:hAnsi="Verdana"/>
          <w:color w:val="000000"/>
          <w:sz w:val="32"/>
        </w:rPr>
        <w:t>Behind the Scenes</w:t>
      </w:r>
      <w:bookmarkEnd w:id="0"/>
    </w:p>
    <w:p w14:paraId="0799B262" w14:textId="77777777" w:rsidR="00E16FA3" w:rsidRPr="002614BB" w:rsidRDefault="00E16FA3" w:rsidP="002614BB">
      <w:pPr>
        <w:pStyle w:val="Para03"/>
        <w:suppressAutoHyphens/>
        <w:spacing w:line="240" w:lineRule="auto"/>
        <w:rPr>
          <w:rFonts w:ascii="Verdana" w:hAnsi="Verdana"/>
        </w:rPr>
      </w:pPr>
      <w:r w:rsidRPr="002614BB">
        <w:rPr>
          <w:rFonts w:ascii="Verdana" w:hAnsi="Verdana"/>
        </w:rPr>
        <w:t>W. Somerset Maugham</w:t>
      </w:r>
    </w:p>
    <w:p w14:paraId="69EDF683" w14:textId="77777777" w:rsidR="00BB31BF" w:rsidRPr="002614BB" w:rsidRDefault="00BB31BF" w:rsidP="002614BB">
      <w:pPr>
        <w:pStyle w:val="Para03"/>
        <w:suppressAutoHyphens/>
        <w:spacing w:line="240" w:lineRule="auto"/>
        <w:ind w:firstLine="283"/>
        <w:rPr>
          <w:rFonts w:ascii="Verdana" w:hAnsi="Verdana"/>
          <w:sz w:val="20"/>
        </w:rPr>
      </w:pPr>
    </w:p>
    <w:p w14:paraId="6916E737" w14:textId="77777777" w:rsidR="00BB31BF" w:rsidRPr="002614BB" w:rsidRDefault="00BB31BF" w:rsidP="002614BB">
      <w:pPr>
        <w:pStyle w:val="Para03"/>
        <w:suppressAutoHyphens/>
        <w:spacing w:line="240" w:lineRule="auto"/>
        <w:ind w:firstLine="283"/>
        <w:rPr>
          <w:rFonts w:ascii="Verdana" w:hAnsi="Verdana"/>
          <w:sz w:val="20"/>
        </w:rPr>
      </w:pPr>
      <w:r w:rsidRPr="002614BB">
        <w:rPr>
          <w:rFonts w:ascii="Verdana" w:hAnsi="Verdana"/>
          <w:sz w:val="20"/>
        </w:rPr>
        <w:t xml:space="preserve">When Ashenden was sent to X and looked about him he could not but see that his situation was equivocal. X was the capital of an important belligerent state; but a state divided against itself; there was a large party antagonistic to the war and revolution was possible if not imminent. Ashenden was instructed to see what under the circumstances could best be done; he was to suggest a policy and, if it was approved by the exalted personages who had sent him, to carry it out. A vast amount of money was put at his disposal. The ambassadors of Great Britain and the United States had been directed to afford him such facilities as were at their command, but Ashenden had been told privately to keep himself to himself; he was not to make difficulties for the official representatives of the two powers by divulging to them facts that it might be inconvenient for them to know; and since it might be necessary for him to give support under cover to a party that was at daggers drawn with that in office and with which the relations of the United States and Great Britain were extremely cordial it was just as well that Ashenden should keep his own counsel. The exalted personages did not wish the ambassadors to suffer the affront of discovering that an obscure agent had been sent to work at </w:t>
      </w:r>
      <w:bookmarkStart w:id="1" w:name="pg_228"/>
      <w:bookmarkEnd w:id="1"/>
      <w:r w:rsidRPr="002614BB">
        <w:rPr>
          <w:rFonts w:ascii="Verdana" w:hAnsi="Verdana"/>
          <w:sz w:val="20"/>
        </w:rPr>
        <w:t>crosspurposes with them. On the other hand it was thought just as well to have a representative in the opposite camp, who in the event of a sudden upheaval would be at hand with adequate funds and in the confidence of the new leaders of the country.</w:t>
      </w:r>
    </w:p>
    <w:p w14:paraId="2EB10AD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But ambassadors are sticklers for their dignity and they have a keen nose to scent any encroachment on their authority. When Ashenden on his arrival at X paid an official call on Sir Herbert Witherspoon, the British ambassador, he was received with a politeness to which no exception could be taken, but with a frigidity that would have sent a little shiver down the spine of a polar bear. Sir Herbert was a diplomat </w:t>
      </w:r>
      <w:r w:rsidRPr="002614BB">
        <w:rPr>
          <w:rStyle w:val="0Text"/>
          <w:rFonts w:ascii="Verdana" w:hAnsi="Verdana"/>
          <w:color w:val="000000"/>
          <w:sz w:val="20"/>
        </w:rPr>
        <w:t>de carrière</w:t>
      </w:r>
      <w:r w:rsidRPr="002614BB">
        <w:rPr>
          <w:rFonts w:ascii="Verdana" w:hAnsi="Verdana"/>
          <w:color w:val="000000"/>
          <w:sz w:val="20"/>
        </w:rPr>
        <w:t xml:space="preserve"> and he cultivated the manner of his profession to a degree that filled the observer with admiration. He did not ask Ashenden anything about his mission because he knew that Ashenden would reply evasively, but he allowed him to see that it was a perfectly foolish one. He talked with acidulous tolerance of the exalted personages who had sent Ashenden to X. He told Ashenden that he had instructions to meet any demands for help that he made and stated that if Ashenden at any time desired to see him he had only to say so.</w:t>
      </w:r>
    </w:p>
    <w:p w14:paraId="58F9961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have received the somewhat singular request to despatch telegrams for you in a private code which I understand has been given to you and to hand over to you telegrams in code as they arrive.’</w:t>
      </w:r>
    </w:p>
    <w:p w14:paraId="7A01100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hope they will be few and far between, sir,’ answered Ashenden. ‘I know nothing so tedious as coding and decoding.’</w:t>
      </w:r>
    </w:p>
    <w:p w14:paraId="15D1DF67"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2" w:name="pg_229"/>
      <w:bookmarkEnd w:id="2"/>
      <w:r w:rsidRPr="002614BB">
        <w:rPr>
          <w:rFonts w:ascii="Verdana" w:hAnsi="Verdana"/>
          <w:color w:val="000000"/>
          <w:sz w:val="20"/>
        </w:rPr>
        <w:t>Sir Herbert paused for an instant. Perhaps that was not quite the answer he expected. He rose.</w:t>
      </w:r>
    </w:p>
    <w:p w14:paraId="2F741EB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‘If you will come into the Chancellery I will introduce you to the Counsellor and to the Secretary to whom you can take your telegrams.’</w:t>
      </w:r>
    </w:p>
    <w:p w14:paraId="14CAA04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followed him out of the room, and after handing him over to the Counsellor the ambassador gave him a limp hand to shake.</w:t>
      </w:r>
    </w:p>
    <w:p w14:paraId="3C73A92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hope I shall have the pleasure of seeing you again one of these days,’ he said, and with a curt nod left him.</w:t>
      </w:r>
    </w:p>
    <w:p w14:paraId="3C2DCD9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bore his reception with composure. It was his business to remain in obscurity and he did not wish any official attentions to attract notice to him. But when on the afternoon of the same day he made his call at the American Embassy he discovered why Sir Herbert Witherspoon had shown him so much coldness. The American ambassador was Mr. Wilbur Schafer; he came from Kansas City and had been given his post when few suspected that a war was on the point of breaking out, as a reward for political services. He was a big stout man, no longer young, for his hair was white, but well-preserved and exceedingly robust. He had a square, red face, clean-shaven, with a little snub nose and a determined chin. His face was very mobile and he twisted it continually into odd and amusing grimaces. It looked as though it were made out of the red india-rubber from which they make hot-water bottles. He greeted Ashenden with cordiality. He was a hearty fellow.</w:t>
      </w:r>
    </w:p>
    <w:p w14:paraId="44359E3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lastRenderedPageBreak/>
        <w:t xml:space="preserve">‘I suppose you’ve seen Sir Herbert. I reckon you’ve </w:t>
      </w:r>
      <w:bookmarkStart w:id="3" w:name="pg_230"/>
      <w:bookmarkEnd w:id="3"/>
      <w:r w:rsidRPr="002614BB">
        <w:rPr>
          <w:rFonts w:ascii="Verdana" w:hAnsi="Verdana"/>
          <w:color w:val="000000"/>
          <w:sz w:val="20"/>
        </w:rPr>
        <w:t>got his dander up. What do they mean in Washington and London by telling us to despatch your code telegrams without knowing what they’re all about? You know, they’ve got no right to do that.’</w:t>
      </w:r>
    </w:p>
    <w:p w14:paraId="58041EF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‘Oh, Your Excellency, I think it was only done to save time and trouble,’ said Ashenden.</w:t>
      </w:r>
    </w:p>
    <w:p w14:paraId="3125BCC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‘Well, what is this mission anyway?’</w:t>
      </w:r>
    </w:p>
    <w:p w14:paraId="0FC81B9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This of course was a question that Ashenden was not prepared to answer, but not thinking it politic to say so, he determined to give a reply from which the ambassador could learn little. He had already made up his mind from the look of him that Mr. Schäfer, though doubtless possessed of the gifts that enable a man to swing a presidential election this way or that, had not, at least nakedly for all men to see, the acuteness that his position perhaps demanded. He gave you the impression of a bluff, good-humoured creature who liked good cheer. Ashenden would have been wary when playing poker with him, but where the matter in hand was concerned felt himself fairly safe. He began to talk in a loose, vague way of the world at large and before he had gone far managed to ask the ambassador his opinion of the general situation. It was the sound of the trumpet to the warhorse: Mr. Schafer made him a speech that lasted without a break for twenty-five minutes, and when at last he stopped in exhaustion, Ashenden with warm thanks for his friendly reception was able to take his leave.</w:t>
      </w:r>
    </w:p>
    <w:p w14:paraId="0AD6A4D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Making up his mind to give both the ambassadors a wide berth, he set about his work and presently </w:t>
      </w:r>
      <w:bookmarkStart w:id="4" w:name="pg_231"/>
      <w:bookmarkEnd w:id="4"/>
      <w:r w:rsidRPr="002614BB">
        <w:rPr>
          <w:rFonts w:ascii="Verdana" w:hAnsi="Verdana"/>
          <w:color w:val="000000"/>
          <w:sz w:val="20"/>
        </w:rPr>
        <w:t xml:space="preserve">devised a plan of campaign. But by chance he was able to do Sir Herbert Witherspoon a good turn and so was thrown again into contact with him. It has been suggested that Mr. Schafer was more of a politician than a diplomat, and it was his position rather than his personality that gave weight to his opinions. He looked upon the eminence to which he had risen as an opportunity to enjoy the good things of life and his enthusiasm led him to lengths that his constitution could ill support. His ignorance of foreign affairs would in any case have made his judgment of doubtful value, but his state at meetings of the allied ambassadors so often approached the comatose that he seemed hardly capable of forming a judgment at all. He was known to have succumbed to the fascination of a Swedish lady of undoubted beauty, but of antecedents that from the point of view of a secret service agent were suspect. Her relations with Germany were such as to make her sympathy with the Allies dubious. Mr. Schafer saw her every day and was certainly much under her influence. Now it was noticed that there was from time to time a leakage of very secret information and the question arose whether Mr. Schafer did not in these daily interviews inadvertently say things that were promptly passed on to the headquarters of the enemy. No one could have doubted Mr. Schafer’s honesty and patriotism, but it was permissible to be uncertain of his discretion. It was an awkward matter to deal with, but the concern was as great in Washington as in London and Paris, and Ashenden was instructed to deal with it. </w:t>
      </w:r>
      <w:bookmarkStart w:id="5" w:name="pg_232"/>
      <w:bookmarkEnd w:id="5"/>
      <w:r w:rsidRPr="002614BB">
        <w:rPr>
          <w:rFonts w:ascii="Verdana" w:hAnsi="Verdana"/>
          <w:color w:val="000000"/>
          <w:sz w:val="20"/>
        </w:rPr>
        <w:t>He had of course not been sent to X without help to do the work he was expected to do, and among his assistants was an astute, powerful and determined man, a Galician Pole, named Herbartus. After consultation with him it happened by one of those fortunate coincidences that occasionally come about in the secret service that a maid in the service of the Swedish lady fell ill and in her place the countess (for such she was) was very luckily able to engage an extremely respectable person from the neighbourhood of Cracow. The fact that before the war she had been secretary to an eminent scientist made her doubtless no less competent a housemaid.</w:t>
      </w:r>
    </w:p>
    <w:p w14:paraId="677F1FD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The result of this was that Ashenden received every two or three days a neat report upon the goings-on at this charming lady’s apartment, and though he learned nothing that could confirm the vague suspicions that had arisen he learned something else of no little importance. From conversations held at the cosy little </w:t>
      </w:r>
      <w:r w:rsidRPr="002614BB">
        <w:rPr>
          <w:rStyle w:val="0Text"/>
          <w:rFonts w:ascii="Verdana" w:hAnsi="Verdana"/>
          <w:color w:val="000000"/>
          <w:sz w:val="20"/>
        </w:rPr>
        <w:t>tête-à-tête</w:t>
      </w:r>
      <w:r w:rsidRPr="002614BB">
        <w:rPr>
          <w:rFonts w:ascii="Verdana" w:hAnsi="Verdana"/>
          <w:color w:val="000000"/>
          <w:sz w:val="20"/>
        </w:rPr>
        <w:t xml:space="preserve"> dinners that the countess gave the ambassador it appeared that his excellency was harbouring a bitter grievance against his English colleague. He complained that the relations between himself and Sir Herbert were deliberately maintained on a purely official level. In his blunt way he said he was sick of the frills that damned Britisher put on. He was a he-man and a hundred-per-cent American and he had no more use for protocol and etiquette than for a snowball in hell. Why didn’t they get together, like a couple of regular fellows, and have a good old crack? Blood was thicker than water, he’d </w:t>
      </w:r>
      <w:bookmarkStart w:id="6" w:name="pg_233"/>
      <w:bookmarkEnd w:id="6"/>
      <w:r w:rsidRPr="002614BB">
        <w:rPr>
          <w:rFonts w:ascii="Verdana" w:hAnsi="Verdana"/>
          <w:color w:val="000000"/>
          <w:sz w:val="20"/>
        </w:rPr>
        <w:t xml:space="preserve">say, and they’d do more towards winning the war by sitting down in their shirt-sleeves and talking things over a </w:t>
      </w:r>
      <w:r w:rsidRPr="002614BB">
        <w:rPr>
          <w:rFonts w:ascii="Verdana" w:hAnsi="Verdana"/>
          <w:color w:val="000000"/>
          <w:sz w:val="20"/>
        </w:rPr>
        <w:lastRenderedPageBreak/>
        <w:t>bottle of rye than by all their diplomacy and white spats. Now it was obviously very undesirable that there should not exist between the two ambassadors a perfect cordiality, so Ashenden thought it well to ask Sir Herbert whether he might see him.</w:t>
      </w:r>
    </w:p>
    <w:p w14:paraId="12F5D42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was ushered into Sir Herbert’s library.</w:t>
      </w:r>
    </w:p>
    <w:p w14:paraId="7BD97DF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‘Well, Mr. Ashenden, what can I do for you? I hope you’re quite satisfied with everything. I understand that you’ve been keeping the telegraph lines busy.’</w:t>
      </w:r>
    </w:p>
    <w:p w14:paraId="61C3433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Ashenden, as he sat down, gave the ambassador a glance. He was beautifully dressed in a perfectly cut tail-coat that fitted his slim figure like a glove, in his black silk tie was a handsome pearl, there was a perfect line in his grey trousers, with their quiet and distinguished stripe, and his neat, pointed shoes looked as though he had never worn them before. You could hardly imagine him sitting in his shirt-sleeves over a whisky high-ball. He was a tall, thin man, with exactly the figure to show off modern clothes, and he sat in his chair, rather upright, as though he were sitting for an official portrait. In his cold and uninteresting way he was really a very handsome fellow. His neat grey hair was parted on one side, his pale face was clean-shaven, he had a delicate, straight nose and grey eyes under grey eyebrows, his mouth in youth might have been sensual and well-shaped, but now it was set to an expression of sarcastic determination and the lips were pallid. It was the kind of face that suggested centuries of good breeding, </w:t>
      </w:r>
      <w:bookmarkStart w:id="7" w:name="pg_234"/>
      <w:bookmarkEnd w:id="7"/>
      <w:r w:rsidRPr="002614BB">
        <w:rPr>
          <w:rFonts w:ascii="Verdana" w:hAnsi="Verdana"/>
          <w:color w:val="000000"/>
          <w:sz w:val="20"/>
        </w:rPr>
        <w:t>but you could not believe it capable of expressing emotion. You would never expect to see it break into the hearty distortion of laughter, but at the most be for a moment frigidly moved by an ironic smile.</w:t>
      </w:r>
    </w:p>
    <w:p w14:paraId="1AF6ECB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was uncommonly nervous.</w:t>
      </w:r>
    </w:p>
    <w:p w14:paraId="0DE366B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‘I’m afraid you’ll think I’m meddling in what doesn’t concern me, sir. I’m quite prepared to be told to mind my own business.’</w:t>
      </w:r>
    </w:p>
    <w:p w14:paraId="67E7821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‘We’ll see. Pray go on.’</w:t>
      </w:r>
    </w:p>
    <w:p w14:paraId="3775CA5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told his story and the ambassador listened attentively. He did not turn his cold, grey eyes from Ashenden’s face, and Ashenden knew that his embarrassment was obvious.</w:t>
      </w:r>
    </w:p>
    <w:p w14:paraId="3CE0A20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‘How did you find out all this?’</w:t>
      </w:r>
    </w:p>
    <w:p w14:paraId="10B5D83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have means of getting hold of little bits of information that are sometimes useful,’ said Ashenden.</w:t>
      </w:r>
    </w:p>
    <w:p w14:paraId="2B357E3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see.’</w:t>
      </w:r>
    </w:p>
    <w:p w14:paraId="3E38E17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Sir Herbert maintained his steady gaze, but Ashenden was surprised to see on a sudden in the steely eyes a little smile. The bleak, supercilious face became for an instant quite attractive.</w:t>
      </w:r>
    </w:p>
    <w:p w14:paraId="272DB2D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‘There is another little bit of information that perhaps you’d be good enough to give me. What does one do to be a regular fellow?’</w:t>
      </w:r>
    </w:p>
    <w:p w14:paraId="1F32FFE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am afraid one can do nothing, Your Excellency,’ replied Ashenden gravely. ‘I think it is a gift of God.’</w:t>
      </w:r>
    </w:p>
    <w:p w14:paraId="02902F4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light vanished from Sir Herbert’s eyes, but his manner was slightly more urbane than when Ashenden was brought into the room. He rose and held out his hand.</w:t>
      </w:r>
    </w:p>
    <w:p w14:paraId="7072F2B6"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‘You did quite right to come and tell me this, Mr. </w:t>
      </w:r>
      <w:bookmarkStart w:id="8" w:name="pg_235"/>
      <w:bookmarkEnd w:id="8"/>
      <w:r w:rsidRPr="002614BB">
        <w:rPr>
          <w:rFonts w:ascii="Verdana" w:hAnsi="Verdana"/>
          <w:color w:val="000000"/>
          <w:sz w:val="20"/>
        </w:rPr>
        <w:t>Ashenden. I have been very remiss. It is inexcusable on my part to offend that inoffensive old gentleman. But I will do my best to repair my error. I will call at the American Embassy this afternoon.’</w:t>
      </w:r>
    </w:p>
    <w:p w14:paraId="04D61F3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‘But not in too great state, sir, if I may venture a suggestion.’</w:t>
      </w:r>
    </w:p>
    <w:p w14:paraId="25793FF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ambassador’s eyes twinkled. Ashenden began to think him almost human.</w:t>
      </w:r>
    </w:p>
    <w:p w14:paraId="3797307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can do nothing but in state, Mr. Ashenden. That is one of the misfortunes of my temperament.’ Then as Ashenden was leaving he added: ‘Oh, by the way, I wonder if you’d care to come to dinner with me tomorrow night. Black tie. At eight-fifteen.’</w:t>
      </w:r>
    </w:p>
    <w:p w14:paraId="3E2BCB6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did not wait for Ashenden’s assent, but took it for granted, and with a nod of dismissal sat down once more at his great writing-table.</w:t>
      </w:r>
    </w:p>
    <w:p w14:paraId="31271DC3" w14:textId="77777777" w:rsidR="00BB31BF" w:rsidRPr="002614BB" w:rsidRDefault="00BB31BF" w:rsidP="002614BB">
      <w:pPr>
        <w:pStyle w:val="Heading2"/>
        <w:keepNext w:val="0"/>
        <w:keepLines w:val="0"/>
        <w:suppressAutoHyphens/>
        <w:spacing w:before="0" w:line="240" w:lineRule="auto"/>
        <w:ind w:firstLine="283"/>
        <w:jc w:val="both"/>
        <w:rPr>
          <w:rFonts w:ascii="Verdana" w:hAnsi="Verdana"/>
          <w:color w:val="000000"/>
          <w:sz w:val="20"/>
        </w:rPr>
      </w:pPr>
      <w:bookmarkStart w:id="9" w:name="pg_236"/>
      <w:bookmarkStart w:id="10" w:name="Top_of_chapter012_html"/>
      <w:bookmarkEnd w:id="9"/>
      <w:r w:rsidRPr="002614BB">
        <w:rPr>
          <w:rStyle w:val="2Text"/>
          <w:rFonts w:ascii="Verdana" w:hAnsi="Verdana"/>
          <w:color w:val="000000"/>
          <w:sz w:val="20"/>
        </w:rPr>
        <w:t>12</w:t>
      </w:r>
      <w:r w:rsidRPr="002614BB">
        <w:rPr>
          <w:rStyle w:val="0Text"/>
          <w:rFonts w:ascii="Verdana" w:hAnsi="Verdana"/>
          <w:color w:val="000000"/>
          <w:sz w:val="20"/>
        </w:rPr>
        <w:t xml:space="preserve"> </w:t>
      </w:r>
      <w:r w:rsidRPr="002614BB">
        <w:rPr>
          <w:rFonts w:ascii="Verdana" w:hAnsi="Verdana"/>
          <w:color w:val="000000"/>
          <w:sz w:val="20"/>
        </w:rPr>
        <w:t>His Excellency</w:t>
      </w:r>
      <w:bookmarkEnd w:id="10"/>
    </w:p>
    <w:p w14:paraId="44AD9888" w14:textId="77777777" w:rsidR="00BB31BF" w:rsidRPr="002614BB" w:rsidRDefault="00BB31BF" w:rsidP="002614BB">
      <w:pPr>
        <w:pStyle w:val="Para03"/>
        <w:suppressAutoHyphens/>
        <w:spacing w:line="240" w:lineRule="auto"/>
        <w:ind w:firstLine="283"/>
        <w:rPr>
          <w:rFonts w:ascii="Verdana" w:hAnsi="Verdana"/>
          <w:sz w:val="20"/>
        </w:rPr>
      </w:pPr>
      <w:r w:rsidRPr="002614BB">
        <w:rPr>
          <w:rFonts w:ascii="Verdana" w:hAnsi="Verdana"/>
          <w:sz w:val="20"/>
        </w:rPr>
        <w:t xml:space="preserve">Ashenden looked forward with misgiving to the dinner to which Sir Herbert Witherspoon had invited him. The black tie suggested a small party, perhaps only Lady Anne, the ambassador’s wife, whom Ashenden did not know, or one or two young secretaries. It did not presage a hilarious evening. It was possible that they might play bridge after dinner, but Ashenden knew that professional diplomats do not play bridge with skill: it may be supposed that they find it difficult to bend their great minds to the triviality of a parlour game. On the other hand he was interested to see a little more of </w:t>
      </w:r>
      <w:r w:rsidRPr="002614BB">
        <w:rPr>
          <w:rFonts w:ascii="Verdana" w:hAnsi="Verdana"/>
          <w:sz w:val="20"/>
        </w:rPr>
        <w:lastRenderedPageBreak/>
        <w:t xml:space="preserve">the ambassador in circumstances of less formality. For it was evident that Sir Herbert Witherspoon was not an ordinary person. He was in appearance and manner a perfect specimen of his class and it is always entertaining to come upon good examples of a well-known type. He was exactly what you expected of an ambassador to be. If any of his characteristics had been ever so slightly exaggerated he would have been a caricature. He escaped being ridiculous only by a hair’s breadth and you watched him with a kind of breathlessness as you might watch a tight-rope dancer doing perilous feats at a dizzy height. He was certainly a man of character. His rise in the diplomatic service had been </w:t>
      </w:r>
      <w:bookmarkStart w:id="11" w:name="pg_237"/>
      <w:bookmarkEnd w:id="11"/>
      <w:r w:rsidRPr="002614BB">
        <w:rPr>
          <w:rFonts w:ascii="Verdana" w:hAnsi="Verdana"/>
          <w:sz w:val="20"/>
        </w:rPr>
        <w:t>rapid and though doubtless it had helped him to be connected by marriage with powerful families his rise had been due chiefly to his merit. He knew how to be determined when determination was necessary and conciliatory when conciliation was opportune. His manners were perfect; he could speak half a dozen languages with ease and accuracy; he had a clear and logical brain. He was never afraid to think out his thoughts to the end, but was wise enough to suit his actions to the exigencies of the situation. He had reached his post at X at the early age of fifty-three and had borne himself in the exceedingly difficult conditions created by the war and contending parties within the state with tact, confidence and once at least with courage. For on one occasion a riot having arisen a band of revolutionaries forced their way into the British Embassy and Sir Herbert from the head of his stairs had harangued them and notwithstanding revolvers flourished at him had persuaded them to go to their homes. He would end his career in Paris. That was evident. He was a man whom you could not but admire but whom it was not easy to like. He was a diplomat of the school of those Victorian ambassadors to whom could confidently be entrusted great affairs and whose self-reliance, sometimes it must be admitted tinctured with arrogance, was justified by its results.</w:t>
      </w:r>
    </w:p>
    <w:p w14:paraId="52C1795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When Ashenden drove up to the doors of the Embassy they were flung open and he was received by a stout and dignified English butler and three footmen. He was ushered up that magnificent flight of </w:t>
      </w:r>
      <w:bookmarkStart w:id="12" w:name="pg_238"/>
      <w:bookmarkEnd w:id="12"/>
      <w:r w:rsidRPr="002614BB">
        <w:rPr>
          <w:rFonts w:ascii="Verdana" w:hAnsi="Verdana"/>
          <w:color w:val="000000"/>
          <w:sz w:val="20"/>
        </w:rPr>
        <w:t>stairs on which had taken place the dramatic incident just related and shown into an immense room, dimly lit with shaded lamps, in which at the first glance he caught sight of large pieces of stately furniture and over the chimney-piece an immense portrait in coronation robes of King George IV. But there was a bright fire blazing on the hearth and from a deep sofa by the side of it his host, as his name was announced, slowly rose. Sir Herbert looked very elegant as he came towards him. He wore his dinner-jacket, the most difficult costume for a man to look well in, with incredible distinction.</w:t>
      </w:r>
    </w:p>
    <w:p w14:paraId="6357DF15"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‘My wife has gone to a concert, but she’ll come in later. She wants to make your acquaintance. I haven’t asked anybody else. I thought I would give myself the pleasure of enjoying your company </w:t>
      </w:r>
      <w:r w:rsidRPr="002614BB">
        <w:rPr>
          <w:rStyle w:val="0Text"/>
          <w:rFonts w:ascii="Verdana" w:hAnsi="Verdana"/>
          <w:color w:val="000000"/>
          <w:sz w:val="20"/>
        </w:rPr>
        <w:t>en tête-à-tête</w:t>
      </w:r>
      <w:r w:rsidRPr="002614BB">
        <w:rPr>
          <w:rFonts w:ascii="Verdana" w:hAnsi="Verdana"/>
          <w:color w:val="000000"/>
          <w:sz w:val="20"/>
        </w:rPr>
        <w:t>.’</w:t>
      </w:r>
    </w:p>
    <w:p w14:paraId="3D160D7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murmured a civil rejoinder, but his heart sank. He wondered how he was going to pass at least a couple of hours alone with this man who made him, he was bound to confess, feel extremely shy.</w:t>
      </w:r>
    </w:p>
    <w:p w14:paraId="1210144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door was opened again and the butler and a footman entered bearing very heavy silver salvers.</w:t>
      </w:r>
    </w:p>
    <w:p w14:paraId="0DE5E306"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always have a glass of sherry before my dinner,’ said the ambassador, ‘but in case you have acquired the barbarous custom of drinking cocktails I can offer you what I believe is called a dry Martini.’</w:t>
      </w:r>
    </w:p>
    <w:p w14:paraId="474315C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Shy though he might be Ashenden was not going to give in to this sort of thing with complete tameness.</w:t>
      </w:r>
    </w:p>
    <w:p w14:paraId="73A645E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‘I move with the times,’ he replied. ‘To drink a glass of sherry when you can get a dry Martini is </w:t>
      </w:r>
      <w:bookmarkStart w:id="13" w:name="pg_239"/>
      <w:bookmarkEnd w:id="13"/>
      <w:r w:rsidRPr="002614BB">
        <w:rPr>
          <w:rFonts w:ascii="Verdana" w:hAnsi="Verdana"/>
          <w:color w:val="000000"/>
          <w:sz w:val="20"/>
        </w:rPr>
        <w:t>like taking a stage-coach when you can travel by the Orient Express.’</w:t>
      </w:r>
    </w:p>
    <w:p w14:paraId="4CD4C95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 little desultory conversation after this fashion was interrupted by the throwing open of two great doors and the announcement that His Excellency’s dinner was served. They went into the dining-room. This was a vast apartment in which sixty people might have comfortably dined, but there was now only a small round table in it so that Sir Herbert and Ashenden sat intimately. There was an immense mahogany sideboard on which were massive pieces of gold plate, and above it, facing Ashenden, was a fine picture by Canaletto. Over the chimney-piece was a three-quarter length portrait of Queen Victoria as a girl with a little gold crown on her small, prim head. Dinner was served by the corpulent butler and the three very tall English footmen. Ashenden had the impression </w:t>
      </w:r>
      <w:r w:rsidRPr="002614BB">
        <w:rPr>
          <w:rFonts w:ascii="Verdana" w:hAnsi="Verdana"/>
          <w:color w:val="000000"/>
          <w:sz w:val="20"/>
        </w:rPr>
        <w:lastRenderedPageBreak/>
        <w:t>that the ambassador enjoyed in his well-bred way the sensation of ignoring the pomp in which he lived. They might have been dining in one of the great country houses of England; it was a ceremony they performed, sumptuous without ostentation, and it was saved from a trifling absurdity only because it was in a tradition; but the experience gained for Ashenden a kind of savour from the thought that dwelt with him that on the other side of the wall was a restless, turbulent population that might at any moment break into bloody revolution, while not two hundred miles away men in the trenches were sheltering in their dug-outs from the bitter cold and the pitiless bombardment.</w:t>
      </w:r>
    </w:p>
    <w:p w14:paraId="1A3D1CBF"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14" w:name="pg_240"/>
      <w:bookmarkEnd w:id="14"/>
      <w:r w:rsidRPr="002614BB">
        <w:rPr>
          <w:rFonts w:ascii="Verdana" w:hAnsi="Verdana"/>
          <w:color w:val="000000"/>
          <w:sz w:val="20"/>
        </w:rPr>
        <w:t xml:space="preserve">Ashenden need not have feared that the conversation would proceed with difficulty and the notion he had had that Sir Herbert had asked him in order to question him about his secret mission was quickly dispelled. The ambassador behaved to him as though he were a travelling Englishman who had presented a letter of introduction and to whom he desired to show civility. You would hardly have thought that a war was raging, for he made to it only such references as showed that he was not deliberately avoiding a distressing subject. He spoke of art and literature, proving himself to be a diligent reader of catholic taste, and when Ashenden talked to him, from personal acquaintance, of the writers whom Sir Herbert knew only through their works, he listened with the friendly condescension which the great ones of the earth affect towards the artist. (Sometimes, however, they paint a picture or write a book, and then the artist gets a little of his own back.) He mentioned in passing a character in one of Ashenden’s novels, but did not make any other reference to the fact that his guest was a writer. Ashenden admired his urbanity. He disliked people to talk to him of his books, in which indeed, once written, he took small interest, and it made him self-conscious to be praised or blamed to his face. Sir Herbert Witherspoon flattered his self-esteem, by showing that he had read him, but spared his delicacy by withholding his opinion of what he had read. He spoke too of the various countries in which during his career he had been stationed and of various persons, in London and elsewhere, that </w:t>
      </w:r>
      <w:bookmarkStart w:id="15" w:name="pg_241"/>
      <w:bookmarkEnd w:id="15"/>
      <w:r w:rsidRPr="002614BB">
        <w:rPr>
          <w:rFonts w:ascii="Verdana" w:hAnsi="Verdana"/>
          <w:color w:val="000000"/>
          <w:sz w:val="20"/>
        </w:rPr>
        <w:t>he and Ashenden knew in common. He talked well, not without a pleasant irony that might very well have passed for humour, and intelligently. Ashenden did not find his dinner dull, but neither did he find it exhilarating. He would have been more interested if the ambassador had not so invariably said the right, wise and sensible thing upon every topic that was introduced. Ashenden was finding it something of an effort to keep up with this distinction of mind and he would have liked the conversation to get into its shirt-sleeves, so to speak, and put its feet on the table. But of this there was no chance and Ashenden once or twice caught himself wondering how soon after dinner he could decently take his leave. At eleven he had an appointment with Herbartus at the Hôtel de Paris.</w:t>
      </w:r>
    </w:p>
    <w:p w14:paraId="358494D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dinner came to an end and coffee was brought in. Sir Herbert knew good food and good wine and Ashenden was obliged to admit that he had fared excellently. Liquers were served with the coffee, and Ashenden took a glass of brandy.</w:t>
      </w:r>
    </w:p>
    <w:p w14:paraId="3A4DF01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have some very old Benedictine,’ said the ambassador. ‘Won’t you try it?’</w:t>
      </w:r>
    </w:p>
    <w:p w14:paraId="5AFF835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‘To tell you the honest truth I think brandy is the only liquer worth drinking.’</w:t>
      </w:r>
    </w:p>
    <w:p w14:paraId="175F295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‘I’m not sure that I don’t agree with you. But in that case I must give you something better than that.’</w:t>
      </w:r>
    </w:p>
    <w:p w14:paraId="38C14B3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gave an order to the butler who preently brought in a cobwebbed bottle and two enormous glasses.</w:t>
      </w:r>
    </w:p>
    <w:p w14:paraId="6A70473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‘I don’t really want to boast,’ said the ambassador as he watched the butler pour the golden liquid into </w:t>
      </w:r>
      <w:bookmarkStart w:id="16" w:name="pg_242"/>
      <w:bookmarkEnd w:id="16"/>
      <w:r w:rsidRPr="002614BB">
        <w:rPr>
          <w:rFonts w:ascii="Verdana" w:hAnsi="Verdana"/>
          <w:color w:val="000000"/>
          <w:sz w:val="20"/>
        </w:rPr>
        <w:t>Ashenden’s glass, ‘but I venture to think that if you like brandy you’ll like this. I got it when I was Counsellor for a short time in Paris.’</w:t>
      </w:r>
    </w:p>
    <w:p w14:paraId="7067E915"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‘I’ve had a good deal to do lately with one of your successors then.’</w:t>
      </w:r>
    </w:p>
    <w:p w14:paraId="5D65B30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‘Byring?’</w:t>
      </w:r>
    </w:p>
    <w:p w14:paraId="2191084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‘Yes.’</w:t>
      </w:r>
    </w:p>
    <w:p w14:paraId="53F665C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‘What do you think of the brandy?’</w:t>
      </w:r>
    </w:p>
    <w:p w14:paraId="2EAA632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think it’s marvellous.’</w:t>
      </w:r>
    </w:p>
    <w:p w14:paraId="59AB627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‘And of Byring?’</w:t>
      </w:r>
    </w:p>
    <w:p w14:paraId="1EECE35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question came so oddly on the top of the other that it sounded faintly comic.</w:t>
      </w:r>
    </w:p>
    <w:p w14:paraId="00D978D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‘Oh, I think he’s a damned fool.’</w:t>
      </w:r>
    </w:p>
    <w:p w14:paraId="31FD7E7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Sir Herbert leaned back in his chair, holding the huge glass with both hands in order to bring out the aroma, and looked slowly round the stately and spacious room. The table had been cleared of superfluous things. There was a bowl of roses between Ashenden </w:t>
      </w:r>
      <w:r w:rsidRPr="002614BB">
        <w:rPr>
          <w:rFonts w:ascii="Verdana" w:hAnsi="Verdana"/>
          <w:color w:val="000000"/>
          <w:sz w:val="20"/>
        </w:rPr>
        <w:lastRenderedPageBreak/>
        <w:t>and his host. The servants switched off the electric light as they finally left the room and it was lit now only by the candles that were on the table and by the fire. Notwithstanding its size it had an air of sober comfort. The ambassador’s eyes rested on the really distinguished portrait of Queen Victoria that hung over the chimneypiece.</w:t>
      </w:r>
    </w:p>
    <w:p w14:paraId="64EA459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wonder,’ he said at last.</w:t>
      </w:r>
    </w:p>
    <w:p w14:paraId="0A7CC8C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‘He’ll have to leave the diplomatic service.’</w:t>
      </w:r>
    </w:p>
    <w:p w14:paraId="703023E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‘I’m afraid so.’</w:t>
      </w:r>
    </w:p>
    <w:p w14:paraId="01DE676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gave him a quick glance of enquiry. He was the last man from whom he would have expected sympathy for Byring.</w:t>
      </w:r>
    </w:p>
    <w:p w14:paraId="4C31B874"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17" w:name="pg_243"/>
      <w:bookmarkEnd w:id="17"/>
      <w:r w:rsidRPr="002614BB">
        <w:rPr>
          <w:rFonts w:ascii="Verdana" w:hAnsi="Verdana"/>
          <w:color w:val="000000"/>
          <w:sz w:val="20"/>
        </w:rPr>
        <w:t>‘Yes, in the circumstances,’ he proceeded, ‘I suppose it’s inevitable that he should leave the service. I’m sorry. He’s an able fellow and he’ll be missed. I think he had a career before him.’</w:t>
      </w:r>
    </w:p>
    <w:p w14:paraId="2A7E126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‘Yes, that is what I’ve heard. I’m told that at the F.O. they thought very highly of him.’</w:t>
      </w:r>
    </w:p>
    <w:p w14:paraId="41950F9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has many of the gifts that are useful in this rather dreary trade,’ said the ambassador, with a slight smile, in his cold and judicial manner. ‘He’s handsome, he’s a gentleman, he has nice manners, he speaks excellent French and he has a good head on his shoulders. He’d have done well.’</w:t>
      </w:r>
    </w:p>
    <w:p w14:paraId="0E83548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‘It seems a pity that he should waste such golden opportunities.’</w:t>
      </w:r>
    </w:p>
    <w:p w14:paraId="5F4F1FA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understand he’s going into the wine business at the end of the war. Oddly enough he’s going to represent the very firm from whom I got this brandy.’</w:t>
      </w:r>
    </w:p>
    <w:p w14:paraId="797F1F1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Sir Herbert raised the glass to his nose and inhaled the fragrance. Then he looked at Ashenden. He had a way of looking at people, when he was thinking of something else perhaps, that suggested that he thought them somewhat peculiar but rather disgusting insects.</w:t>
      </w:r>
    </w:p>
    <w:p w14:paraId="1CD991A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‘Have you ever seen the woman?’ he asked.</w:t>
      </w:r>
    </w:p>
    <w:p w14:paraId="61B464C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dined with her and Byring at Larue’s.’</w:t>
      </w:r>
    </w:p>
    <w:p w14:paraId="608B860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‘How very interesting. What is she like?’</w:t>
      </w:r>
    </w:p>
    <w:p w14:paraId="63A1A2E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‘Charming.’</w:t>
      </w:r>
    </w:p>
    <w:p w14:paraId="4AF3EC2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Ashenden tried to describe her to his host, but meanwhile with another part of his mind he recollected the impression she had made on him at the restaurant when Byring had introduced him to her. </w:t>
      </w:r>
      <w:bookmarkStart w:id="18" w:name="pg_244"/>
      <w:bookmarkEnd w:id="18"/>
      <w:r w:rsidRPr="002614BB">
        <w:rPr>
          <w:rFonts w:ascii="Verdana" w:hAnsi="Verdana"/>
          <w:color w:val="000000"/>
          <w:sz w:val="20"/>
        </w:rPr>
        <w:t>He had been not a little interested to meet a woman of whom for some years he had heard so much. She called herself Rose Auburn, but what her real name was few knew. She had gone to Paris originally as one of a troupe of dancers, called the Glad Girls, who performed at the Moulin Rouge, but her astonishing beauty had soon caused her to be noticed and a wealthy French manufacturer fell in love with her. He gave her a house and loaded her with jewels, but could not long meet the demands she made upon him, and she passed in rapid succession from lover to lover. She became in a short time the best known courtesan in France. Her expenditure was prodigal and she ruined her admirers with cynical unconcern. The richest men found themselves unable to cope with her extravagance. Ashenden, before the war, had seen her once at Monte Carlo lose a hundred and eighty thousand francs at a sitting and that then was an important sum. She sat at the big table, surrounded by curious onlookers throwing down packets of thousand-franc notes with a self-possession that would have been admirable if it had been her own money that she was losing.</w:t>
      </w:r>
    </w:p>
    <w:p w14:paraId="0AB8A69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When Ashenden met her she had been leading this riotous life, dancing and gambling all night, racing most afternoons a week, for twelve or thirteen years and she was no longer very young; but there was hardly a line on that lovely brow, scarcely a crow’s-foot round those liquid eyes, to betray the fact. The most astonishing thing about her was that notwithstanding this feverish and unending round of </w:t>
      </w:r>
      <w:bookmarkStart w:id="19" w:name="pg_245"/>
      <w:bookmarkEnd w:id="19"/>
      <w:r w:rsidRPr="002614BB">
        <w:rPr>
          <w:rFonts w:ascii="Verdana" w:hAnsi="Verdana"/>
          <w:color w:val="000000"/>
          <w:sz w:val="20"/>
        </w:rPr>
        <w:t>senseless debauchery she had preserved an air of virginity. Of course she cultivated the type. She had an exquisitely graceful and slender figure, and her innumerable frocks were always made with a perfect simplicity. Her brown hair was very plainly done. With her oval face, charming little nose and large blue eyes she had all the air of one or other of Anthony Trollope’s charming heroines. It was the keepsake style raised to such rareness that it made you catch your breath. She had a lovely skin, very white and red, and if she painted it was not from necessity but from wantonness. She irradiated a sort of dewy innocence that was as attractive as it was unexpected.</w:t>
      </w:r>
    </w:p>
    <w:p w14:paraId="68DC78D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Ashenden had heard of course that Byring for a year or more had been her lover. Her notoriety was such that a hard light of publicity was shed on everyone with whom she </w:t>
      </w:r>
      <w:r w:rsidRPr="002614BB">
        <w:rPr>
          <w:rFonts w:ascii="Verdana" w:hAnsi="Verdana"/>
          <w:color w:val="000000"/>
          <w:sz w:val="20"/>
        </w:rPr>
        <w:lastRenderedPageBreak/>
        <w:t xml:space="preserve">had any affair, but in this instance the gossips had more to say than usual because Byring had no money to speak of and Rose Auburn had never been known to grant her favours for anything that did not in some way represent hard cash. Was it possible that she loved him? It seemed incredible and yet what other explanation was there? Byring was a young man with whom any woman might have fallen in love. He was somewhere in the thirties, very tall and good-looking with a singular charm of manner and of an appearance so debonair that people turned round in the street to look at him; but unlike most handsome men he seemed entirely unaware of the impression he created. When it became known that Byring was the </w:t>
      </w:r>
      <w:r w:rsidRPr="002614BB">
        <w:rPr>
          <w:rStyle w:val="0Text"/>
          <w:rFonts w:ascii="Verdana" w:hAnsi="Verdana"/>
          <w:color w:val="000000"/>
          <w:sz w:val="20"/>
        </w:rPr>
        <w:t>amant de coeur</w:t>
      </w:r>
      <w:r w:rsidRPr="002614BB">
        <w:rPr>
          <w:rFonts w:ascii="Verdana" w:hAnsi="Verdana"/>
          <w:color w:val="000000"/>
          <w:sz w:val="20"/>
        </w:rPr>
        <w:t xml:space="preserve"> (a prettier phrase than </w:t>
      </w:r>
      <w:bookmarkStart w:id="20" w:name="pg_246"/>
      <w:bookmarkEnd w:id="20"/>
      <w:r w:rsidRPr="002614BB">
        <w:rPr>
          <w:rFonts w:ascii="Verdana" w:hAnsi="Verdana"/>
          <w:color w:val="000000"/>
          <w:sz w:val="20"/>
        </w:rPr>
        <w:t>our English ‘fancy man’) of this famous harlot he became an object of admiration to many women and of envy to many men; but when a rumour spread abroad that he was going to marry her consternation seized his friends and ribald laughter everyone else. It became known that Byring’s chief had asked him if it was true and he had admitted it. Pressure was put upon him to relinquish a plan that could only end in disaster. It was pointed out to him that the wife of a diplomat has social obligations that Rose Auburn could not fulfil. Byring replied that he was prepared to resign his post whenever by so doing he would not cause inconvenience. He brushed aside every expostulation and every argument; he was determined to marry.</w:t>
      </w:r>
    </w:p>
    <w:p w14:paraId="6D15164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When first Ashenden met Byring he did not very much take to him. He found him slightly aloof. But as the hazards of his work brought him from time to time into contact with him he discerned that the distant manner was due merely to shyness and as he came to know him better he was charmed by the uncommon sweetness of his disposition. Their relations, however, remained purely official, so that it was a trifle unexpected when Byring one day asked him to dinner to meet Miss Auburn, and he could not but wonder whether it was because already people were beginning to turn the cold shoulder on him. When he went he discovered that the invitation was due to the lady’s curiosity. But the surprise he got on learning that she had found time to read (with admiration, it appeared) two or three of his novels </w:t>
      </w:r>
      <w:bookmarkStart w:id="21" w:name="pg_247"/>
      <w:bookmarkEnd w:id="21"/>
      <w:r w:rsidRPr="002614BB">
        <w:rPr>
          <w:rFonts w:ascii="Verdana" w:hAnsi="Verdana"/>
          <w:color w:val="000000"/>
          <w:sz w:val="20"/>
        </w:rPr>
        <w:t>was not the only surprise he got that evening. Leading on the whole a quiet and studious life he had never had occasion to penetrate into the world of the higher prostitution and the great courtesans of the period were known to him only by name. It was somewhat astonishing to Ashenden to discover that Rose Auburn differed so little in air and manner from the smart women of Mayfair with whom through his books he had become more or less intimately acquainted. She was perhaps a little more anxious to please (indeed one of her agreeable traits was the interest she took in whomever she was talking to), but she was certainly no more made-up and her conversation was as intelligent. It lacked only the coarseness that society has lately affected. Perhaps she felt instinctively that those lovely lips should never disfigure themselves with foul words; perhaps only she was at heart still a trifle suburban. It was evident that she and Byring were madly in love with one another. It was really moving to see their mutual passion. When Ashenden took his leave of them, as he shook hands with her (and she held his hand a moment and with her blue, starry eyes looked into his) she said to him:</w:t>
      </w:r>
    </w:p>
    <w:p w14:paraId="5D04FF9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‘You will come and see us when we’re settled in London, won’t you? You know we’re going to be married.’</w:t>
      </w:r>
    </w:p>
    <w:p w14:paraId="23CDC3C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heartily congratulate you,’ said Ashenden.</w:t>
      </w:r>
    </w:p>
    <w:p w14:paraId="27DCA28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‘And him?’ she smiled, and her smile was like an angel’s; it had the freshness of dawn and the tender rapture of a southern spring.</w:t>
      </w:r>
    </w:p>
    <w:p w14:paraId="5653EAD6"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22" w:name="pg_248"/>
      <w:bookmarkEnd w:id="22"/>
      <w:r w:rsidRPr="002614BB">
        <w:rPr>
          <w:rFonts w:ascii="Verdana" w:hAnsi="Verdana"/>
          <w:color w:val="000000"/>
          <w:sz w:val="20"/>
        </w:rPr>
        <w:t>‘Have you never looked at yourself in the glass?’</w:t>
      </w:r>
    </w:p>
    <w:p w14:paraId="6C64ECC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Sir Herbert Witherspoon watched him intently while Ashenden (he thought not without a trace of humour) described the dinner-party. No flicker of a smile brightened his cold eyes.</w:t>
      </w:r>
    </w:p>
    <w:p w14:paraId="76DBA03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‘Do you think it’ll be a success?’ he asked now.</w:t>
      </w:r>
    </w:p>
    <w:p w14:paraId="629E8B2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‘No.’</w:t>
      </w:r>
    </w:p>
    <w:p w14:paraId="774CB53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‘Why not?’</w:t>
      </w:r>
    </w:p>
    <w:p w14:paraId="54D1410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question took Ashenden aback.</w:t>
      </w:r>
    </w:p>
    <w:p w14:paraId="7AB92E3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 man not only marries his wife, he marries her friends. Do you realise the sort of people Byring will have to mix with, painted women of tarnished reputation and men who’ve gone down in the social scale, parasites and adventurers? Of course they’ll have money, her pearls must be worth a hundred thousand pounds, and they’ll be able to cut </w:t>
      </w:r>
      <w:r w:rsidRPr="002614BB">
        <w:rPr>
          <w:rFonts w:ascii="Verdana" w:hAnsi="Verdana"/>
          <w:color w:val="000000"/>
          <w:sz w:val="20"/>
        </w:rPr>
        <w:lastRenderedPageBreak/>
        <w:t xml:space="preserve">a dash in the smart Bohemia of London. Do you know the gold fringe of society? When a woman of bad character marries she earns the admiration of her set, she has worked the trick, she’s caught a man and become respectable, but he, the man, only earns its ridicule. Even her own friends, the old hags with their gigolos and the abject men who earn a shabby living by introducing the unwary to tradesmen on a ten per cent commission, even they despise him. He is the mug. Believe me, to conduct yourself gracefully in such a position you need either great dignity of character or an unparalleled effrontery. Besides, do you think there’s a chance of its lasting? Can a woman who’s led that wild career settle down to domestic life? In a little while she’ll grow bored and restless. And how long </w:t>
      </w:r>
      <w:bookmarkStart w:id="23" w:name="pg_249"/>
      <w:bookmarkEnd w:id="23"/>
      <w:r w:rsidRPr="002614BB">
        <w:rPr>
          <w:rFonts w:ascii="Verdana" w:hAnsi="Verdana"/>
          <w:color w:val="000000"/>
          <w:sz w:val="20"/>
        </w:rPr>
        <w:t>does love last? Don’t you think Byring’s reflections will be bitter when, caring for her no longer, he compares what he is with what he might have been?’</w:t>
      </w:r>
    </w:p>
    <w:p w14:paraId="2D2EF16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Witherspoon helped himself to another drop of his old brandy. Then he looked up at Ashenden with a curious expression.</w:t>
      </w:r>
    </w:p>
    <w:p w14:paraId="7CF025A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‘I’m not sure if a man isn’t wiser to do what he wants very much to do and let the consequences take care of themselves.’</w:t>
      </w:r>
    </w:p>
    <w:p w14:paraId="23E26A9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‘It must be very pleasant to be an ambassador,’ said Ashenden.</w:t>
      </w:r>
    </w:p>
    <w:p w14:paraId="401EF4F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Sir Herbert smiled thinly.</w:t>
      </w:r>
    </w:p>
    <w:p w14:paraId="7EA7D18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‘Byring rather reminds me of a fellow I knew when I was a very junior clerk at the F.O. I won’t tell you his name because he’s by way of being very well-known now and highly respected. He’s made a great success of his career. There is always something a little absurd in success.’</w:t>
      </w:r>
    </w:p>
    <w:p w14:paraId="071F5F8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slightly raised his eyebrows at this statement, somewhat unexpected in the mouth of Sir Herbert Witherspoon, but did not say anything.</w:t>
      </w:r>
    </w:p>
    <w:p w14:paraId="599F716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‘He was one of my fellow clerks. He was a brilliant creature, I don’t think anyone ever denied that, and everyone prophesied from the beginning that he would go far. I venture to say that he had pretty well all the qualifications necessary for a diplomatic career. He was of a family of soldiers and sailors, nothing very grand, but eminently respectable, and he knew how to behave in the great world without bumptiousness or timidity. He was well-read. He tookan interest in painting. I dare say he made </w:t>
      </w:r>
      <w:bookmarkStart w:id="24" w:name="pg_250"/>
      <w:bookmarkEnd w:id="24"/>
      <w:r w:rsidRPr="002614BB">
        <w:rPr>
          <w:rFonts w:ascii="Verdana" w:hAnsi="Verdana"/>
          <w:color w:val="000000"/>
          <w:sz w:val="20"/>
        </w:rPr>
        <w:t>himself a trifle ridiculous; he wanted to be in the movement, he was very anxious to be modem, and at a time when little was known of Gauguin and Cézanne he raved over their pictures. There was perhaps a certain snobbishness in his attitude, a desire to shock and astonish the conventional, but at heart his admiration of the arts was genuine and sincere. He adored Paris and whenever he had the chance ran over and put up at a little hotel in the Latin Quarter, where he could rub shoulders with painters and writers. As is the habit with gentry of that sort they patronised him a little because he was nothing but a diplomat and laughed at him a little because he was evidently a gentleman. But they liked him because he was always ready to listen to their speeches, and when he praised their works they were even willing to admit that, though a Philistine, he had a certain instinct for the Right Stuff.’</w:t>
      </w:r>
    </w:p>
    <w:p w14:paraId="54CEC706"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noted the sarcasm and smiled at the fling at his own profession. He wondered what this long description was leading to. The ambassador seemed to linger over it partly because he liked it, but also because for some reason he hesitated to come to the point.</w:t>
      </w:r>
    </w:p>
    <w:p w14:paraId="1BB6110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‘But my friend was modest. He enjoyed himself enormously and he listened open-mouthed when these young painters and unknown scribblers tore to pieces established reputations and talked with enthusiasm of persons of whom the sober but cultured secretaries in Downing Street had never even heard. At the back of his mind he knew that they </w:t>
      </w:r>
      <w:bookmarkStart w:id="25" w:name="pg_251"/>
      <w:bookmarkEnd w:id="25"/>
      <w:r w:rsidRPr="002614BB">
        <w:rPr>
          <w:rFonts w:ascii="Verdana" w:hAnsi="Verdana"/>
          <w:color w:val="000000"/>
          <w:sz w:val="20"/>
        </w:rPr>
        <w:t>were rather a common, second-rate lot, and when he went back to his work in London it was with no regret, but with the feeling that he had been witnessing an odd and diverting play; now the curtain had fallen he was quite ready to go home. I haven’t told you that he was ambitious. He knew that his friends expected him to do considerable things and he had no notion of disappointing them. He was perfectly conscious of his abilities. He meant to succeed. Unfortunately he was not rich, he had only a few hundreds a year, but his father and mother were dead and he had neither brother nor sister. He was aware that this freedom from close ties was an asset. His opportunity to make connections that would be of use to him was unrestricted. Do you think he sounds a very disagreeable young man?’</w:t>
      </w:r>
    </w:p>
    <w:p w14:paraId="32B78625"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lastRenderedPageBreak/>
        <w:t>‘No,’ said Ashenden in answer to the sudden question. ‘Most clever young men are aware of their cleverness, and there is generally a certain cynicism in their calculations with regard to the future. Surely young men should be ambitious.’</w:t>
      </w:r>
    </w:p>
    <w:p w14:paraId="45A1FC0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‘Well, on one of these little trips to Paris my friend became acquainted with a talented young Irish painter called O’Malley. He’s an R.A. now and paints highly paid portraits of Lord Chancellors and Cabinet Ministers. I wonder if you remember one he did of my wife, which was exhibited a couple of years ago.’</w:t>
      </w:r>
    </w:p>
    <w:p w14:paraId="724F6AE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‘No, I don’t. But I know his name.’</w:t>
      </w:r>
    </w:p>
    <w:p w14:paraId="6BC59E4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‘My wife was delighted with it. His art always seems to me very refined and agreeable. He’s able to put on canvas the distinction of his sitters in a very </w:t>
      </w:r>
      <w:bookmarkStart w:id="26" w:name="pg_252"/>
      <w:bookmarkEnd w:id="26"/>
      <w:r w:rsidRPr="002614BB">
        <w:rPr>
          <w:rFonts w:ascii="Verdana" w:hAnsi="Verdana"/>
          <w:color w:val="000000"/>
          <w:sz w:val="20"/>
        </w:rPr>
        <w:t>remarkable way. When he paints a woman of breeding, you know that it is a woman of breeding and not a trollop.’</w:t>
      </w:r>
    </w:p>
    <w:p w14:paraId="1756BD3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‘It is a charming gift,’ said Ashenden. ‘Can he also paint a slut and make her look like one?’</w:t>
      </w:r>
    </w:p>
    <w:p w14:paraId="75A6180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could. Now doubtless he would scarcely wish to. He was living then in a small and dirty studio in the rue du Cherche-Midi with a little Frenchwoman of the character you describe and he painted several portraits of her which were extremely like.’</w:t>
      </w:r>
    </w:p>
    <w:p w14:paraId="7FF4F36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It seemed to Ashenden that Sir Herbert was going into somewhat excessive detail, and he asked himself whether the friend of whom he was telling a story that till now seemed to lead no-whither was in point of fact himself. He began to give it more of his attention.</w:t>
      </w:r>
    </w:p>
    <w:p w14:paraId="732B74A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‘My friend liked O’Malley. He was good company, the type of the agreeable rattle, and he had a truly Irish gift of the gab. He talked incessantly and in my friend’s opinion brilliantly. He found it very amusing to go and sit in the studio while O’Malley was painting and listen to him chattering away about the technique of his art. O’Malley was always saying that he would paint a portrait of him and his vanity was tickled. O’Malley thought him – far from plain and said it would do him good to exhibit the portrait of someone who at least looked like a gentleman.’</w:t>
      </w:r>
    </w:p>
    <w:p w14:paraId="65267B8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‘By the way, when was all this?’ asked Ashenden.</w:t>
      </w:r>
    </w:p>
    <w:p w14:paraId="105E2D6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‘Oh, thirty years ago. . . . They used to talk of their future and when O’Malley said the portrait he was going to paint of my friend would look very well in </w:t>
      </w:r>
      <w:bookmarkStart w:id="27" w:name="pg_253"/>
      <w:bookmarkEnd w:id="27"/>
      <w:r w:rsidRPr="002614BB">
        <w:rPr>
          <w:rFonts w:ascii="Verdana" w:hAnsi="Verdana"/>
          <w:color w:val="000000"/>
          <w:sz w:val="20"/>
        </w:rPr>
        <w:t xml:space="preserve">the National Portrait Gallery, my friend had small doubt in the back of his mind, whatever he modestly said, that it would eventually find its way there. One evening when my friend – shall we call him Brown? – was sitting in the studio and O’Malley, desperately taking advantage of the last light of day, was trying to get finished for the Salon that portrait of his mistress which is now in the Tate Gallery, O’Malley asked him if he would like to come and dine with them. He was expecting a friend of hers, she was called Yvonne by the way, and he would be glad if Brown would make a fourth. This friend of Yvonne’s was an acrobat and O’Malley was anxious to get her to pose for him in the nude. Yvonne said she had a marvellous figure. She had seen O’Malley’s work and was willing enough to sit and dinner was to be devoted to settling the matter. She was not performing then, but was about to open at the Gaîtés Montparnasses and with her days free was not disinclined to oblige a friend and earn a little money. The notion amused Brown, who had never met an acrobat, and he accepted. Yvonne suggested that he might find her to his taste and if he did she could promise him that he would not find her very difficult to persuade. With his grand air and English clothes she would take him for a </w:t>
      </w:r>
      <w:r w:rsidRPr="002614BB">
        <w:rPr>
          <w:rStyle w:val="0Text"/>
          <w:rFonts w:ascii="Verdana" w:hAnsi="Verdana"/>
          <w:color w:val="000000"/>
          <w:sz w:val="20"/>
        </w:rPr>
        <w:t>milord anglais.</w:t>
      </w:r>
      <w:r w:rsidRPr="002614BB">
        <w:rPr>
          <w:rFonts w:ascii="Verdana" w:hAnsi="Verdana"/>
          <w:color w:val="000000"/>
          <w:sz w:val="20"/>
        </w:rPr>
        <w:t xml:space="preserve"> My friend laughed. He did not take the suggestion very seriously. </w:t>
      </w:r>
      <w:r w:rsidRPr="002614BB">
        <w:rPr>
          <w:rStyle w:val="0Text"/>
          <w:rFonts w:ascii="Verdana" w:hAnsi="Verdana"/>
          <w:color w:val="000000"/>
          <w:sz w:val="20"/>
        </w:rPr>
        <w:t>“On ne sait jamais,”</w:t>
      </w:r>
      <w:r w:rsidRPr="002614BB">
        <w:rPr>
          <w:rFonts w:ascii="Verdana" w:hAnsi="Verdana"/>
          <w:color w:val="000000"/>
          <w:sz w:val="20"/>
        </w:rPr>
        <w:t xml:space="preserve"> he said. Yvonne looked at him with mischievous eyes. He sat on. It was Easter time and cold, but the studio was comfortably warm, and though it was small and everything was higgledy-piggledy and </w:t>
      </w:r>
      <w:bookmarkStart w:id="28" w:name="pg_254"/>
      <w:bookmarkEnd w:id="28"/>
      <w:r w:rsidRPr="002614BB">
        <w:rPr>
          <w:rFonts w:ascii="Verdana" w:hAnsi="Verdana"/>
          <w:color w:val="000000"/>
          <w:sz w:val="20"/>
        </w:rPr>
        <w:t>the dust lay heavy on the rim of the window, it was most friendly and cosy. Brown had a tiny flat in Waverton Street, in London, with very good Chinese pottery here and there, and he wondered to himself why his tasteful sitting-room had none of the comforts of home nor the romance that he found in that disorderly studio.</w:t>
      </w:r>
    </w:p>
    <w:p w14:paraId="07FFD0B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‘Presently there was a ring at the door and Yvonne ushered in her friend. Her name, it appeared, was Alix, and she shook hands with Brown, uttering a stereotyped phrase, with the mincing politeness of a fat woman in a </w:t>
      </w:r>
      <w:r w:rsidRPr="002614BB">
        <w:rPr>
          <w:rStyle w:val="0Text"/>
          <w:rFonts w:ascii="Verdana" w:hAnsi="Verdana"/>
          <w:color w:val="000000"/>
          <w:sz w:val="20"/>
        </w:rPr>
        <w:t>bureau de tabac.</w:t>
      </w:r>
      <w:r w:rsidRPr="002614BB">
        <w:rPr>
          <w:rFonts w:ascii="Verdana" w:hAnsi="Verdana"/>
          <w:color w:val="000000"/>
          <w:sz w:val="20"/>
        </w:rPr>
        <w:t xml:space="preserve"> She wore a long cloak in imitation mink and an enormous scarlet hat. She looked incredibly vulgar. She was not even pretty. She had a broad flat face, a wide mouth and an upturned nose. She had a </w:t>
      </w:r>
      <w:r w:rsidRPr="002614BB">
        <w:rPr>
          <w:rFonts w:ascii="Verdana" w:hAnsi="Verdana"/>
          <w:color w:val="000000"/>
          <w:sz w:val="20"/>
        </w:rPr>
        <w:lastRenderedPageBreak/>
        <w:t>great deal of hair, golden, but obviously dyed, and large china-blue eyes. She was heavily made-up.’</w:t>
      </w:r>
    </w:p>
    <w:p w14:paraId="7BF5995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began to have no doubt that Witherspoon was narrating an experience of his own, for otherwise he could never have remembered after thirty years what hat the young woman wore and what coat, and he was amused at the ambassador’s simplicity in thinking that so thin a subterfuge could disguise the truth. Ashenden could not but guess how the story would end and it tickled him to think that this cold, distinguished and exquisite person should ever have had anything like an adventure.</w:t>
      </w:r>
    </w:p>
    <w:p w14:paraId="1809BC8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‘She began to talk away to Yvonne and my friend noticed that she had one feature that oddly enough he found very attractive: she had a deep and husky </w:t>
      </w:r>
      <w:bookmarkStart w:id="29" w:name="pg_255"/>
      <w:bookmarkEnd w:id="29"/>
      <w:r w:rsidRPr="002614BB">
        <w:rPr>
          <w:rFonts w:ascii="Verdana" w:hAnsi="Verdana"/>
          <w:color w:val="000000"/>
          <w:sz w:val="20"/>
        </w:rPr>
        <w:t xml:space="preserve">voice as though she were just recovering from a bad cold and, he didn’t know why, it seemed to him exceedingly pleasant to listen to. He asked O’Malley if that was her natural voice and O’Malley said she had had it as long as ever he had known her. He called it a whisky voice. He told her what Brown said about it and she gave him a smile of her wide mouth and said it wasn’t due to drink, it was due to standing so much on her head. That was one of the inconveniences of her profession. Then the four of them went to a beastly little restaurant off the boulevard St. Michel where for two francs fifty including wine my friend ate a dinner that seemed to him more delicious than any he had ever eaten at the Savoy or Claridge’s. Alix was a very chatty young person and Brown listened with amusement, with amazement even, while in her rich, throaty voice she talked of the varied incidents of the day. She had a great command of slang and though he could not understand half of it, he was immensely tickled with its picturesque vulgarity. It was pungent of the heated asphalt, the zinc bars of cheap taverns and racy of the crowded squares in the poorer districts of Paris. There was an energy in those apt and vivid metaphors that went like champagne to his anaemic head. She was a guttersnipe, yes, that’s what she was, but she had a vitality that warmed you like a blazing fire. He was conscious that Yvonne had told her that he was an unattached Englishman, with plenty of money; he saw the appraising glance she gave him and then, pretending that he had noticed nothing, he caught the phrase, </w:t>
      </w:r>
      <w:r w:rsidRPr="002614BB">
        <w:rPr>
          <w:rStyle w:val="0Text"/>
          <w:rFonts w:ascii="Verdana" w:hAnsi="Verdana"/>
          <w:color w:val="000000"/>
          <w:sz w:val="20"/>
        </w:rPr>
        <w:t>il</w:t>
      </w:r>
      <w:r w:rsidRPr="002614BB">
        <w:rPr>
          <w:rFonts w:ascii="Verdana" w:hAnsi="Verdana"/>
          <w:color w:val="000000"/>
          <w:sz w:val="20"/>
        </w:rPr>
        <w:t xml:space="preserve"> </w:t>
      </w:r>
      <w:bookmarkStart w:id="30" w:name="pg_256"/>
      <w:bookmarkEnd w:id="30"/>
      <w:r w:rsidRPr="002614BB">
        <w:rPr>
          <w:rStyle w:val="0Text"/>
          <w:rFonts w:ascii="Verdana" w:hAnsi="Verdana"/>
          <w:color w:val="000000"/>
          <w:sz w:val="20"/>
        </w:rPr>
        <w:t>n’est pas mal</w:t>
      </w:r>
      <w:r w:rsidRPr="002614BB">
        <w:rPr>
          <w:rFonts w:ascii="Verdana" w:hAnsi="Verdana"/>
          <w:color w:val="000000"/>
          <w:sz w:val="20"/>
        </w:rPr>
        <w:t xml:space="preserve">. It faintly amused him: he had a notion himself that he was not so bad. There were places, indeed, where they went further than that. She did not pay much attention to him, in point of fact they were talking of things of which he was ignorant and he could do little more than show an intelligent interest, but now and again she gave him a long look, passing her tongue quickly round her lips, that suggested to him that he only had to ask for her to give. He shrugged a mental shoulder. She looked healthy and young, she had an agreeable vivacity, but beyond her husky voice there was nothing particularly attractive in her. But the notion of having a little affair in Paris did not displease him, it was life, and the thought that she was a music-hall artiste was mildly diverting: in middle age it would doubtless amuse him to remember that he had enjoyed the favours of an acrobat. Was it La Rochefoucauld or Oscar Wilde who said that you should commit errors in youth in order to have something to regret in old age? At the end of dinner (and they sat over their coffee and brandy till late), they went out into the street and Yvonne proposed that he should take Alix home. He said he would be delighted. Alix said it was not far and they walked. She told him that she had a little apartment, of course mostly she was on tour, but she liked to have a place of her own, a woman, you know, had to be in her furniture, without that she received no consideration; and presently they reached a shabby house in a bedraggled street. She rang the bell for the </w:t>
      </w:r>
      <w:r w:rsidRPr="002614BB">
        <w:rPr>
          <w:rStyle w:val="0Text"/>
          <w:rFonts w:ascii="Verdana" w:hAnsi="Verdana"/>
          <w:color w:val="000000"/>
          <w:sz w:val="20"/>
        </w:rPr>
        <w:t>concierge</w:t>
      </w:r>
      <w:r w:rsidRPr="002614BB">
        <w:rPr>
          <w:rFonts w:ascii="Verdana" w:hAnsi="Verdana"/>
          <w:color w:val="000000"/>
          <w:sz w:val="20"/>
        </w:rPr>
        <w:t xml:space="preserve"> to open the door. She did not press </w:t>
      </w:r>
      <w:bookmarkStart w:id="31" w:name="pg_257"/>
      <w:bookmarkEnd w:id="31"/>
      <w:r w:rsidRPr="002614BB">
        <w:rPr>
          <w:rFonts w:ascii="Verdana" w:hAnsi="Verdana"/>
          <w:color w:val="000000"/>
          <w:sz w:val="20"/>
        </w:rPr>
        <w:t xml:space="preserve">him to enter. He did not know if she looked upon it as a matter of course. He was seized with timidity. He racked his brains, but could not think of a single thing to say. Silence fell upon them. It was absurd. With a little click the door opened; she looked at him expectantly; she was puzzled; a wave of shyness swept over him. Then she held out her hand, thanked him for bringing her to the door, and bade him good night. His heart beat nervously. If she had asked him to come in he would have gone. He wanted some sign that she would like him to. He shook her hand, said good night, raised his hat and walked away. He felt a perfect fool. He could not sleep; he tossed from side to side of his bed, thinking for what a noodle she must take him, and he could hardly wait for the day that would permit him to take steps to efface the contemptible impression he must have made on her. His pride was lacerated. Wanting to lose no time he went round to her house at eleven to ask her to lunch with him, but she was out; he sent round some flowers and later in the day </w:t>
      </w:r>
      <w:r w:rsidRPr="002614BB">
        <w:rPr>
          <w:rFonts w:ascii="Verdana" w:hAnsi="Verdana"/>
          <w:color w:val="000000"/>
          <w:sz w:val="20"/>
        </w:rPr>
        <w:lastRenderedPageBreak/>
        <w:t xml:space="preserve">called again. She had been in, but was gone out once more. He went to see O’Malley on the chance of finding her, but she was not there, and O’Malley facetiously asked him how he had fared. To save his face he told him that he had come to the conclusion that she did not mean very much to him and so like a perfect gentleman he had left her. But he had an uneasy feeling that O’Malley saw through his story. He sent her a </w:t>
      </w:r>
      <w:r w:rsidRPr="002614BB">
        <w:rPr>
          <w:rStyle w:val="0Text"/>
          <w:rFonts w:ascii="Verdana" w:hAnsi="Verdana"/>
          <w:color w:val="000000"/>
          <w:sz w:val="20"/>
        </w:rPr>
        <w:t>pneumatique</w:t>
      </w:r>
      <w:r w:rsidRPr="002614BB">
        <w:rPr>
          <w:rFonts w:ascii="Verdana" w:hAnsi="Verdana"/>
          <w:color w:val="000000"/>
          <w:sz w:val="20"/>
        </w:rPr>
        <w:t xml:space="preserve"> asking her to dine with him next day. She did not answer. He could not understand it; he asked the </w:t>
      </w:r>
      <w:bookmarkStart w:id="32" w:name="pg_258"/>
      <w:bookmarkEnd w:id="32"/>
      <w:r w:rsidRPr="002614BB">
        <w:rPr>
          <w:rFonts w:ascii="Verdana" w:hAnsi="Verdana"/>
          <w:color w:val="000000"/>
          <w:sz w:val="20"/>
        </w:rPr>
        <w:t xml:space="preserve">porter of his hotel a dozen times if there was nothing for him, and at last, almost in desperation, just before dinner went to her house. The </w:t>
      </w:r>
      <w:r w:rsidRPr="002614BB">
        <w:rPr>
          <w:rStyle w:val="0Text"/>
          <w:rFonts w:ascii="Verdana" w:hAnsi="Verdana"/>
          <w:color w:val="000000"/>
          <w:sz w:val="20"/>
        </w:rPr>
        <w:t>concierge</w:t>
      </w:r>
      <w:r w:rsidRPr="002614BB">
        <w:rPr>
          <w:rFonts w:ascii="Verdana" w:hAnsi="Verdana"/>
          <w:color w:val="000000"/>
          <w:sz w:val="20"/>
        </w:rPr>
        <w:t xml:space="preserve"> told him she was in and he went up. He was very nervous, inclined to be angry because she had treated his invitation so cavalierly, but at the same time anxious to appear at his ease. He climbed the four flights of stairs, dark and smelly, and rang at the door to which he had been directed. There was a pause, he heard sounds within and rang again. Presently she opened. He had an absolute certitude that she did not in the least know who he was. He was taken aback, it was a blow to his vanity; but he assumed a cheerful smile.</w:t>
      </w:r>
    </w:p>
    <w:p w14:paraId="4891AFC0"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‘I came to find out if you were going to dine with me to-night. I sent you a </w:t>
      </w:r>
      <w:r w:rsidRPr="002614BB">
        <w:rPr>
          <w:rStyle w:val="0Text"/>
          <w:rFonts w:ascii="Verdana" w:hAnsi="Verdana"/>
          <w:color w:val="000000"/>
          <w:sz w:val="20"/>
        </w:rPr>
        <w:t>pneumatique</w:t>
      </w:r>
      <w:r w:rsidRPr="002614BB">
        <w:rPr>
          <w:rFonts w:ascii="Verdana" w:hAnsi="Verdana"/>
          <w:color w:val="000000"/>
          <w:sz w:val="20"/>
        </w:rPr>
        <w:t>.’</w:t>
      </w:r>
    </w:p>
    <w:p w14:paraId="1810418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‘Then she recognised him. But she stood at the door and did not ask him in.</w:t>
      </w:r>
    </w:p>
    <w:p w14:paraId="42ADA2C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‘“Oh, no, I can’t dine with you to-night. I have terrible megrim and I am going to bed. I couldn’t answer your </w:t>
      </w:r>
      <w:r w:rsidRPr="002614BB">
        <w:rPr>
          <w:rStyle w:val="0Text"/>
          <w:rFonts w:ascii="Verdana" w:hAnsi="Verdana"/>
          <w:color w:val="000000"/>
          <w:sz w:val="20"/>
        </w:rPr>
        <w:t>pnematique,</w:t>
      </w:r>
      <w:r w:rsidRPr="002614BB">
        <w:rPr>
          <w:rFonts w:ascii="Verdana" w:hAnsi="Verdana"/>
          <w:color w:val="000000"/>
          <w:sz w:val="20"/>
        </w:rPr>
        <w:t xml:space="preserve"> I mislaid it, and I’d forgotten your name. Thank you for the flowers. It was nice of you to send them.’</w:t>
      </w:r>
    </w:p>
    <w:p w14:paraId="1A4B10A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“Then won’t you come and dine with me tomorrow night?”</w:t>
      </w:r>
    </w:p>
    <w:p w14:paraId="4CCB88E6"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t>
      </w:r>
      <w:r w:rsidRPr="002614BB">
        <w:rPr>
          <w:rStyle w:val="0Text"/>
          <w:rFonts w:ascii="Verdana" w:hAnsi="Verdana"/>
          <w:color w:val="000000"/>
          <w:sz w:val="20"/>
        </w:rPr>
        <w:t>Justement,</w:t>
      </w:r>
      <w:r w:rsidRPr="002614BB">
        <w:rPr>
          <w:rFonts w:ascii="Verdana" w:hAnsi="Verdana"/>
          <w:color w:val="000000"/>
          <w:sz w:val="20"/>
        </w:rPr>
        <w:t xml:space="preserve"> I have an engagement to-morrow night. I’m sorry.”</w:t>
      </w:r>
    </w:p>
    <w:p w14:paraId="374FC76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‘There was nothing more to say. He had not the nerve to ask her to anything else and so bade her good night and went. He had the impression that she was not vexed with him, but that she had entirely forgotten him. It was humiliating. When he went </w:t>
      </w:r>
      <w:bookmarkStart w:id="33" w:name="pg_259"/>
      <w:bookmarkEnd w:id="33"/>
      <w:r w:rsidRPr="002614BB">
        <w:rPr>
          <w:rFonts w:ascii="Verdana" w:hAnsi="Verdana"/>
          <w:color w:val="000000"/>
          <w:sz w:val="20"/>
        </w:rPr>
        <w:t>back to London without having seen her again, it was with a curious sense of dissatisfaction. He was not in the least in love with her, he was annoyed with her, but he could not get her quite out of his mind. He was honest enough to realise that he was suffering from nothing more than wounded vanity.</w:t>
      </w:r>
    </w:p>
    <w:p w14:paraId="0AA1B12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‘During that dinner at the little restaurant off the Boul’ Mich’ she had mentioned that her troupe was going to London in the spring and in one of his letters to O’Malley he slipped in casually a phrase to the effect that if his young friend Alix happened to be coming to town he (O’Malley) might let him know and he would look her up. He would like to hear from her own ingenuous lips what she thought of the nude O’Malley had painted of her. When the painter sometime afterwards wrote and told him that she was appearing a week later at the Metropolitan in the Edgware Road, he felt a sudden rush of blood to his head. He went to see her play. If he had not taken the precaution to go earlier in the day and look at the programme he would have missed her, for her turn was the first on the list. There were two men, a stout one and a thin one, with large black moustaches, and Alix. They were dressed in ill-fitting pink tights with green satin trunks. The men did various exercises on twin trapezes while Alix tripped about the stage, giving them handkerchiefs to wipe their hands on, and occasionally turned a somersault. When the fat man raised the thin one on his shoulders she climbed up and stood on the shoulders of the second, kissing her hand to the audience. They did tricks with safety </w:t>
      </w:r>
      <w:bookmarkStart w:id="34" w:name="pg_260"/>
      <w:bookmarkEnd w:id="34"/>
      <w:r w:rsidRPr="002614BB">
        <w:rPr>
          <w:rFonts w:ascii="Verdana" w:hAnsi="Verdana"/>
          <w:color w:val="000000"/>
          <w:sz w:val="20"/>
        </w:rPr>
        <w:t>bicycles. There is often grace, and even beauty, in the performance of clever acrobats, but this one was so crude, so vulgar that my friend felt positively embarrassed. There is something shameful in seeing grown men publicly make fools of themselves. Poor Alix, with a fixed and artifical smile on her lips, in her pink tights and green satin trunks, was so grotesque that he wondered how he could have let himself feel a moment’s annoyance because when he went to her apartment she had not recognised him. It was with a shrug of the shoulders, condescendingly, that he went round to the stage door afterwards and gave the doorkeeper a shilling to take her his card. In a few minutes she came out. She seemed delighted to see him.</w:t>
      </w:r>
    </w:p>
    <w:p w14:paraId="781707B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“Oh, how good it is to see the face of someone you know in this sad city,” she said. “Ah, now you can give me that dinner you asked me to in Paris. I’m dying of hunger. I never eat before the show. Imagine that they should have given us such a bad place in the programme. It’s an insult. But we shall see the agent to-morrow. If they think they can put upon us like that they are mistaken. </w:t>
      </w:r>
      <w:r w:rsidRPr="002614BB">
        <w:rPr>
          <w:rStyle w:val="0Text"/>
          <w:rFonts w:ascii="Verdana" w:hAnsi="Verdana"/>
          <w:color w:val="000000"/>
          <w:sz w:val="20"/>
        </w:rPr>
        <w:t>Ah, non, non et non</w:t>
      </w:r>
      <w:r w:rsidRPr="002614BB">
        <w:rPr>
          <w:rFonts w:ascii="Verdana" w:hAnsi="Verdana"/>
          <w:color w:val="000000"/>
          <w:sz w:val="20"/>
        </w:rPr>
        <w:t>! And what an audience! No enthusiasm, no applause, nothing.”</w:t>
      </w:r>
    </w:p>
    <w:p w14:paraId="2690587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lastRenderedPageBreak/>
        <w:t xml:space="preserve">‘My friend was staggered. Was it possible that she took her performance seriously? He almost burst out laughing. But she still spoke with that throaty voice that had such a queer effect on his nerves. She was dressed all in red and wore the same red hat in which he had first seen her. She looked so flashy that he did not fancy the notion of asking her to a place where </w:t>
      </w:r>
      <w:bookmarkStart w:id="35" w:name="pg_261"/>
      <w:bookmarkEnd w:id="35"/>
      <w:r w:rsidRPr="002614BB">
        <w:rPr>
          <w:rFonts w:ascii="Verdana" w:hAnsi="Verdana"/>
          <w:color w:val="000000"/>
          <w:sz w:val="20"/>
        </w:rPr>
        <w:t>he might be seen and so suggested Soho. There were hansoms still in those days and the hansom was more conducive to love-making, I imagine, than is the taxi of the present time. My friend put his arm round Alix’s waist and kissed her. It left her calm, but on the other hand did not wildly excite him. While they ate a late dinner he made himself very gallant and she played up to him agreeably; but when they got up to go and he proposed that she should come round to his rooms in Waverton Street she told him that a friend had come over from Paris with her and that she had to meet him at eleven: she had only been able to dine with Brown because her companion had a business engagement. Brown was exasperated, but did not want to show it, and when, as they walked down Wardour Street (for she said she wanted to go to the Café Monico), pausing in front of a pawnbroker’s to look at the jewellery in the window, she went into ecstasies over a bracelet of sapphires and diamonds that Brown thought incredibly vulgar, he asked her if she would like it.</w:t>
      </w:r>
    </w:p>
    <w:p w14:paraId="0A9F9F3C"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‘“But it’s marked fifteen pounds,” she said.</w:t>
      </w:r>
    </w:p>
    <w:p w14:paraId="28AC82E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went in and bought it for her. She was delighted. She made him leave her just before they came to Piccadilly Circus.</w:t>
      </w:r>
    </w:p>
    <w:p w14:paraId="7D25F9E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‘“Now listen, </w:t>
      </w:r>
      <w:r w:rsidRPr="002614BB">
        <w:rPr>
          <w:rStyle w:val="0Text"/>
          <w:rFonts w:ascii="Verdana" w:hAnsi="Verdana"/>
          <w:color w:val="000000"/>
          <w:sz w:val="20"/>
        </w:rPr>
        <w:t>mon petit</w:t>
      </w:r>
      <w:r w:rsidRPr="002614BB">
        <w:rPr>
          <w:rFonts w:ascii="Verdana" w:hAnsi="Verdana"/>
          <w:color w:val="000000"/>
          <w:sz w:val="20"/>
        </w:rPr>
        <w:t>,” she said, “I cannot see you in London because of my friend, he is jealous as a wolf, that is why I think it is more prudent for you to go now, but I am playing at Boulogne next week, why do you not come over? I shall be alone there. My friend has to go back to Holland, where he lives.”</w:t>
      </w:r>
    </w:p>
    <w:p w14:paraId="34F02E84"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36" w:name="pg_262"/>
      <w:bookmarkEnd w:id="36"/>
      <w:r w:rsidRPr="002614BB">
        <w:rPr>
          <w:rFonts w:ascii="Verdana" w:hAnsi="Verdana"/>
          <w:color w:val="000000"/>
          <w:sz w:val="20"/>
        </w:rPr>
        <w:t>‘“All right,” said Brown, “I’ll come.”</w:t>
      </w:r>
    </w:p>
    <w:p w14:paraId="7D354881"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‘When he went to Boulogne – he had two days’ leave – it was with the one idea of salving the wound to his pride. It was odd that he should care. I daresay to you it seems inexplicable. He could not bear the notion that Alix looked upon him as a fool and he felt that when once he had removed that impression from her he would never bother about her again. He thought of O’Malley too, and of Yvonne. She must have told them and it galled him to think that people whom in his heart he despised should laugh at him behind his back. Do you think he was very contemptible?’</w:t>
      </w:r>
    </w:p>
    <w:p w14:paraId="002B72C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‘Good gracious, no,’ said Ashenden. ‘All sensible people know that vanity is the most devastating, the most universal and the most ineradicable of the passions that afflict the soul of man, and it is only vanity that makes him deny its power. It is more consuming than love. With advancing years, mercifully, you can snap your fingers at the terror and the servitude of love, but age cannot free you from the thraldom of vanity. Time can assuage the pangs of love, but only death can still the anguish of wounded vanity. Love is simple and seeks no subterfuge, but vanity cozens you with a hundred disguises. It is part and parcel of every virtue: it is the mainspring of courage and the strength of ambition; it gives constancy to the lover and endurance to the stoic; it adds fuel to the fire of the artist’s desire for fame and is at once the support and the compensation of the honest man’s integrity; it leers even cynically in the humility of the saint. </w:t>
      </w:r>
      <w:bookmarkStart w:id="37" w:name="pg_263"/>
      <w:bookmarkEnd w:id="37"/>
      <w:r w:rsidRPr="002614BB">
        <w:rPr>
          <w:rFonts w:ascii="Verdana" w:hAnsi="Verdana"/>
          <w:color w:val="000000"/>
          <w:sz w:val="20"/>
        </w:rPr>
        <w:t>You cannot escape it, and should you take pains to guard against it, it will make use of those very pains to trip you up. You are defenceless against its onslaught because you know not on what unprotected side it will attack you. Sincerity cannot protect you from its snare nor humour from its mockery.’</w:t>
      </w:r>
    </w:p>
    <w:p w14:paraId="1DDFF8B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stopped, not because he had said all he had to say, but because he was out of breath. He noticed also that the ambassador, desiring to talk rather than to listen, heard him with a politeness that was strained. But he had made this speech not so much for his host’s edification as for his own entertainment.</w:t>
      </w:r>
    </w:p>
    <w:p w14:paraId="345560F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‘It is vanity finally that makes man support his abominable lot.’</w:t>
      </w:r>
    </w:p>
    <w:p w14:paraId="4A74EB5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For a minute Sir Herbert was silent. He looked straight in front of him as though his thoughts lingered distressfully on some far horizon of memory.</w:t>
      </w:r>
    </w:p>
    <w:p w14:paraId="0274869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‘When my friend came back from Boulogne he knew that he was madly in love with Alix and he had arranged to meet her again in a fortnight’s time when she would be performing at Dunkirk. He thought of nothing else in the interval and the night before he was to start, he only had thirty-six hours this time, he could not sleep, so devouring was the passion that consumed him. Then he went over for a night to Paris to see her and </w:t>
      </w:r>
      <w:r w:rsidRPr="002614BB">
        <w:rPr>
          <w:rFonts w:ascii="Verdana" w:hAnsi="Verdana"/>
          <w:color w:val="000000"/>
          <w:sz w:val="20"/>
        </w:rPr>
        <w:lastRenderedPageBreak/>
        <w:t xml:space="preserve">once when she was disengaged for a week he persuaded her to come to London. He knew that she did not love him. He was just a man among a hundred others and she made no secret of the fact that he was not her only lover. He </w:t>
      </w:r>
      <w:bookmarkStart w:id="38" w:name="pg_264"/>
      <w:bookmarkEnd w:id="38"/>
      <w:r w:rsidRPr="002614BB">
        <w:rPr>
          <w:rFonts w:ascii="Verdana" w:hAnsi="Verdana"/>
          <w:color w:val="000000"/>
          <w:sz w:val="20"/>
        </w:rPr>
        <w:t>suffered agonies of jealousy but knew that it would only excite her ridicule or her anger if he showed it. She had not even a fancy for him. She liked him because he was a gentleman and well dressed. She was quite willing to be his mistress so long as the claims he made on her were not irksome. But that was all. His means were not large enough to enable him to make her any serious offers, but even if they had been, liking her freedom, she would have refused.’</w:t>
      </w:r>
    </w:p>
    <w:p w14:paraId="4B5C854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‘But what about the Dutchman?’ asked Ashenden.</w:t>
      </w:r>
    </w:p>
    <w:p w14:paraId="3772E67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Dutchman? He was a pure invention. She made him up on the spur of the moment because for one reason or another she did not just then want to be bothered with Brown. What should one lie more or less matter to her? Don’t think he didn’t struggle against his passion. He knew it was madness; he knew that a permanent connection between them could only lead to disaster for him. He had no illusions about her: she was common, coarse and vulgar. She could talk of none of the things that interested him, nor did she try; she took it for granted that he was concerned with her affairs and told him interminable stories of her quarrels with fellow performers, her disputes with managers and her wrangles with hotel-keepers. What she said bored him to death, but the sound of her throaty voice made his heart beat so that sometimes he thought he would suffocate.’</w:t>
      </w:r>
    </w:p>
    <w:p w14:paraId="4E01427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Ashenden sat uneasily in his chair. It was a Sheraton chair very good to look at, but hard and straight; and he wished that Sir Herbert had had the notion </w:t>
      </w:r>
      <w:bookmarkStart w:id="39" w:name="pg_265"/>
      <w:bookmarkEnd w:id="39"/>
      <w:r w:rsidRPr="002614BB">
        <w:rPr>
          <w:rFonts w:ascii="Verdana" w:hAnsi="Verdana"/>
          <w:color w:val="000000"/>
          <w:sz w:val="20"/>
        </w:rPr>
        <w:t>of going back to the other room where there was a comfortable sofa. It was quite plain now that the story he was telling was about himself and Ashenden felt a certain indelicacy in the man’s stripping his soul before him so nakedly. He did not desire this confidence to be forced upon him. Sir Herbert Witherspoon meant nothing to him. By the light of the shaded candles Ashenden saw that he was deathly pale and there was a wildness in his eyes that in that cold and composed man was strangely disconcerting. He poured himself out a glass of water; his throat was dry so that he could hardly speak. But he went on pitilessly.</w:t>
      </w:r>
    </w:p>
    <w:p w14:paraId="2160C9F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‘At last my friend managed to pull himself together. He was disgusted by the sordidness of his intrigue; there was no beauty in it, nothing but shame; and it was leading to nothing. His passion was as vulgar as the woman for whom he felt it. Now it happened that Alix was going to spend six months in the North of Africa with her troupe and for that time at least it would be impossible for him to see her. He made up his mind that he must seize the opportunity and make a definite break. He knew bitterly that it would mean nothing to her. In three weeks she would have forgotten him.</w:t>
      </w:r>
    </w:p>
    <w:p w14:paraId="1931F68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‘And then there was something else. He had come to know very well some people, a man and his wife, whose social and political connections were extremely important. They had an only daughter and, I don’t know why, she fell in love with him. She was everything that Alix was not, pretty in the real </w:t>
      </w:r>
      <w:bookmarkStart w:id="40" w:name="pg_266"/>
      <w:bookmarkEnd w:id="40"/>
      <w:r w:rsidRPr="002614BB">
        <w:rPr>
          <w:rFonts w:ascii="Verdana" w:hAnsi="Verdana"/>
          <w:color w:val="000000"/>
          <w:sz w:val="20"/>
        </w:rPr>
        <w:t xml:space="preserve">English way, with blue eyes and pink and white cheeks, tall and fair; she might have stepped out of one of Du Maurier’s pictures in </w:t>
      </w:r>
      <w:r w:rsidRPr="002614BB">
        <w:rPr>
          <w:rStyle w:val="0Text"/>
          <w:rFonts w:ascii="Verdana" w:hAnsi="Verdana"/>
          <w:color w:val="000000"/>
          <w:sz w:val="20"/>
        </w:rPr>
        <w:t>Punch.</w:t>
      </w:r>
      <w:r w:rsidRPr="002614BB">
        <w:rPr>
          <w:rFonts w:ascii="Verdana" w:hAnsi="Verdana"/>
          <w:color w:val="000000"/>
          <w:sz w:val="20"/>
        </w:rPr>
        <w:t xml:space="preserve"> She was clever and well-read and since she had lived all her life in political circles she could talk intelligently of the sort of things that interested him. He had reason to believe that if he asked her to marry him she would accept. I have told you that he was ambitious. He knew that he had great abilities and he wanted the chance to use them. She was related to some of the greatest families in England and he would have been a fool not to realise that a marriage of this kind must make his path infinitely easier. The opportunity was golden. And what a relief to think that he could put behind him definitely that ugly little episode, and what a happiness, instead of that wall of cheerful indifference and matter-of-fact good nature against which in his passion for Alix he had vainly battered his head, what a happiness to feel that to someone else he really meant something! How could he help being flattered and touched when he saw her face light up as he came into the room? He wasn’t in love with her, but he thought her charming, and he wanted to forget Alix and the vulgar life into which she had led him. At last he made up his mind. He asked her to marry him and was accepted. Her family was delighted. The marriage was to take place in the autumn, since her father had to go on some political errand to South America and was taking his wife and daughter with him. They were to be </w:t>
      </w:r>
      <w:r w:rsidRPr="002614BB">
        <w:rPr>
          <w:rFonts w:ascii="Verdana" w:hAnsi="Verdana"/>
          <w:color w:val="000000"/>
          <w:sz w:val="20"/>
        </w:rPr>
        <w:lastRenderedPageBreak/>
        <w:t xml:space="preserve">gone the whole summer. My friend Brown was transferring from the </w:t>
      </w:r>
      <w:bookmarkStart w:id="41" w:name="pg_267"/>
      <w:bookmarkEnd w:id="41"/>
      <w:r w:rsidRPr="002614BB">
        <w:rPr>
          <w:rFonts w:ascii="Verdana" w:hAnsi="Verdana"/>
          <w:color w:val="000000"/>
          <w:sz w:val="20"/>
        </w:rPr>
        <w:t>F.O. to the diplomatic service and had been promised a post at Lisbon. He was to go there immediately.</w:t>
      </w:r>
    </w:p>
    <w:p w14:paraId="2CCB906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‘He saw his fiancée off. Then it happened that owing to some hitch the man whom Brown was going to replace was kept at Lisbon three months longer and so for that period my friend found himself at a loose end. And just when he was making up his mind what to do with himself he received a letter from Alix. She was coming back to France and had a tour booked; she gave him a long list of the places she was going to, and in her casual, friendly way said that they would have fun if he could manage to run over for a day or two. An insane, a criminal notion seized him. If she had shown any eagerness for him to come he might have resisted; it was her airy, matter-of-fact indifference that took him. On a sudden he longed for her. He did not care if she was gross and vulgar, he had got her in his bones, and it was his last chance. In a little while he was going to be married. It was now or never. He went down to Marseilles and met her as she stepped off the boat that had brought her from Tunis. His heart leaped at the pleasure she showed on seeing him. He knew he loved her madly. He told her that he was going to be married in three months and asked her to spend the last of his freedom with him. She refused to abandon her tour. How could she leave her companions in the lurch? He offered to compensate them, but she would not hear of it; they could not find someone to take her place at a moment’s notice, nor could they afford to throw over a good engagement that might lead to others in </w:t>
      </w:r>
      <w:bookmarkStart w:id="42" w:name="pg_268"/>
      <w:bookmarkEnd w:id="42"/>
      <w:r w:rsidRPr="002614BB">
        <w:rPr>
          <w:rFonts w:ascii="Verdana" w:hAnsi="Verdana"/>
          <w:color w:val="000000"/>
          <w:sz w:val="20"/>
        </w:rPr>
        <w:t>the future; they were honest people, and they kept their word, they had their duty to their managers and their duty to their public. He was exasperated; it seemed absurd that his whole happiness should be sacrificed to that wretched tour. And at the end of the three months? What was to happen to her then? Oh, no, he was asking something that wasn’t reasonable. He told her that he adored her. He did not know till then how insanely he loved her. Well, then, she said, why did he not come with her and make the tour with them? She would be glad of his company; they could have a good time together and at the end of three months he could go and marry his heiress and neither of them would be any the worse. For a moment he hesitated, but now that he saw her again he could not bear the thought of being parted from her so soon. He accepted. And then she said:</w:t>
      </w:r>
    </w:p>
    <w:p w14:paraId="186FA6D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‘“But listen, my little one, you mustn’t be silly, you know. The managers won’t be too pleased with me if I make a lot of </w:t>
      </w:r>
      <w:r w:rsidRPr="002614BB">
        <w:rPr>
          <w:rStyle w:val="0Text"/>
          <w:rFonts w:ascii="Verdana" w:hAnsi="Verdana"/>
          <w:color w:val="000000"/>
          <w:sz w:val="20"/>
        </w:rPr>
        <w:t>chichi</w:t>
      </w:r>
      <w:r w:rsidRPr="002614BB">
        <w:rPr>
          <w:rFonts w:ascii="Verdana" w:hAnsi="Verdana"/>
          <w:color w:val="000000"/>
          <w:sz w:val="20"/>
        </w:rPr>
        <w:t xml:space="preserve">; I have to think of my future, and they won’t be so anxious to have me back if I refuse to please old customers of the house. It won’t be very often, but it must be understood that you are not to make me scenes if now and then I give myself to someone whose fancy I take. It will mean nothing, that is business, you will be my </w:t>
      </w:r>
      <w:r w:rsidRPr="002614BB">
        <w:rPr>
          <w:rStyle w:val="0Text"/>
          <w:rFonts w:ascii="Verdana" w:hAnsi="Verdana"/>
          <w:color w:val="000000"/>
          <w:sz w:val="20"/>
        </w:rPr>
        <w:t>amant de coeur</w:t>
      </w:r>
      <w:r w:rsidRPr="002614BB">
        <w:rPr>
          <w:rFonts w:ascii="Verdana" w:hAnsi="Verdana"/>
          <w:color w:val="000000"/>
          <w:sz w:val="20"/>
        </w:rPr>
        <w:t>.”</w:t>
      </w:r>
    </w:p>
    <w:p w14:paraId="0E5F933E"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felt a strange, excruciating pain in his heart, and I think he went so pale that she thought he was going to faint. She looked at him curiously.</w:t>
      </w:r>
    </w:p>
    <w:p w14:paraId="03A079E8" w14:textId="77777777" w:rsidR="00BB31BF" w:rsidRPr="002614BB" w:rsidRDefault="00BB31BF" w:rsidP="002614BB">
      <w:pPr>
        <w:suppressAutoHyphens/>
        <w:spacing w:after="0" w:line="240" w:lineRule="auto"/>
        <w:ind w:firstLine="283"/>
        <w:jc w:val="both"/>
        <w:rPr>
          <w:rFonts w:ascii="Verdana" w:hAnsi="Verdana"/>
          <w:color w:val="000000"/>
          <w:sz w:val="20"/>
        </w:rPr>
      </w:pPr>
      <w:bookmarkStart w:id="43" w:name="pg_269"/>
      <w:bookmarkEnd w:id="43"/>
      <w:r w:rsidRPr="002614BB">
        <w:rPr>
          <w:rFonts w:ascii="Verdana" w:hAnsi="Verdana"/>
          <w:color w:val="000000"/>
          <w:sz w:val="20"/>
        </w:rPr>
        <w:t>‘“Those are the terms,” she said. “You can either take them or leave them.”</w:t>
      </w:r>
    </w:p>
    <w:p w14:paraId="3E717E9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accepted.’</w:t>
      </w:r>
    </w:p>
    <w:p w14:paraId="2312415F"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Sir Herbert Witherspoon leaned forward in his chair and he was so white that Ashenden thought too that he was going to faint. His skin was drawn over his skull so that his face looked like a death’s head, but the veins on his forehead stood out like knotted cords. He had lost all reticence. And Ashenden once more wished that he would stop, it made him shy and nervous to see the man’s naked soul: no one has the right to show himself to another in that destitute state. He was inclined to cry:</w:t>
      </w:r>
    </w:p>
    <w:p w14:paraId="0E629D2D"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‘Stop, stop. You mustn’t tell me any more. You’ll be so ashamed.’</w:t>
      </w:r>
    </w:p>
    <w:p w14:paraId="78347BA5"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But the man had lost all shame.</w:t>
      </w:r>
    </w:p>
    <w:p w14:paraId="107860E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‘For three months they travelled together from one dull provincial town to another, sharing a filthy little bedroom in frowzy hotels; Alix would not let him take her to good hotels, she said she had not the clothes for them and she was more comfortable in the sort of hotel she was used to; she did not want her companions in the business to say that she was putting on side. He sat interminable hours in shabby cafés. He was treated as a brother by members of the troupe, they called him by his Christian name and chaffed him coarsely and slapped him on the back. He ran errands for them when they were busy with their work. He saw the good-humoured contempt in the eyes of managers and was obliged to put up with the familiarity of stage-hands. They travelled </w:t>
      </w:r>
      <w:bookmarkStart w:id="44" w:name="pg_270"/>
      <w:bookmarkEnd w:id="44"/>
      <w:r w:rsidRPr="002614BB">
        <w:rPr>
          <w:rFonts w:ascii="Verdana" w:hAnsi="Verdana"/>
          <w:color w:val="000000"/>
          <w:sz w:val="20"/>
        </w:rPr>
        <w:t xml:space="preserve">third-class from place to place and he helped to carry the luggage. He with whom reading </w:t>
      </w:r>
      <w:r w:rsidRPr="002614BB">
        <w:rPr>
          <w:rFonts w:ascii="Verdana" w:hAnsi="Verdana"/>
          <w:color w:val="000000"/>
          <w:sz w:val="20"/>
        </w:rPr>
        <w:lastRenderedPageBreak/>
        <w:t>was a passion never opened a book because Alix was bored by reading and thought that anyone who did was just giving himself airs. Every night he went to the music-hall and watched her go through that grotesque and ignoble performance. He had to fall in with her pathetic fancy that it was artistic. He had to congratulate her when it had gone well and condole with her when some feat of agility had gone amiss. When she had finished he went to a café and waited for her while she changed, and sometimes she would come in rather hurriedly and say:</w:t>
      </w:r>
    </w:p>
    <w:p w14:paraId="752A506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‘“Don’t wait for me to-night, </w:t>
      </w:r>
      <w:r w:rsidRPr="002614BB">
        <w:rPr>
          <w:rStyle w:val="0Text"/>
          <w:rFonts w:ascii="Verdana" w:hAnsi="Verdana"/>
          <w:color w:val="000000"/>
          <w:sz w:val="20"/>
        </w:rPr>
        <w:t>mon chou,</w:t>
      </w:r>
      <w:r w:rsidRPr="002614BB">
        <w:rPr>
          <w:rFonts w:ascii="Verdana" w:hAnsi="Verdana"/>
          <w:color w:val="000000"/>
          <w:sz w:val="20"/>
        </w:rPr>
        <w:t xml:space="preserve"> I’m busy.”</w:t>
      </w:r>
    </w:p>
    <w:p w14:paraId="735BCBD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‘And then he would undergo agonies of jealousy. He would suffer as he never knew a man could suffer. She would come back to the hotel at three or four in the morning. She wondered why he was not asleep. Sleep! How could he sleep with that misery gnawing at his heart? He had promised he would not interfere with her. He did not keep his promise. He made her terrific scenes. Sometimes he beat her. Then she would lose her patience and tell him she was sick of him, she would pack her things to go, and then he would go grovelling to her, promising anything, any submission, vowing to swallow any humiliation, if she would not leave him. It was horrible and degrading. He was miserable. Miserable? No, he was happier than he’d ever been in his life. It was the gutter that he wallowed in, but he wallowed in it with delight. Oh, he was so bored with the life he’d led hitherto, </w:t>
      </w:r>
      <w:bookmarkStart w:id="45" w:name="pg_271"/>
      <w:bookmarkEnd w:id="45"/>
      <w:r w:rsidRPr="002614BB">
        <w:rPr>
          <w:rFonts w:ascii="Verdana" w:hAnsi="Verdana"/>
          <w:color w:val="000000"/>
          <w:sz w:val="20"/>
        </w:rPr>
        <w:t>and this one seemed to him amazing and romantic. This was reality. And that frowzy, ugly woman with the whisky voice, she had such a splendid vitality, such a zest for life that she seemed to raise his own to some more vivid level. It really did seem to him to burn with a pure, gem-like flame. Do people still read Pater?’</w:t>
      </w:r>
    </w:p>
    <w:p w14:paraId="23A724E9"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don’t know,’ said Ashenden. ‘I don’t.’</w:t>
      </w:r>
    </w:p>
    <w:p w14:paraId="5E3FCE9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‘There was only three months of it. Oh, how short the time seemed and how quickly the weeks sped by! Sometimes he had wild dreams of abandoning everything and throwing in his lot with the acrobats. They had come to have quite a liking for him and they said he could easily train himself to take a part in the turn. He knew they said it more in jest than in earnest, but the notion vaguely tickled him. But these were only dreams and he knew that nothing would come of them. He never really chaffered with the thought that when the three months came to an end he would not return to his own life with its obligations. With his mind, that cold, logical mind of his, he knew it would be absurd to sacrifice everything for a woman like Alix; he was ambitious, he wanted power, and besides, he could not break the heart of that poor child who loved and trusted him. She wrote to him once a week. She was longing to get back, the time seemed endless to her and he, he had a secret wish that something would happen to delay her arrival. If he could only have a little more time! Perhaps if he had six months he would have </w:t>
      </w:r>
      <w:bookmarkStart w:id="46" w:name="pg_272"/>
      <w:bookmarkEnd w:id="46"/>
      <w:r w:rsidRPr="002614BB">
        <w:rPr>
          <w:rFonts w:ascii="Verdana" w:hAnsi="Verdana"/>
          <w:color w:val="000000"/>
          <w:sz w:val="20"/>
        </w:rPr>
        <w:t>got over his infatuation. Already sometimes he hated Alix.</w:t>
      </w:r>
    </w:p>
    <w:p w14:paraId="50E56FC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‘The last day came. They seemed to have little to say to one another. They were both sad; but he knew that Alix only regretted the breaking of an agreeable habit, in twenty-four hours she would be as gay and full of spirits with her stray companion as though he had never crossed her path; he could only think that next day he was going to Paris to meet his fiancée and her family. They spent their last night in one another’s arms weeping. If she’d asked him then not to leave her it may be that he would have stayed; but she didn’t, it never occurred to her, she accepted his going as a settled thing, and she wept not because she loved him, she wept because he was unhappy.</w:t>
      </w:r>
    </w:p>
    <w:p w14:paraId="0CFE78A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‘In the morning she was sleeping so soundly that he had not the heart to wake her to say good-bye. He slipped out very quietly, with his bag in his hand, and took the train to Paris.</w:t>
      </w:r>
    </w:p>
    <w:p w14:paraId="1967FB42"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Ashenden turned away his head, for he saw two tears form themselves in Witherspoon’s eyes and roll down his cheeks. He did not even try to hide them. Ashenden lit another cigar.</w:t>
      </w:r>
    </w:p>
    <w:p w14:paraId="451EE33A"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‘In Paris they cried out when they saw him. They said he looked like a ghost. He told them he’d been ill and hadn’t said anything about it in order not to worry them. They were very kind. A month later he was married. He did very well for himself. He was given opportunities to distinguish himself and he distinguished himself. His rise was spectacular. He had the well-ordered and distinguished establishment </w:t>
      </w:r>
      <w:bookmarkStart w:id="47" w:name="pg_273"/>
      <w:bookmarkEnd w:id="47"/>
      <w:r w:rsidRPr="002614BB">
        <w:rPr>
          <w:rFonts w:ascii="Verdana" w:hAnsi="Verdana"/>
          <w:color w:val="000000"/>
          <w:sz w:val="20"/>
        </w:rPr>
        <w:t xml:space="preserve">that he had wanted. He had the power for which he had craved. He was loaded with honours. Oh, he made a success of life and there were hundreds who envied him. It was all ashes. He was bored, bored to distraction, bored by that distinguished, beautiful lady he had married, </w:t>
      </w:r>
      <w:r w:rsidRPr="002614BB">
        <w:rPr>
          <w:rFonts w:ascii="Verdana" w:hAnsi="Verdana"/>
          <w:color w:val="000000"/>
          <w:sz w:val="20"/>
        </w:rPr>
        <w:lastRenderedPageBreak/>
        <w:t xml:space="preserve">bored by the people his life forced him to live with; it was a comedy he was playing and sometimes it seemed intolerable to live for ever and ever behind a mask; sometimes he felt he couldn’t bear it. But he bore it. Sometimes he longed for Alix so fiercely that he felt it would be better to shoot himself than to suffer such anguish. He never saw her again. Never. He heard from O’Malley that she had married and left her troupe. She must be a fat old woman now and it doesn’t matter any more. But he had wasted his life. And he never even made that poor creature whom he married happy. How could he go on hiding from her year after year that he had nothing to give her but pity? Once in his agony he told her about Alix and she tortured him ever after with her jealousy. He knew that he should never have married her; in six months she would have got over her grief if he had told her he could not bear to, and in the end would have happily married somebody else. So far as she was concerned his sacrifice was vain. He was terribly conscious that he had only one life and it seemed so sad to think that he had wasted it. He could never surmount his immeasurable regret. He laughed when people spoke of him as a strong man: he was as weak and unstable as water. And that’s why I tell you that Byring is </w:t>
      </w:r>
      <w:bookmarkStart w:id="48" w:name="pg_274"/>
      <w:bookmarkEnd w:id="48"/>
      <w:r w:rsidRPr="002614BB">
        <w:rPr>
          <w:rFonts w:ascii="Verdana" w:hAnsi="Verdana"/>
          <w:color w:val="000000"/>
          <w:sz w:val="20"/>
        </w:rPr>
        <w:t>right. Even though it only lasts five years, even though he ruins his career, even though this marriage of his ends in disaster, it will have been worth while. He will have been satisfied. He will have fulfilled himself.’</w:t>
      </w:r>
    </w:p>
    <w:p w14:paraId="4CFFF02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At that moment the door opened and a lady came in. The ambassador glanced at her and for an instant a look of cold hatred crossed his face, but it was only for an instant; then, rising from the table, he composed his ravaged features to an expression of courteous suavity. He gave the incomer a haggard smile.</w:t>
      </w:r>
    </w:p>
    <w:p w14:paraId="11ACD7F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‘Here is my wife. This is Mr. Ashenden.’</w:t>
      </w:r>
    </w:p>
    <w:p w14:paraId="2EE609BB"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‘I couldn’t imagine where you were. Why didn’t you go and sit in your study? I’m sure Mr. Ashenden’s been dreadfully uncomfortable.’</w:t>
      </w:r>
    </w:p>
    <w:p w14:paraId="4A100D18"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She was a tall, thin woman of fifty, rather drawn and faded, but she looked as though she had once been pretty. It was obvious that she was very well-bred. She vaguely reminded you of an exotic plant, reared in a hot-house, that had begun to lose its bloom. She was dressed in black.</w:t>
      </w:r>
    </w:p>
    <w:p w14:paraId="64D33A77"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‘What was the concert like?’ asked Sir Herbert.</w:t>
      </w:r>
    </w:p>
    <w:p w14:paraId="1676E4E3"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 xml:space="preserve">‘Oh, not bad at all. They gave a Brahms’ Concerto and the “Fire-music” from the </w:t>
      </w:r>
      <w:r w:rsidRPr="002614BB">
        <w:rPr>
          <w:rStyle w:val="0Text"/>
          <w:rFonts w:ascii="Verdana" w:hAnsi="Verdana"/>
          <w:color w:val="000000"/>
          <w:sz w:val="20"/>
        </w:rPr>
        <w:t>Walküre</w:t>
      </w:r>
      <w:r w:rsidRPr="002614BB">
        <w:rPr>
          <w:rFonts w:ascii="Verdana" w:hAnsi="Verdana"/>
          <w:color w:val="000000"/>
          <w:sz w:val="20"/>
        </w:rPr>
        <w:t>, and some Hungarian dances of Dvorak. I thought them rather showy.’ She turned to Ashenden. ‘I hope you haven’t been bored all alone with my husband. What have you been talking about? Art and Literature?’</w:t>
      </w:r>
    </w:p>
    <w:p w14:paraId="6A37A364" w14:textId="77777777" w:rsidR="00BB31B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‘No, its raw material,’ said Ashenden.</w:t>
      </w:r>
    </w:p>
    <w:p w14:paraId="24707518" w14:textId="738425BE" w:rsidR="00472DEF" w:rsidRPr="002614BB" w:rsidRDefault="00BB31BF" w:rsidP="002614BB">
      <w:pPr>
        <w:suppressAutoHyphens/>
        <w:spacing w:after="0" w:line="240" w:lineRule="auto"/>
        <w:ind w:firstLine="283"/>
        <w:jc w:val="both"/>
        <w:rPr>
          <w:rFonts w:ascii="Verdana" w:hAnsi="Verdana"/>
          <w:color w:val="000000"/>
          <w:sz w:val="20"/>
        </w:rPr>
      </w:pPr>
      <w:r w:rsidRPr="002614BB">
        <w:rPr>
          <w:rFonts w:ascii="Verdana" w:hAnsi="Verdana"/>
          <w:color w:val="000000"/>
          <w:sz w:val="20"/>
        </w:rPr>
        <w:t>He took his leave.</w:t>
      </w:r>
    </w:p>
    <w:sectPr w:rsidR="00472DEF" w:rsidRPr="002614BB" w:rsidSect="002614B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9BDD" w14:textId="77777777" w:rsidR="002F605D" w:rsidRDefault="002F605D" w:rsidP="002614BB">
      <w:pPr>
        <w:spacing w:after="0" w:line="240" w:lineRule="auto"/>
      </w:pPr>
      <w:r>
        <w:separator/>
      </w:r>
    </w:p>
  </w:endnote>
  <w:endnote w:type="continuationSeparator" w:id="0">
    <w:p w14:paraId="460FB2E7" w14:textId="77777777" w:rsidR="002F605D" w:rsidRDefault="002F605D" w:rsidP="00261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A2EC" w14:textId="77777777" w:rsidR="002614BB" w:rsidRDefault="002614BB" w:rsidP="00376C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914E4C" w14:textId="77777777" w:rsidR="002614BB" w:rsidRDefault="002614BB" w:rsidP="002614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71816" w14:textId="4D9D6CAF" w:rsidR="002614BB" w:rsidRPr="002614BB" w:rsidRDefault="002614BB" w:rsidP="002614BB">
    <w:pPr>
      <w:pStyle w:val="Footer"/>
      <w:ind w:right="360"/>
      <w:rPr>
        <w:rFonts w:ascii="Arial" w:hAnsi="Arial" w:cs="Arial"/>
        <w:color w:val="999999"/>
        <w:sz w:val="20"/>
        <w:lang w:val="ru-RU"/>
      </w:rPr>
    </w:pPr>
    <w:r w:rsidRPr="002614BB">
      <w:rPr>
        <w:rStyle w:val="PageNumber"/>
        <w:rFonts w:ascii="Arial" w:hAnsi="Arial" w:cs="Arial"/>
        <w:color w:val="999999"/>
        <w:sz w:val="20"/>
        <w:lang w:val="ru-RU"/>
      </w:rPr>
      <w:t xml:space="preserve">Библиотека «Артефакт» — </w:t>
    </w:r>
    <w:r w:rsidRPr="002614BB">
      <w:rPr>
        <w:rStyle w:val="PageNumber"/>
        <w:rFonts w:ascii="Arial" w:hAnsi="Arial" w:cs="Arial"/>
        <w:color w:val="999999"/>
        <w:sz w:val="20"/>
      </w:rPr>
      <w:t>http</w:t>
    </w:r>
    <w:r w:rsidRPr="002614BB">
      <w:rPr>
        <w:rStyle w:val="PageNumber"/>
        <w:rFonts w:ascii="Arial" w:hAnsi="Arial" w:cs="Arial"/>
        <w:color w:val="999999"/>
        <w:sz w:val="20"/>
        <w:lang w:val="ru-RU"/>
      </w:rPr>
      <w:t>://</w:t>
    </w:r>
    <w:r w:rsidRPr="002614BB">
      <w:rPr>
        <w:rStyle w:val="PageNumber"/>
        <w:rFonts w:ascii="Arial" w:hAnsi="Arial" w:cs="Arial"/>
        <w:color w:val="999999"/>
        <w:sz w:val="20"/>
      </w:rPr>
      <w:t>artefact</w:t>
    </w:r>
    <w:r w:rsidRPr="002614BB">
      <w:rPr>
        <w:rStyle w:val="PageNumber"/>
        <w:rFonts w:ascii="Arial" w:hAnsi="Arial" w:cs="Arial"/>
        <w:color w:val="999999"/>
        <w:sz w:val="20"/>
        <w:lang w:val="ru-RU"/>
      </w:rPr>
      <w:t>.</w:t>
    </w:r>
    <w:r w:rsidRPr="002614BB">
      <w:rPr>
        <w:rStyle w:val="PageNumber"/>
        <w:rFonts w:ascii="Arial" w:hAnsi="Arial" w:cs="Arial"/>
        <w:color w:val="999999"/>
        <w:sz w:val="20"/>
      </w:rPr>
      <w:t>lib</w:t>
    </w:r>
    <w:r w:rsidRPr="002614BB">
      <w:rPr>
        <w:rStyle w:val="PageNumber"/>
        <w:rFonts w:ascii="Arial" w:hAnsi="Arial" w:cs="Arial"/>
        <w:color w:val="999999"/>
        <w:sz w:val="20"/>
        <w:lang w:val="ru-RU"/>
      </w:rPr>
      <w:t>.</w:t>
    </w:r>
    <w:r w:rsidRPr="002614BB">
      <w:rPr>
        <w:rStyle w:val="PageNumber"/>
        <w:rFonts w:ascii="Arial" w:hAnsi="Arial" w:cs="Arial"/>
        <w:color w:val="999999"/>
        <w:sz w:val="20"/>
      </w:rPr>
      <w:t>ru</w:t>
    </w:r>
    <w:r w:rsidRPr="002614B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1A45" w14:textId="77777777" w:rsidR="002614BB" w:rsidRDefault="0026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39E0" w14:textId="77777777" w:rsidR="002F605D" w:rsidRDefault="002F605D" w:rsidP="002614BB">
      <w:pPr>
        <w:spacing w:after="0" w:line="240" w:lineRule="auto"/>
      </w:pPr>
      <w:r>
        <w:separator/>
      </w:r>
    </w:p>
  </w:footnote>
  <w:footnote w:type="continuationSeparator" w:id="0">
    <w:p w14:paraId="38D7A84C" w14:textId="77777777" w:rsidR="002F605D" w:rsidRDefault="002F605D" w:rsidP="00261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24B0" w14:textId="77777777" w:rsidR="002614BB" w:rsidRDefault="002614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3A215" w14:textId="5DF54C11" w:rsidR="002614BB" w:rsidRPr="002614BB" w:rsidRDefault="002614BB" w:rsidP="002614BB">
    <w:pPr>
      <w:pStyle w:val="Header"/>
      <w:rPr>
        <w:rFonts w:ascii="Arial" w:hAnsi="Arial" w:cs="Arial"/>
        <w:color w:val="999999"/>
        <w:sz w:val="20"/>
        <w:lang w:val="ru-RU"/>
      </w:rPr>
    </w:pPr>
    <w:r w:rsidRPr="002614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1ACD" w14:textId="77777777" w:rsidR="002614BB" w:rsidRDefault="00261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14BB"/>
    <w:rsid w:val="0029639D"/>
    <w:rsid w:val="002F605D"/>
    <w:rsid w:val="00326F90"/>
    <w:rsid w:val="00472DEF"/>
    <w:rsid w:val="00AA1D8D"/>
    <w:rsid w:val="00B47730"/>
    <w:rsid w:val="00BB31BF"/>
    <w:rsid w:val="00CB0664"/>
    <w:rsid w:val="00E16FA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6993E"/>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BB31BF"/>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BB31BF"/>
    <w:rPr>
      <w:i/>
      <w:iCs/>
    </w:rPr>
  </w:style>
  <w:style w:type="character" w:customStyle="1" w:styleId="2Text">
    <w:name w:val="2 Text"/>
    <w:rsid w:val="00BB31BF"/>
    <w:rPr>
      <w:b/>
      <w:bCs/>
      <w:i/>
      <w:iCs/>
    </w:rPr>
  </w:style>
  <w:style w:type="character" w:styleId="PageNumber">
    <w:name w:val="page number"/>
    <w:basedOn w:val="DefaultParagraphFont"/>
    <w:uiPriority w:val="99"/>
    <w:semiHidden/>
    <w:unhideWhenUsed/>
    <w:rsid w:val="00261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305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13223</Words>
  <Characters>58449</Characters>
  <Application>Microsoft Office Word</Application>
  <DocSecurity>0</DocSecurity>
  <Lines>927</Lines>
  <Paragraphs>196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Behind the Scenes</dc:title>
  <dc:subject/>
  <dc:creator>W. Somerset Maugham</dc:creator>
  <cp:keywords/>
  <dc:description/>
  <cp:lastModifiedBy>Andrey Piskunov</cp:lastModifiedBy>
  <cp:revision>6</cp:revision>
  <dcterms:created xsi:type="dcterms:W3CDTF">2013-12-23T23:15:00Z</dcterms:created>
  <dcterms:modified xsi:type="dcterms:W3CDTF">2025-05-16T20:52:00Z</dcterms:modified>
  <cp:category/>
</cp:coreProperties>
</file>