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EE23BA" w14:textId="12F9402D" w:rsidR="007A311E" w:rsidRPr="00BC300E" w:rsidRDefault="007A311E" w:rsidP="00BC300E">
      <w:pPr>
        <w:pStyle w:val="Heading2"/>
        <w:keepNext w:val="0"/>
        <w:keepLines w:val="0"/>
        <w:suppressAutoHyphens/>
        <w:spacing w:before="0" w:line="240" w:lineRule="auto"/>
        <w:jc w:val="both"/>
        <w:rPr>
          <w:rFonts w:ascii="Verdana" w:hAnsi="Verdana"/>
          <w:color w:val="000000"/>
          <w:sz w:val="32"/>
          <w:lang w:val="ru-RU"/>
        </w:rPr>
      </w:pPr>
      <w:r w:rsidRPr="00BC300E">
        <w:rPr>
          <w:rFonts w:ascii="Verdana" w:hAnsi="Verdana"/>
          <w:color w:val="000000"/>
          <w:sz w:val="32"/>
          <w:lang w:val="ru-RU"/>
        </w:rPr>
        <w:t>Домашний визит</w:t>
      </w:r>
    </w:p>
    <w:p w14:paraId="7F1FC706" w14:textId="5E462285" w:rsidR="003417FC" w:rsidRPr="00BC300E" w:rsidRDefault="003417FC" w:rsidP="00BC300E">
      <w:pPr>
        <w:suppressAutoHyphens/>
        <w:spacing w:after="0" w:line="240" w:lineRule="auto"/>
        <w:jc w:val="both"/>
        <w:rPr>
          <w:rFonts w:ascii="Verdana" w:hAnsi="Verdana"/>
          <w:color w:val="000000"/>
          <w:sz w:val="24"/>
          <w:lang w:val="ru-RU"/>
        </w:rPr>
      </w:pPr>
      <w:r w:rsidRPr="00BC300E">
        <w:rPr>
          <w:rFonts w:ascii="Verdana" w:hAnsi="Verdana"/>
          <w:color w:val="000000"/>
          <w:sz w:val="24"/>
          <w:lang w:val="ru-RU"/>
        </w:rPr>
        <w:t>Уильям Сомерсет Моэм</w:t>
      </w:r>
    </w:p>
    <w:p w14:paraId="64DD7F2B" w14:textId="36671E5C" w:rsidR="007A311E" w:rsidRPr="00BC300E" w:rsidRDefault="003417FC" w:rsidP="00BC300E">
      <w:pPr>
        <w:pStyle w:val="Heading2"/>
        <w:keepNext w:val="0"/>
        <w:keepLines w:val="0"/>
        <w:suppressAutoHyphens/>
        <w:spacing w:before="0" w:line="240" w:lineRule="auto"/>
        <w:jc w:val="both"/>
        <w:rPr>
          <w:rFonts w:ascii="Verdana" w:hAnsi="Verdana"/>
          <w:b w:val="0"/>
          <w:color w:val="000000"/>
          <w:sz w:val="20"/>
          <w:lang w:val="ru-RU"/>
        </w:rPr>
      </w:pPr>
      <w:r w:rsidRPr="00BC300E">
        <w:rPr>
          <w:rFonts w:ascii="Verdana" w:hAnsi="Verdana"/>
          <w:b w:val="0"/>
          <w:color w:val="000000"/>
          <w:sz w:val="20"/>
          <w:lang w:val="ru-RU"/>
        </w:rPr>
        <w:t>П</w:t>
      </w:r>
      <w:r w:rsidR="007A311E" w:rsidRPr="00BC300E">
        <w:rPr>
          <w:rFonts w:ascii="Verdana" w:hAnsi="Verdana"/>
          <w:b w:val="0"/>
          <w:color w:val="000000"/>
          <w:sz w:val="20"/>
          <w:lang w:val="ru-RU"/>
        </w:rPr>
        <w:t>ер</w:t>
      </w:r>
      <w:r w:rsidRPr="00BC300E">
        <w:rPr>
          <w:rFonts w:ascii="Verdana" w:hAnsi="Verdana"/>
          <w:b w:val="0"/>
          <w:color w:val="000000"/>
          <w:sz w:val="20"/>
          <w:lang w:val="ru-RU"/>
        </w:rPr>
        <w:t>евод</w:t>
      </w:r>
      <w:r w:rsidR="001A0C74" w:rsidRPr="00BC300E">
        <w:rPr>
          <w:rFonts w:ascii="Verdana" w:hAnsi="Verdana"/>
          <w:b w:val="0"/>
          <w:color w:val="000000"/>
          <w:sz w:val="20"/>
          <w:lang w:val="ru-RU"/>
        </w:rPr>
        <w:t>:</w:t>
      </w:r>
      <w:r w:rsidR="007A311E" w:rsidRPr="00BC300E">
        <w:rPr>
          <w:rFonts w:ascii="Verdana" w:hAnsi="Verdana"/>
          <w:b w:val="0"/>
          <w:color w:val="000000"/>
          <w:sz w:val="20"/>
          <w:lang w:val="ru-RU"/>
        </w:rPr>
        <w:t xml:space="preserve"> Г.</w:t>
      </w:r>
      <w:r w:rsidR="007A311E" w:rsidRPr="00BC300E">
        <w:rPr>
          <w:rFonts w:ascii="Verdana" w:hAnsi="Verdana"/>
          <w:b w:val="0"/>
          <w:color w:val="000000"/>
          <w:sz w:val="20"/>
        </w:rPr>
        <w:t> </w:t>
      </w:r>
      <w:r w:rsidR="007A311E" w:rsidRPr="00BC300E">
        <w:rPr>
          <w:rFonts w:ascii="Verdana" w:hAnsi="Verdana"/>
          <w:b w:val="0"/>
          <w:color w:val="000000"/>
          <w:sz w:val="20"/>
          <w:lang w:val="ru-RU"/>
        </w:rPr>
        <w:t>Косов</w:t>
      </w:r>
    </w:p>
    <w:p w14:paraId="20648457"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p>
    <w:p w14:paraId="4B35D0C7"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Эшенден возвращался в Женеву. Ночь выдалась ненастной, с гор дул холодный ветер, но неповоротливый, маленький пароходик упорно тащился по неспокойной воде озера. Гонимый шквалистым ветром и только что превратившийся в ледяную крупу дождь злобными порывами омывал палубу, напоминая вздорную женщину, не способную оставить в покое объект своего недовольства. Эшенден побывал во Франции, чтобы составить и отправить донесение. За пару дней до этого, примерно в пять вечера, в его номере появился агент-индус. Застал он Эшендена лишь по счастливой случайности, поскольку предварительной договоренности о встрече не было. Согласно инструкции агент мог приходить в отель только в случае крайней необходимости. Агент сообщил, что из Берлина прибыл находящийся на службе у германцев бенгалец. Бенгалец привез черный кофр с документами, которые могли бы иметь большой интерес для правительства Великобритании. Центральные державы делали все, чтобы поднять мятеж в Индии</w:t>
      </w:r>
      <w:r w:rsidRPr="00BC300E">
        <w:rPr>
          <w:rFonts w:ascii="Verdana" w:hAnsi="Verdana"/>
          <w:color w:val="000000"/>
          <w:sz w:val="20"/>
        </w:rPr>
        <w:t> </w:t>
      </w:r>
      <w:r w:rsidRPr="00BC300E">
        <w:rPr>
          <w:rFonts w:ascii="Verdana" w:hAnsi="Verdana"/>
          <w:color w:val="000000"/>
          <w:sz w:val="20"/>
          <w:lang w:val="ru-RU"/>
        </w:rPr>
        <w:t>— мятеж, который вынудил бы Британию не только держать в стране войска, но и, возможно, перебросить туда некоторые части из Франции. Чтобы вывести бенгальца из игры, агенты Антанты сумели устроить его арест в Берне и нашли возможность предъявить обвинения, которые на некоторое время делали его безопасным; но черный кофр найти не удалось. Агент Эшендена был очень смелым и очень умным парнем, и ему без особого труда удалось внедриться в компанию соотечественников, не разделявших идеалы Великобритании. И вот теперь он сумел узнать, что бенгалец, прежде чем приехать в Берн, оставил кофр в целях безопасности в камере хранения вокзала в Цюрихе. Теперь, когда бенгалец за решеткой ожидает суда, агенты центральных держав никак не могли добыть багажную квитанцию и получить в свои руки бесценный кофр. Для германского Разведывательного департамента было чрезвычайно важно без промедления получить кофр, и, поскольку сделать это легальными методами было невозможно, они решили той же ночью тайно проникнуть на вокзал и похитить груз. Это был смелый и остроумный план, а поскольку значительная часть работы британского агента была ужасно скучной, он, узнав о намерениях врага, ощутил приятное возбуждение. План, как считал писатель, был, вне сомнения, плодом острого и весьма беспринципного ума руководителя Германской секретной службы в Берне. Налет на вокзал должен был состояться этой ночью в два часа, и нельзя было терять ни мгновения. Эшенден не доверял ни телеграфу, ни телефону, и в Берн для контакта с британским офицером он должен был ехать сам. Агент-индус сделать этого не мог, поскольку уже и так рисковал жизнью, посетив номер Эшендена. Если его заметят выходящим из номера, то может случиться, что его найдут в один далеко не прекрасный день плавающим в озере с торчащим в спине ножом.</w:t>
      </w:r>
    </w:p>
    <w:p w14:paraId="6A972D98"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В Берн шел поезд, на который он мог еще успеть, и, схватив шляпу и пальто, Эшенден помчался вниз по лестнице. Выбежав из гостиницы, он сразу прыгнул в такси. Четыре часа спустя он уже звонил в колокольчик у дверей штаб-квартиры бернского отделения Секретной службы. Его имя здесь было известно только одному человеку, и именно его Эшенден и спросил. В вестибюль вышел высокий, очень усталый на вид человек (Эшенден его ранее никогда не встречал) и, не говоря ни слова, провел посетителя в свой кабинет. Писатель рассказал ему о причинах своего появления, и высокий человек, бросив взгляд на часы, произнес:</w:t>
      </w:r>
    </w:p>
    <w:p w14:paraId="44BD0F1D"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w:t>
      </w:r>
      <w:r w:rsidRPr="00BC300E">
        <w:rPr>
          <w:rFonts w:ascii="Verdana" w:hAnsi="Verdana"/>
          <w:color w:val="000000"/>
          <w:sz w:val="20"/>
        </w:rPr>
        <w:t> </w:t>
      </w:r>
      <w:r w:rsidRPr="00BC300E">
        <w:rPr>
          <w:rFonts w:ascii="Verdana" w:hAnsi="Verdana"/>
          <w:color w:val="000000"/>
          <w:sz w:val="20"/>
          <w:lang w:val="ru-RU"/>
        </w:rPr>
        <w:t>Слишком поздно для того, чтобы мы могли сами что-то предпринять. Скорее всего вовремя добраться до Цюриха мы не успеем.</w:t>
      </w:r>
      <w:r w:rsidRPr="00BC300E">
        <w:rPr>
          <w:rFonts w:ascii="Verdana" w:hAnsi="Verdana"/>
          <w:color w:val="000000"/>
          <w:sz w:val="20"/>
        </w:rPr>
        <w:t> </w:t>
      </w:r>
      <w:r w:rsidRPr="00BC300E">
        <w:rPr>
          <w:rFonts w:ascii="Verdana" w:hAnsi="Verdana"/>
          <w:color w:val="000000"/>
          <w:sz w:val="20"/>
          <w:lang w:val="ru-RU"/>
        </w:rPr>
        <w:t>— Немного подумав, он продолжил:</w:t>
      </w:r>
      <w:r w:rsidRPr="00BC300E">
        <w:rPr>
          <w:rFonts w:ascii="Verdana" w:hAnsi="Verdana"/>
          <w:color w:val="000000"/>
          <w:sz w:val="20"/>
        </w:rPr>
        <w:t> </w:t>
      </w:r>
      <w:r w:rsidRPr="00BC300E">
        <w:rPr>
          <w:rFonts w:ascii="Verdana" w:hAnsi="Verdana"/>
          <w:color w:val="000000"/>
          <w:sz w:val="20"/>
          <w:lang w:val="ru-RU"/>
        </w:rPr>
        <w:t>— Придется привлечь швейцарские власти. Те могут воспользоваться телефоном, и, когда ваши друзья попытаются осуществить свое маленькое ограбление, они, вне сомнения, обнаружат, что вокзал надежно охраняется. Но, как бы то ни было, вам лучше вернуться в Женеву.</w:t>
      </w:r>
    </w:p>
    <w:p w14:paraId="23F99EC8"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 xml:space="preserve">Он пожал Эшендену руку и выпроводил из кабинета. Эшенден не сомневался, что никогда не узнает, чем завершится дело. Будучи всего лишь крошечным винтиком в большой и сложной машине, он никогда не имел возможности увидеть операцию целиком и был знаком либо с ее началом, либо с завершением. Иногда это был </w:t>
      </w:r>
      <w:r w:rsidRPr="00BC300E">
        <w:rPr>
          <w:rFonts w:ascii="Verdana" w:hAnsi="Verdana"/>
          <w:color w:val="000000"/>
          <w:sz w:val="20"/>
          <w:lang w:val="ru-RU"/>
        </w:rPr>
        <w:lastRenderedPageBreak/>
        <w:t>какой-то эпизод, но ему крайне редко предоставлялась возможность узнать результат своих действий. Это раздражало его не меньше, чем современные романы, которые, состоя из ряда не связанных между собой эпизодов, заставляли читателя, дабы создать целостное повествование, самостоятельно сводить в уме эти эпизоды в единый сюжет.</w:t>
      </w:r>
    </w:p>
    <w:p w14:paraId="3A4D30EE"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Несмотря на меховое пальто и теплый шарф, Эшенден промерз до костей. В салоне парохода было тепло, а хорошее освещение позволяло читать, но он счел за благо не торчать там из опасения, что какой-нибудь любитель путешествий узнает его и задастся вопросом, с какой стати он постоянно перемещается из швейцарской Женевы во французский Тонон и обратно. Поэтому Эшенден в полной мере использовал то убежище, которое смог найти, проведя несколько унылых часов на темной палубе. Он посмотрел в сторону Женевы, но городских огней не увидел, а дождь со снегом, превратившись в просто снег, не позволял рассмотреть какие-либо береговые ориентиры. В хорошую погоду Женевское озеро, живописное и светлое, скорее походило на искусственный водоем во французском парке, однако в штормовую погоду оно было столь же таинственным и грозным, как море. Эшенден решил, что, вернувшись в отель, он разожжет камин в гостиной, примет горячую ванну и поужинает в комфорте перед огнем в пижаме и халате. Перспектива провести вечер в одиночестве с трубкой и книгой была настолько привлекательной, что определенно стоила тех страданий, которые ему пришлось перенести, пересекая озеро. Мимо него тяжело протопали два матроса. Чтобы хоть немного укрыть лица от леденящих порывов, они шли, низко наклонив головы. «</w:t>
      </w:r>
      <w:r w:rsidRPr="00BC300E">
        <w:rPr>
          <w:rFonts w:ascii="Verdana" w:hAnsi="Verdana"/>
          <w:color w:val="000000"/>
          <w:sz w:val="20"/>
        </w:rPr>
        <w:t>Nous</w:t>
      </w:r>
      <w:r w:rsidRPr="00BC300E">
        <w:rPr>
          <w:rFonts w:ascii="Verdana" w:hAnsi="Verdana"/>
          <w:color w:val="000000"/>
          <w:sz w:val="20"/>
          <w:lang w:val="ru-RU"/>
        </w:rPr>
        <w:t xml:space="preserve"> </w:t>
      </w:r>
      <w:r w:rsidRPr="00BC300E">
        <w:rPr>
          <w:rFonts w:ascii="Verdana" w:hAnsi="Verdana"/>
          <w:color w:val="000000"/>
          <w:sz w:val="20"/>
        </w:rPr>
        <w:t>arrivons</w:t>
      </w:r>
      <w:r w:rsidRPr="00BC300E">
        <w:rPr>
          <w:rFonts w:ascii="Verdana" w:hAnsi="Verdana"/>
          <w:color w:val="000000"/>
          <w:sz w:val="20"/>
          <w:lang w:val="ru-RU"/>
        </w:rPr>
        <w:t>!»</w:t>
      </w:r>
      <w:r w:rsidRPr="00BC300E">
        <w:rPr>
          <w:rFonts w:ascii="Verdana" w:hAnsi="Verdana"/>
          <w:color w:val="000000"/>
          <w:sz w:val="20"/>
          <w:vertAlign w:val="superscript"/>
        </w:rPr>
        <w:footnoteReference w:id="1"/>
      </w:r>
      <w:r w:rsidRPr="00BC300E">
        <w:rPr>
          <w:rFonts w:ascii="Verdana" w:hAnsi="Verdana"/>
          <w:color w:val="000000"/>
          <w:sz w:val="20"/>
        </w:rPr>
        <w:t> </w:t>
      </w:r>
      <w:r w:rsidRPr="00BC300E">
        <w:rPr>
          <w:rFonts w:ascii="Verdana" w:hAnsi="Verdana"/>
          <w:color w:val="000000"/>
          <w:sz w:val="20"/>
          <w:lang w:val="ru-RU"/>
        </w:rPr>
        <w:t>— крикнул Эшендену один из них. Затем матросы подошли к борту и сняли планку, закрывающую выход на трап. Снова вглядевшись в ревущую тьму, Эшенден разглядел туманные огни набережной. Это была весьма приятная картина. Через две-три минуты пароход ошвартовался, и Эшенден, закутавшись до ушей в теплый шарф, присоединился к небольшой кучке ожидающих высадки на берег пассажиров. Хотя он путешествовал часто</w:t>
      </w:r>
      <w:r w:rsidRPr="00BC300E">
        <w:rPr>
          <w:rFonts w:ascii="Verdana" w:hAnsi="Verdana"/>
          <w:color w:val="000000"/>
          <w:sz w:val="20"/>
        </w:rPr>
        <w:t> </w:t>
      </w:r>
      <w:r w:rsidRPr="00BC300E">
        <w:rPr>
          <w:rFonts w:ascii="Verdana" w:hAnsi="Verdana"/>
          <w:color w:val="000000"/>
          <w:sz w:val="20"/>
          <w:lang w:val="ru-RU"/>
        </w:rPr>
        <w:t>— ему полагалось раз в неделю пересекать озеро, чтобы составить и отправить донесение во Франции,</w:t>
      </w:r>
      <w:r w:rsidRPr="00BC300E">
        <w:rPr>
          <w:rFonts w:ascii="Verdana" w:hAnsi="Verdana"/>
          <w:color w:val="000000"/>
          <w:sz w:val="20"/>
        </w:rPr>
        <w:t> </w:t>
      </w:r>
      <w:r w:rsidRPr="00BC300E">
        <w:rPr>
          <w:rFonts w:ascii="Verdana" w:hAnsi="Verdana"/>
          <w:color w:val="000000"/>
          <w:sz w:val="20"/>
          <w:lang w:val="ru-RU"/>
        </w:rPr>
        <w:t>— Эшенден, стоя в толпе людей, ожидающих выхода на трап, постоянно испытывал легкое беспокойство. В его паспорте не было никаких указаний на то, что он был за границей. Пароход ходил по озеру, соприкасаясь с французской территорией только в двух точках. Официально судно шло из Швейцарии в Швейцарию, и Эшенден мог, к примеру, плыть из Веве в Лозанну. Но он никогда не был уверен в том, что агенты тайной полиции его не заметили, а если за ним следили и видели, как он высаживался во Франции, то факт отсутствия штампа в паспорте объяснить будет затруднительно. У него, конечно, имелась наготове легенда, но он хорошо понимал, что она выглядит не очень убедительно, и хотя швейцарским властям будет невозможно доказать, что он является злостным нарушителем, ему все же придется провести два-три дня за решеткой, что само по себе было бы весьма некомфортно. Затем его могут железной рукой препроводить до границы, что выглядело бы чрезвычайно унизительно. Швейцарцы прекрасно понимали, что их страна является ареной для самых разнообразных интриг. Агенты секретных служб, шпионы, революционеры и агитаторы разных мастей наводняли гостиницы всех главных городов, и швейцарцы, ревниво оберегая свой нейтралитет, были полны решимости не допустить ничего, что могло бы связать их с одной из воюющих сторон.</w:t>
      </w:r>
    </w:p>
    <w:p w14:paraId="3E5ADEDF"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 xml:space="preserve">За высадкой пассажиров наблюдала пара полицейских, и Эшенден, благополучно прошествовав мимо них с независимым, как ему казалось, видом, испытал облегчение. Его поглотила темнота, и он быстро двинулся в отель. Отвратительная погода, словно в насмешку, лишила этот обычно приятный променад какой-либо прелести. Все магазины были закрыты, и на пути Эшенден повстречал лишь одного пешехода. Человек шагал сквозь непогоду с таким видом, словно стремился избежать слепого гнева какой-то неизвестной ему опасности. Создавалось впечатление, что в эту холодную, черную ночь вся цивилизация, словно устыдившись своей искусственности, сдалась на милость природных стихий. Теперь дождь со снегом хлестал Эшендена в лицо, а тротуар был таким скользким, что шагать приходилось очень осторожно. Отель фасадом смотрел на озеро. Когда </w:t>
      </w:r>
      <w:r w:rsidRPr="00BC300E">
        <w:rPr>
          <w:rFonts w:ascii="Verdana" w:hAnsi="Verdana"/>
          <w:color w:val="000000"/>
          <w:sz w:val="20"/>
          <w:lang w:val="ru-RU"/>
        </w:rPr>
        <w:lastRenderedPageBreak/>
        <w:t>Эшенден до него добрался и привратник открыл дверь, вместе с ним в лобби гостиницы ворвался порыв холодного ветра, заставив закружиться в воздухе бумаги на стойке регистрации. Яркий свет ослепил Эшендена. Он задержался у стойки, чтобы поинтересоваться, нет ли для него писем. Таковых не оказалось, и он был готов войти в лифт, когда регистратор сказал, что его в номере ждут два джентльмена. Друзей в Женеве у Эшендена не было.</w:t>
      </w:r>
    </w:p>
    <w:p w14:paraId="3F24E4A2"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w:t>
      </w:r>
      <w:r w:rsidRPr="00BC300E">
        <w:rPr>
          <w:rFonts w:ascii="Verdana" w:hAnsi="Verdana"/>
          <w:color w:val="000000"/>
          <w:sz w:val="20"/>
        </w:rPr>
        <w:t> </w:t>
      </w:r>
      <w:r w:rsidRPr="00BC300E">
        <w:rPr>
          <w:rFonts w:ascii="Verdana" w:hAnsi="Verdana"/>
          <w:color w:val="000000"/>
          <w:sz w:val="20"/>
          <w:lang w:val="ru-RU"/>
        </w:rPr>
        <w:t>Вот как?</w:t>
      </w:r>
      <w:r w:rsidRPr="00BC300E">
        <w:rPr>
          <w:rFonts w:ascii="Verdana" w:hAnsi="Verdana"/>
          <w:color w:val="000000"/>
          <w:sz w:val="20"/>
        </w:rPr>
        <w:t> </w:t>
      </w:r>
      <w:r w:rsidRPr="00BC300E">
        <w:rPr>
          <w:rFonts w:ascii="Verdana" w:hAnsi="Verdana"/>
          <w:color w:val="000000"/>
          <w:sz w:val="20"/>
          <w:lang w:val="ru-RU"/>
        </w:rPr>
        <w:t>— произнес он, немало удивившись.</w:t>
      </w:r>
      <w:r w:rsidRPr="00BC300E">
        <w:rPr>
          <w:rFonts w:ascii="Verdana" w:hAnsi="Verdana"/>
          <w:color w:val="000000"/>
          <w:sz w:val="20"/>
        </w:rPr>
        <w:t> </w:t>
      </w:r>
      <w:r w:rsidRPr="00BC300E">
        <w:rPr>
          <w:rFonts w:ascii="Verdana" w:hAnsi="Verdana"/>
          <w:color w:val="000000"/>
          <w:sz w:val="20"/>
          <w:lang w:val="ru-RU"/>
        </w:rPr>
        <w:t>— И кто же они?</w:t>
      </w:r>
    </w:p>
    <w:p w14:paraId="0563E99B"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Он заранее позаботился о том, чтобы завязать с регистратором дружбу, давая щедрые чаевые за мелкие услуги. Регистратор сдержанно улыбнулся и сказал:</w:t>
      </w:r>
    </w:p>
    <w:p w14:paraId="65058F1C"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w:t>
      </w:r>
      <w:r w:rsidRPr="00BC300E">
        <w:rPr>
          <w:rFonts w:ascii="Verdana" w:hAnsi="Verdana"/>
          <w:color w:val="000000"/>
          <w:sz w:val="20"/>
        </w:rPr>
        <w:t> </w:t>
      </w:r>
      <w:r w:rsidRPr="00BC300E">
        <w:rPr>
          <w:rFonts w:ascii="Verdana" w:hAnsi="Verdana"/>
          <w:color w:val="000000"/>
          <w:sz w:val="20"/>
          <w:lang w:val="ru-RU"/>
        </w:rPr>
        <w:t>Если я вам скажу, вреда, думаю, не будет. Мне кажется, что они из полиции.</w:t>
      </w:r>
    </w:p>
    <w:p w14:paraId="21502108"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w:t>
      </w:r>
      <w:r w:rsidRPr="00BC300E">
        <w:rPr>
          <w:rFonts w:ascii="Verdana" w:hAnsi="Verdana"/>
          <w:color w:val="000000"/>
          <w:sz w:val="20"/>
        </w:rPr>
        <w:t> </w:t>
      </w:r>
      <w:r w:rsidRPr="00BC300E">
        <w:rPr>
          <w:rFonts w:ascii="Verdana" w:hAnsi="Verdana"/>
          <w:color w:val="000000"/>
          <w:sz w:val="20"/>
          <w:lang w:val="ru-RU"/>
        </w:rPr>
        <w:t>И чего же они желают?</w:t>
      </w:r>
      <w:r w:rsidRPr="00BC300E">
        <w:rPr>
          <w:rFonts w:ascii="Verdana" w:hAnsi="Verdana"/>
          <w:color w:val="000000"/>
          <w:sz w:val="20"/>
        </w:rPr>
        <w:t> </w:t>
      </w:r>
      <w:r w:rsidRPr="00BC300E">
        <w:rPr>
          <w:rFonts w:ascii="Verdana" w:hAnsi="Verdana"/>
          <w:color w:val="000000"/>
          <w:sz w:val="20"/>
          <w:lang w:val="ru-RU"/>
        </w:rPr>
        <w:t>— поинтересовался Эшенден.</w:t>
      </w:r>
    </w:p>
    <w:p w14:paraId="1A0FED0D"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w:t>
      </w:r>
      <w:r w:rsidRPr="00BC300E">
        <w:rPr>
          <w:rFonts w:ascii="Verdana" w:hAnsi="Verdana"/>
          <w:color w:val="000000"/>
          <w:sz w:val="20"/>
        </w:rPr>
        <w:t> </w:t>
      </w:r>
      <w:r w:rsidRPr="00BC300E">
        <w:rPr>
          <w:rFonts w:ascii="Verdana" w:hAnsi="Verdana"/>
          <w:color w:val="000000"/>
          <w:sz w:val="20"/>
          <w:lang w:val="ru-RU"/>
        </w:rPr>
        <w:t>Джентльмены не сказали. Спросили, где вы, и когда я сообщил им, что вы на прогулке, они заявили, что станут ждать вашего возвращения.</w:t>
      </w:r>
    </w:p>
    <w:p w14:paraId="7005C796"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w:t>
      </w:r>
      <w:r w:rsidRPr="00BC300E">
        <w:rPr>
          <w:rFonts w:ascii="Verdana" w:hAnsi="Verdana"/>
          <w:color w:val="000000"/>
          <w:sz w:val="20"/>
        </w:rPr>
        <w:t> </w:t>
      </w:r>
      <w:r w:rsidRPr="00BC300E">
        <w:rPr>
          <w:rFonts w:ascii="Verdana" w:hAnsi="Verdana"/>
          <w:color w:val="000000"/>
          <w:sz w:val="20"/>
          <w:lang w:val="ru-RU"/>
        </w:rPr>
        <w:t>И сколько же времени они здесь находятся?</w:t>
      </w:r>
    </w:p>
    <w:p w14:paraId="28C6CAB7"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w:t>
      </w:r>
      <w:r w:rsidRPr="00BC300E">
        <w:rPr>
          <w:rFonts w:ascii="Verdana" w:hAnsi="Verdana"/>
          <w:color w:val="000000"/>
          <w:sz w:val="20"/>
        </w:rPr>
        <w:t> </w:t>
      </w:r>
      <w:r w:rsidRPr="00BC300E">
        <w:rPr>
          <w:rFonts w:ascii="Verdana" w:hAnsi="Verdana"/>
          <w:color w:val="000000"/>
          <w:sz w:val="20"/>
          <w:lang w:val="ru-RU"/>
        </w:rPr>
        <w:t>Час.</w:t>
      </w:r>
    </w:p>
    <w:p w14:paraId="6D5BA6D2"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Сердце у Эшендена упало, но он сделал все, чтобы лицо не выдало тревоги.</w:t>
      </w:r>
    </w:p>
    <w:p w14:paraId="701BA60B"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w:t>
      </w:r>
      <w:r w:rsidRPr="00BC300E">
        <w:rPr>
          <w:rFonts w:ascii="Verdana" w:hAnsi="Verdana"/>
          <w:color w:val="000000"/>
          <w:sz w:val="20"/>
        </w:rPr>
        <w:t> </w:t>
      </w:r>
      <w:r w:rsidRPr="00BC300E">
        <w:rPr>
          <w:rFonts w:ascii="Verdana" w:hAnsi="Verdana"/>
          <w:color w:val="000000"/>
          <w:sz w:val="20"/>
          <w:lang w:val="ru-RU"/>
        </w:rPr>
        <w:t>Я поднимусь, чтобы с ними повидаться,</w:t>
      </w:r>
      <w:r w:rsidRPr="00BC300E">
        <w:rPr>
          <w:rFonts w:ascii="Verdana" w:hAnsi="Verdana"/>
          <w:color w:val="000000"/>
          <w:sz w:val="20"/>
        </w:rPr>
        <w:t> </w:t>
      </w:r>
      <w:r w:rsidRPr="00BC300E">
        <w:rPr>
          <w:rFonts w:ascii="Verdana" w:hAnsi="Verdana"/>
          <w:color w:val="000000"/>
          <w:sz w:val="20"/>
          <w:lang w:val="ru-RU"/>
        </w:rPr>
        <w:t>— сказал он.</w:t>
      </w:r>
      <w:r w:rsidRPr="00BC300E">
        <w:rPr>
          <w:rFonts w:ascii="Verdana" w:hAnsi="Verdana"/>
          <w:color w:val="000000"/>
          <w:sz w:val="20"/>
        </w:rPr>
        <w:t> </w:t>
      </w:r>
      <w:r w:rsidRPr="00BC300E">
        <w:rPr>
          <w:rFonts w:ascii="Verdana" w:hAnsi="Verdana"/>
          <w:color w:val="000000"/>
          <w:sz w:val="20"/>
          <w:lang w:val="ru-RU"/>
        </w:rPr>
        <w:t>— Лифтер отступил в сторону, чтобы пропустить его в кабину, но Эшенден, покачав головой, произнес:</w:t>
      </w:r>
      <w:r w:rsidRPr="00BC300E">
        <w:rPr>
          <w:rFonts w:ascii="Verdana" w:hAnsi="Verdana"/>
          <w:color w:val="000000"/>
          <w:sz w:val="20"/>
        </w:rPr>
        <w:t> </w:t>
      </w:r>
      <w:r w:rsidRPr="00BC300E">
        <w:rPr>
          <w:rFonts w:ascii="Verdana" w:hAnsi="Verdana"/>
          <w:color w:val="000000"/>
          <w:sz w:val="20"/>
          <w:lang w:val="ru-RU"/>
        </w:rPr>
        <w:t>— Я так промерз, что лучше пойду пешком.</w:t>
      </w:r>
    </w:p>
    <w:p w14:paraId="6FBDF997"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Ему хотелось выиграть время, чтобы подумать, но когда он поднимался на три пролета, ему казалось, что ноги словно налились свинцом. Сомнений о причинах, в силу которых полицейские офицеры проявили горячее желание с ним встретиться, у него не было. Эшенден вдруг почувствовал чудовищную усталость. Ему казалось, что он не сможет справиться с множеством ждущих его вопросов. И если его арестуют как тайного агента, придется провести в камере по меньшей мере ночь. А ему как никогда ранее хотелось принять горячую ванну и плотно поужинать, сидя рядом с камином. У него мелькнула мысль развернуться к ним хвостом и уйти, оставив за спиной все тревоги. Паспорт лежал в кармане, а он сам наизусть знал время отправления всех идущих к границе поездов. Прежде чем власти Швейцарии сообразят, как следует поступить, он уже окажется в безопасности. Но Эшенден продолжал устало тащиться вверх по лестнице. Ему не нравилась сама мысль о столь легком отказе от работы. Ведь он ехал в Женеву, зная о риске, с которым связано его поручение, и сейчас ему казалось, что он должен продолжать работу. Двухлетнее пребывание в швейцарской тюрьме, конечно, не самое приятное времяпрепровождение, но это была одна из издержек профессии</w:t>
      </w:r>
      <w:r w:rsidRPr="00BC300E">
        <w:rPr>
          <w:rFonts w:ascii="Verdana" w:hAnsi="Verdana"/>
          <w:color w:val="000000"/>
          <w:sz w:val="20"/>
        </w:rPr>
        <w:t> </w:t>
      </w:r>
      <w:r w:rsidRPr="00BC300E">
        <w:rPr>
          <w:rFonts w:ascii="Verdana" w:hAnsi="Verdana"/>
          <w:color w:val="000000"/>
          <w:sz w:val="20"/>
          <w:lang w:val="ru-RU"/>
        </w:rPr>
        <w:t>— сродни угрозе покушения на царствующую особу. Он добрался до площадки третьего этажа и направился к своему номеру. Действиям Эшендена всегда было присуще некоторое легкомыслие (за что ему часто доставалось от критиков), и теперь, задержавшись на миг перед дверью, он вдруг обнаружил, что нелегкое положение, в котором он оказался, не лишено некоторой забавности. Сделав это открытие и воспрянув духом, Эшенден решил преодолеть все трудности с помощью наглости. Поэтому, когда он повернул ручку двери и вошел в номер, чтобы встретиться с визитерами, на его лице светилась совершенно искренняя улыбка.</w:t>
      </w:r>
    </w:p>
    <w:p w14:paraId="661D10F6"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w:t>
      </w:r>
      <w:r w:rsidRPr="00BC300E">
        <w:rPr>
          <w:rFonts w:ascii="Verdana" w:hAnsi="Verdana"/>
          <w:color w:val="000000"/>
          <w:sz w:val="20"/>
        </w:rPr>
        <w:t> </w:t>
      </w:r>
      <w:r w:rsidRPr="00BC300E">
        <w:rPr>
          <w:rFonts w:ascii="Verdana" w:hAnsi="Verdana"/>
          <w:color w:val="000000"/>
          <w:sz w:val="20"/>
          <w:lang w:val="ru-RU"/>
        </w:rPr>
        <w:t>Добрый вечер, господа,</w:t>
      </w:r>
      <w:r w:rsidRPr="00BC300E">
        <w:rPr>
          <w:rFonts w:ascii="Verdana" w:hAnsi="Verdana"/>
          <w:color w:val="000000"/>
          <w:sz w:val="20"/>
        </w:rPr>
        <w:t> </w:t>
      </w:r>
      <w:r w:rsidRPr="00BC300E">
        <w:rPr>
          <w:rFonts w:ascii="Verdana" w:hAnsi="Verdana"/>
          <w:color w:val="000000"/>
          <w:sz w:val="20"/>
          <w:lang w:val="ru-RU"/>
        </w:rPr>
        <w:t>— сказал он.</w:t>
      </w:r>
    </w:p>
    <w:p w14:paraId="042097FE"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Комната была ярко освещена, поскольку горели все лампы, а в камине пылал огонь. Воздух в помещении стал серым от дыма, так как визитеры, видя, что ожидание затягивается, курили крепкие и предельно дешевые сигары. Они сидели в своих толстых пальто, не сняв с головы котелков, словно только что вошли, однако количество пепла в стоящей на столе маленькой пепельнице говорило о том, что в распоряжении джентльменов оказалось достаточно времени для знакомства с обстановкой. Это были крепко сбитые, мощные, возможно, чуть излишне дородные черноусые мужчины, вид которых сразу заставил Эшендена вспомнить пару гигантов из «Золота Рейна»</w:t>
      </w:r>
      <w:r w:rsidRPr="00BC300E">
        <w:rPr>
          <w:rFonts w:ascii="Verdana" w:hAnsi="Verdana"/>
          <w:color w:val="000000"/>
          <w:sz w:val="20"/>
        </w:rPr>
        <w:t> </w:t>
      </w:r>
      <w:r w:rsidRPr="00BC300E">
        <w:rPr>
          <w:rFonts w:ascii="Verdana" w:hAnsi="Verdana"/>
          <w:color w:val="000000"/>
          <w:sz w:val="20"/>
          <w:lang w:val="ru-RU"/>
        </w:rPr>
        <w:t xml:space="preserve">— Фафнера и Фазольда. Массивные, неуклюжие сапоги, монументальность, с которой они восседали в креслах и выражение мрачной настороженности на их лицах не оставляли сомнения в том, что господа принадлежат к породе ищеек. Эшенден обвел комнату взглядом. Будучи существом аккуратным, он сразу заметил, что помещение, хоть и не находится в беспорядке, пребывает не совсем в том состоянии, в котором он его оставил. Это говорило о том, что его пожитки подверглись досмотру. Обыск Эшендена совершенно не тревожил, </w:t>
      </w:r>
      <w:r w:rsidRPr="00BC300E">
        <w:rPr>
          <w:rFonts w:ascii="Verdana" w:hAnsi="Verdana"/>
          <w:color w:val="000000"/>
          <w:sz w:val="20"/>
          <w:lang w:val="ru-RU"/>
        </w:rPr>
        <w:lastRenderedPageBreak/>
        <w:t>поскольку он не держал в своем жилье никаких способных его скомпрометировать документов. Что касается шифра, то он выучил его наизусть и уничтожил еще до отъезда из Англии. Все сообщения из Германии передавались ему третьими лицами и без задержки переправлялись в нужные места. Итак, обыска можно было не опасаться, но сам факт досмотра подтверждал его опасения, что власти подозревают в нем тайного агента. Видимо, на него кто-то донес.</w:t>
      </w:r>
    </w:p>
    <w:p w14:paraId="7173B0F4"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w:t>
      </w:r>
      <w:r w:rsidRPr="00BC300E">
        <w:rPr>
          <w:rFonts w:ascii="Verdana" w:hAnsi="Verdana"/>
          <w:color w:val="000000"/>
          <w:sz w:val="20"/>
        </w:rPr>
        <w:t> </w:t>
      </w:r>
      <w:r w:rsidRPr="00BC300E">
        <w:rPr>
          <w:rFonts w:ascii="Verdana" w:hAnsi="Verdana"/>
          <w:color w:val="000000"/>
          <w:sz w:val="20"/>
          <w:lang w:val="ru-RU"/>
        </w:rPr>
        <w:t>Чем я могу помочь вам, господа?</w:t>
      </w:r>
      <w:r w:rsidRPr="00BC300E">
        <w:rPr>
          <w:rFonts w:ascii="Verdana" w:hAnsi="Verdana"/>
          <w:color w:val="000000"/>
          <w:sz w:val="20"/>
        </w:rPr>
        <w:t> </w:t>
      </w:r>
      <w:r w:rsidRPr="00BC300E">
        <w:rPr>
          <w:rFonts w:ascii="Verdana" w:hAnsi="Verdana"/>
          <w:color w:val="000000"/>
          <w:sz w:val="20"/>
          <w:lang w:val="ru-RU"/>
        </w:rPr>
        <w:t>— весело осведомился он.</w:t>
      </w:r>
      <w:r w:rsidRPr="00BC300E">
        <w:rPr>
          <w:rFonts w:ascii="Verdana" w:hAnsi="Verdana"/>
          <w:color w:val="000000"/>
          <w:sz w:val="20"/>
        </w:rPr>
        <w:t> </w:t>
      </w:r>
      <w:r w:rsidRPr="00BC300E">
        <w:rPr>
          <w:rFonts w:ascii="Verdana" w:hAnsi="Verdana"/>
          <w:color w:val="000000"/>
          <w:sz w:val="20"/>
          <w:lang w:val="ru-RU"/>
        </w:rPr>
        <w:t>— Здесь очень тепло. Не желаете ли освободиться от пальто и снять шляпы?</w:t>
      </w:r>
    </w:p>
    <w:p w14:paraId="7E587DFE"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Его слегка раздражало, что эти типы расселись в его доме, не сняв котелков.</w:t>
      </w:r>
    </w:p>
    <w:p w14:paraId="23E67522"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w:t>
      </w:r>
      <w:r w:rsidRPr="00BC300E">
        <w:rPr>
          <w:rFonts w:ascii="Verdana" w:hAnsi="Verdana"/>
          <w:color w:val="000000"/>
          <w:sz w:val="20"/>
        </w:rPr>
        <w:t> </w:t>
      </w:r>
      <w:r w:rsidRPr="00BC300E">
        <w:rPr>
          <w:rFonts w:ascii="Verdana" w:hAnsi="Verdana"/>
          <w:color w:val="000000"/>
          <w:sz w:val="20"/>
          <w:lang w:val="ru-RU"/>
        </w:rPr>
        <w:t>Мы задержимся лишь на минуту,</w:t>
      </w:r>
      <w:r w:rsidRPr="00BC300E">
        <w:rPr>
          <w:rFonts w:ascii="Verdana" w:hAnsi="Verdana"/>
          <w:color w:val="000000"/>
          <w:sz w:val="20"/>
        </w:rPr>
        <w:t> </w:t>
      </w:r>
      <w:r w:rsidRPr="00BC300E">
        <w:rPr>
          <w:rFonts w:ascii="Verdana" w:hAnsi="Verdana"/>
          <w:color w:val="000000"/>
          <w:sz w:val="20"/>
          <w:lang w:val="ru-RU"/>
        </w:rPr>
        <w:t>— сказал один из них.</w:t>
      </w:r>
      <w:r w:rsidRPr="00BC300E">
        <w:rPr>
          <w:rFonts w:ascii="Verdana" w:hAnsi="Verdana"/>
          <w:color w:val="000000"/>
          <w:sz w:val="20"/>
        </w:rPr>
        <w:t> </w:t>
      </w:r>
      <w:r w:rsidRPr="00BC300E">
        <w:rPr>
          <w:rFonts w:ascii="Verdana" w:hAnsi="Verdana"/>
          <w:color w:val="000000"/>
          <w:sz w:val="20"/>
          <w:lang w:val="ru-RU"/>
        </w:rPr>
        <w:t>— Мы заглянули в отель, и, поскольку консьерж сообщил нам, что вы вот-вот вернетесь, мы решили подождать.</w:t>
      </w:r>
    </w:p>
    <w:p w14:paraId="5B285691"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Котелка он так и не снял. Эшенден освободился от шарфа и избавился от подбитого мехом пальто.</w:t>
      </w:r>
    </w:p>
    <w:p w14:paraId="358DE1E0"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w:t>
      </w:r>
      <w:r w:rsidRPr="00BC300E">
        <w:rPr>
          <w:rFonts w:ascii="Verdana" w:hAnsi="Verdana"/>
          <w:color w:val="000000"/>
          <w:sz w:val="20"/>
        </w:rPr>
        <w:t> </w:t>
      </w:r>
      <w:r w:rsidRPr="00BC300E">
        <w:rPr>
          <w:rFonts w:ascii="Verdana" w:hAnsi="Verdana"/>
          <w:color w:val="000000"/>
          <w:sz w:val="20"/>
          <w:lang w:val="ru-RU"/>
        </w:rPr>
        <w:t>Не желаете ли сигару?</w:t>
      </w:r>
      <w:r w:rsidRPr="00BC300E">
        <w:rPr>
          <w:rFonts w:ascii="Verdana" w:hAnsi="Verdana"/>
          <w:color w:val="000000"/>
          <w:sz w:val="20"/>
        </w:rPr>
        <w:t> </w:t>
      </w:r>
      <w:r w:rsidRPr="00BC300E">
        <w:rPr>
          <w:rFonts w:ascii="Verdana" w:hAnsi="Verdana"/>
          <w:color w:val="000000"/>
          <w:sz w:val="20"/>
          <w:lang w:val="ru-RU"/>
        </w:rPr>
        <w:t>— спросил он, поднеся коробку вначале одному детективу, а затем</w:t>
      </w:r>
      <w:r w:rsidRPr="00BC300E">
        <w:rPr>
          <w:rFonts w:ascii="Verdana" w:hAnsi="Verdana"/>
          <w:color w:val="000000"/>
          <w:sz w:val="20"/>
        </w:rPr>
        <w:t> </w:t>
      </w:r>
      <w:r w:rsidRPr="00BC300E">
        <w:rPr>
          <w:rFonts w:ascii="Verdana" w:hAnsi="Verdana"/>
          <w:color w:val="000000"/>
          <w:sz w:val="20"/>
          <w:lang w:val="ru-RU"/>
        </w:rPr>
        <w:t>— второму.</w:t>
      </w:r>
    </w:p>
    <w:p w14:paraId="1F1F291E"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w:t>
      </w:r>
      <w:r w:rsidRPr="00BC300E">
        <w:rPr>
          <w:rFonts w:ascii="Verdana" w:hAnsi="Verdana"/>
          <w:color w:val="000000"/>
          <w:sz w:val="20"/>
        </w:rPr>
        <w:t> </w:t>
      </w:r>
      <w:r w:rsidRPr="00BC300E">
        <w:rPr>
          <w:rFonts w:ascii="Verdana" w:hAnsi="Verdana"/>
          <w:color w:val="000000"/>
          <w:sz w:val="20"/>
          <w:lang w:val="ru-RU"/>
        </w:rPr>
        <w:t>Лично я</w:t>
      </w:r>
      <w:r w:rsidRPr="00BC300E">
        <w:rPr>
          <w:rFonts w:ascii="Verdana" w:hAnsi="Verdana"/>
          <w:color w:val="000000"/>
          <w:sz w:val="20"/>
        </w:rPr>
        <w:t> </w:t>
      </w:r>
      <w:r w:rsidRPr="00BC300E">
        <w:rPr>
          <w:rFonts w:ascii="Verdana" w:hAnsi="Verdana"/>
          <w:color w:val="000000"/>
          <w:sz w:val="20"/>
          <w:lang w:val="ru-RU"/>
        </w:rPr>
        <w:t>— не против,</w:t>
      </w:r>
      <w:r w:rsidRPr="00BC300E">
        <w:rPr>
          <w:rFonts w:ascii="Verdana" w:hAnsi="Verdana"/>
          <w:color w:val="000000"/>
          <w:sz w:val="20"/>
        </w:rPr>
        <w:t> </w:t>
      </w:r>
      <w:r w:rsidRPr="00BC300E">
        <w:rPr>
          <w:rFonts w:ascii="Verdana" w:hAnsi="Verdana"/>
          <w:color w:val="000000"/>
          <w:sz w:val="20"/>
          <w:lang w:val="ru-RU"/>
        </w:rPr>
        <w:t>— ответил Фафнер, извлекая из коробки сигару. Фазольд же схватил сигару молча, не удостоив Эшендена ни единым словом благодарности.</w:t>
      </w:r>
    </w:p>
    <w:p w14:paraId="0979161B"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Этикетка на сигарном ящике, судя по всему, весьма своеобразно подействовала на их манеры, поскольку теперь они сняли шляпы.</w:t>
      </w:r>
    </w:p>
    <w:p w14:paraId="0551B1C0"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w:t>
      </w:r>
      <w:r w:rsidRPr="00BC300E">
        <w:rPr>
          <w:rFonts w:ascii="Verdana" w:hAnsi="Verdana"/>
          <w:color w:val="000000"/>
          <w:sz w:val="20"/>
        </w:rPr>
        <w:t> </w:t>
      </w:r>
      <w:r w:rsidRPr="00BC300E">
        <w:rPr>
          <w:rFonts w:ascii="Verdana" w:hAnsi="Verdana"/>
          <w:color w:val="000000"/>
          <w:sz w:val="20"/>
          <w:lang w:val="ru-RU"/>
        </w:rPr>
        <w:t>Прогулка по такой погоде была, надо полагать, весьма неприятной,</w:t>
      </w:r>
      <w:r w:rsidRPr="00BC300E">
        <w:rPr>
          <w:rFonts w:ascii="Verdana" w:hAnsi="Verdana"/>
          <w:color w:val="000000"/>
          <w:sz w:val="20"/>
        </w:rPr>
        <w:t> </w:t>
      </w:r>
      <w:r w:rsidRPr="00BC300E">
        <w:rPr>
          <w:rFonts w:ascii="Verdana" w:hAnsi="Verdana"/>
          <w:color w:val="000000"/>
          <w:sz w:val="20"/>
          <w:lang w:val="ru-RU"/>
        </w:rPr>
        <w:t>— произнес Фафнер, откусив с полдюйма от кончика своей сигары и выплюнув огрызок в камин.</w:t>
      </w:r>
    </w:p>
    <w:p w14:paraId="2A1CBF1C"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Эшенден всегда придерживался принципа (весьма пригодного и для работы в Разведывательном управлении) излагать все, насколько позволяли возможности, максимально близко к правде. Поэтому он сказал:</w:t>
      </w:r>
    </w:p>
    <w:p w14:paraId="2BDC5D08"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w:t>
      </w:r>
      <w:r w:rsidRPr="00BC300E">
        <w:rPr>
          <w:rFonts w:ascii="Verdana" w:hAnsi="Verdana"/>
          <w:color w:val="000000"/>
          <w:sz w:val="20"/>
        </w:rPr>
        <w:t> </w:t>
      </w:r>
      <w:r w:rsidRPr="00BC300E">
        <w:rPr>
          <w:rFonts w:ascii="Verdana" w:hAnsi="Verdana"/>
          <w:color w:val="000000"/>
          <w:sz w:val="20"/>
          <w:lang w:val="ru-RU"/>
        </w:rPr>
        <w:t>За кого вы меня принимаете? Если бы я мог, то в такую погоду и носа не высунул бы из дома. Мне пришлось сегодня отправиться в Веве, чтобы встретиться с другом-инвалидом, и я вернулся на пароходе. На озере страшно холодно.</w:t>
      </w:r>
    </w:p>
    <w:p w14:paraId="3FE9B6CD"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w:t>
      </w:r>
      <w:r w:rsidRPr="00BC300E">
        <w:rPr>
          <w:rFonts w:ascii="Verdana" w:hAnsi="Verdana"/>
          <w:color w:val="000000"/>
          <w:sz w:val="20"/>
        </w:rPr>
        <w:t> </w:t>
      </w:r>
      <w:r w:rsidRPr="00BC300E">
        <w:rPr>
          <w:rFonts w:ascii="Verdana" w:hAnsi="Verdana"/>
          <w:color w:val="000000"/>
          <w:sz w:val="20"/>
          <w:lang w:val="ru-RU"/>
        </w:rPr>
        <w:t>А мы</w:t>
      </w:r>
      <w:r w:rsidRPr="00BC300E">
        <w:rPr>
          <w:rFonts w:ascii="Verdana" w:hAnsi="Verdana"/>
          <w:color w:val="000000"/>
          <w:sz w:val="20"/>
        </w:rPr>
        <w:t> </w:t>
      </w:r>
      <w:r w:rsidRPr="00BC300E">
        <w:rPr>
          <w:rFonts w:ascii="Verdana" w:hAnsi="Verdana"/>
          <w:color w:val="000000"/>
          <w:sz w:val="20"/>
          <w:lang w:val="ru-RU"/>
        </w:rPr>
        <w:t>— из полиции,</w:t>
      </w:r>
      <w:r w:rsidRPr="00BC300E">
        <w:rPr>
          <w:rFonts w:ascii="Verdana" w:hAnsi="Verdana"/>
          <w:color w:val="000000"/>
          <w:sz w:val="20"/>
        </w:rPr>
        <w:t> </w:t>
      </w:r>
      <w:r w:rsidRPr="00BC300E">
        <w:rPr>
          <w:rFonts w:ascii="Verdana" w:hAnsi="Verdana"/>
          <w:color w:val="000000"/>
          <w:sz w:val="20"/>
          <w:lang w:val="ru-RU"/>
        </w:rPr>
        <w:t>— небрежно бросил Фафнер.</w:t>
      </w:r>
    </w:p>
    <w:p w14:paraId="0416A779"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Эшенден подумал, что они держат его за полного идиота, если считают, что собеседник не догадался об этом с самого начала. Однако свои соображения на этот счет он решил оставить при себе, поскольку поделиться ими, сохраняя на физиономии приятную мину, было положительно невозможно.</w:t>
      </w:r>
    </w:p>
    <w:p w14:paraId="74238DFE"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w:t>
      </w:r>
      <w:r w:rsidRPr="00BC300E">
        <w:rPr>
          <w:rFonts w:ascii="Verdana" w:hAnsi="Verdana"/>
          <w:color w:val="000000"/>
          <w:sz w:val="20"/>
        </w:rPr>
        <w:t> </w:t>
      </w:r>
      <w:r w:rsidRPr="00BC300E">
        <w:rPr>
          <w:rFonts w:ascii="Verdana" w:hAnsi="Verdana"/>
          <w:color w:val="000000"/>
          <w:sz w:val="20"/>
          <w:lang w:val="ru-RU"/>
        </w:rPr>
        <w:t>Неужели?</w:t>
      </w:r>
      <w:r w:rsidRPr="00BC300E">
        <w:rPr>
          <w:rFonts w:ascii="Verdana" w:hAnsi="Verdana"/>
          <w:color w:val="000000"/>
          <w:sz w:val="20"/>
        </w:rPr>
        <w:t> </w:t>
      </w:r>
      <w:r w:rsidRPr="00BC300E">
        <w:rPr>
          <w:rFonts w:ascii="Verdana" w:hAnsi="Verdana"/>
          <w:color w:val="000000"/>
          <w:sz w:val="20"/>
          <w:lang w:val="ru-RU"/>
        </w:rPr>
        <w:t>— сказал Эшенден.</w:t>
      </w:r>
    </w:p>
    <w:p w14:paraId="130B3C97"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w:t>
      </w:r>
      <w:r w:rsidRPr="00BC300E">
        <w:rPr>
          <w:rFonts w:ascii="Verdana" w:hAnsi="Verdana"/>
          <w:color w:val="000000"/>
          <w:sz w:val="20"/>
        </w:rPr>
        <w:t> </w:t>
      </w:r>
      <w:r w:rsidRPr="00BC300E">
        <w:rPr>
          <w:rFonts w:ascii="Verdana" w:hAnsi="Verdana"/>
          <w:color w:val="000000"/>
          <w:sz w:val="20"/>
          <w:lang w:val="ru-RU"/>
        </w:rPr>
        <w:t>Паспорт у вас при себе?</w:t>
      </w:r>
    </w:p>
    <w:p w14:paraId="31203550"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w:t>
      </w:r>
      <w:r w:rsidRPr="00BC300E">
        <w:rPr>
          <w:rFonts w:ascii="Verdana" w:hAnsi="Verdana"/>
          <w:color w:val="000000"/>
          <w:sz w:val="20"/>
        </w:rPr>
        <w:t> </w:t>
      </w:r>
      <w:r w:rsidRPr="00BC300E">
        <w:rPr>
          <w:rFonts w:ascii="Verdana" w:hAnsi="Verdana"/>
          <w:color w:val="000000"/>
          <w:sz w:val="20"/>
          <w:lang w:val="ru-RU"/>
        </w:rPr>
        <w:t>Да.</w:t>
      </w:r>
      <w:r w:rsidRPr="00BC300E">
        <w:rPr>
          <w:rFonts w:ascii="Verdana" w:hAnsi="Verdana"/>
          <w:color w:val="000000"/>
          <w:sz w:val="20"/>
        </w:rPr>
        <w:t> </w:t>
      </w:r>
      <w:r w:rsidRPr="00BC300E">
        <w:rPr>
          <w:rFonts w:ascii="Verdana" w:hAnsi="Verdana"/>
          <w:color w:val="000000"/>
          <w:sz w:val="20"/>
          <w:lang w:val="ru-RU"/>
        </w:rPr>
        <w:t>Думаю, что в это военное время иностранец поступает разумно, если постоянно носит с собой паспорт.</w:t>
      </w:r>
    </w:p>
    <w:p w14:paraId="3BAA0A57"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w:t>
      </w:r>
      <w:r w:rsidRPr="00BC300E">
        <w:rPr>
          <w:rFonts w:ascii="Verdana" w:hAnsi="Verdana"/>
          <w:color w:val="000000"/>
          <w:sz w:val="20"/>
        </w:rPr>
        <w:t> </w:t>
      </w:r>
      <w:r w:rsidRPr="00BC300E">
        <w:rPr>
          <w:rFonts w:ascii="Verdana" w:hAnsi="Verdana"/>
          <w:color w:val="000000"/>
          <w:sz w:val="20"/>
          <w:lang w:val="ru-RU"/>
        </w:rPr>
        <w:t>Да, это очень разумно.</w:t>
      </w:r>
    </w:p>
    <w:p w14:paraId="055B8200"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Эшенден вручил полицейскому свой прекрасный новый паспорт, не содержащий никаких сведений о его перемещениях, если не считать штампа, говорящего о том, что англичанин прибыл из Лондона три месяца назад. С тех пор, судя по документу, он ни разу не пересекал границу. Полицейский, внимательно изучив документ, передал его своему коллеге.</w:t>
      </w:r>
    </w:p>
    <w:p w14:paraId="2296FE09"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w:t>
      </w:r>
      <w:r w:rsidRPr="00BC300E">
        <w:rPr>
          <w:rFonts w:ascii="Verdana" w:hAnsi="Verdana"/>
          <w:color w:val="000000"/>
          <w:sz w:val="20"/>
        </w:rPr>
        <w:t> </w:t>
      </w:r>
      <w:r w:rsidRPr="00BC300E">
        <w:rPr>
          <w:rFonts w:ascii="Verdana" w:hAnsi="Verdana"/>
          <w:color w:val="000000"/>
          <w:sz w:val="20"/>
          <w:lang w:val="ru-RU"/>
        </w:rPr>
        <w:t>Похоже, что здесь все в порядке,</w:t>
      </w:r>
      <w:r w:rsidRPr="00BC300E">
        <w:rPr>
          <w:rFonts w:ascii="Verdana" w:hAnsi="Verdana"/>
          <w:color w:val="000000"/>
          <w:sz w:val="20"/>
        </w:rPr>
        <w:t> </w:t>
      </w:r>
      <w:r w:rsidRPr="00BC300E">
        <w:rPr>
          <w:rFonts w:ascii="Verdana" w:hAnsi="Verdana"/>
          <w:color w:val="000000"/>
          <w:sz w:val="20"/>
          <w:lang w:val="ru-RU"/>
        </w:rPr>
        <w:t>— сказал он.</w:t>
      </w:r>
    </w:p>
    <w:p w14:paraId="159C766A"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Эшенден промолчал. Он зажег сигарету и, встав рядом с камином, чтобы быстрее согреться, взирал на детективов с видом, как ему казалось, дружелюбного безразличия. Фазольд вернул документ Фафнеру, и тот, задумчиво постучав по корочке указательным пальцем, произнес:</w:t>
      </w:r>
    </w:p>
    <w:p w14:paraId="2E777D80"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w:t>
      </w:r>
      <w:r w:rsidRPr="00BC300E">
        <w:rPr>
          <w:rFonts w:ascii="Verdana" w:hAnsi="Verdana"/>
          <w:color w:val="000000"/>
          <w:sz w:val="20"/>
        </w:rPr>
        <w:t> </w:t>
      </w:r>
      <w:r w:rsidRPr="00BC300E">
        <w:rPr>
          <w:rFonts w:ascii="Verdana" w:hAnsi="Verdana"/>
          <w:color w:val="000000"/>
          <w:sz w:val="20"/>
          <w:lang w:val="ru-RU"/>
        </w:rPr>
        <w:t>Нас направил сюда шеф полиции, чтобы кое-что расследовать.</w:t>
      </w:r>
    </w:p>
    <w:p w14:paraId="39166BCC"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Эшенден заметил, что оба представителя власти уставились на него в этот момент особенно пристально. Ему было хорошо известно, что если тебе нечего сказать, попридержи язык, а если человек, сделавший замечание, уверен, что оно заслуживает ответа, то твое молчание приводит его в состояние легкого замешательства. Эшенден сделал вид, что ждет продолжения. Ему показалось</w:t>
      </w:r>
      <w:r w:rsidRPr="00BC300E">
        <w:rPr>
          <w:rFonts w:ascii="Verdana" w:hAnsi="Verdana"/>
          <w:color w:val="000000"/>
          <w:sz w:val="20"/>
        </w:rPr>
        <w:t> </w:t>
      </w:r>
      <w:r w:rsidRPr="00BC300E">
        <w:rPr>
          <w:rFonts w:ascii="Verdana" w:hAnsi="Verdana"/>
          <w:color w:val="000000"/>
          <w:sz w:val="20"/>
          <w:lang w:val="ru-RU"/>
        </w:rPr>
        <w:t>— впрочем, уверен он в этом не был,</w:t>
      </w:r>
      <w:r w:rsidRPr="00BC300E">
        <w:rPr>
          <w:rFonts w:ascii="Verdana" w:hAnsi="Verdana"/>
          <w:color w:val="000000"/>
          <w:sz w:val="20"/>
        </w:rPr>
        <w:t> </w:t>
      </w:r>
      <w:r w:rsidRPr="00BC300E">
        <w:rPr>
          <w:rFonts w:ascii="Verdana" w:hAnsi="Verdana"/>
          <w:color w:val="000000"/>
          <w:sz w:val="20"/>
          <w:lang w:val="ru-RU"/>
        </w:rPr>
        <w:t>— что полицейский начал испытывать некоторую неловкость.</w:t>
      </w:r>
    </w:p>
    <w:p w14:paraId="2C3231D9"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w:t>
      </w:r>
      <w:r w:rsidRPr="00BC300E">
        <w:rPr>
          <w:rFonts w:ascii="Verdana" w:hAnsi="Verdana"/>
          <w:color w:val="000000"/>
          <w:sz w:val="20"/>
        </w:rPr>
        <w:t> </w:t>
      </w:r>
      <w:r w:rsidRPr="00BC300E">
        <w:rPr>
          <w:rFonts w:ascii="Verdana" w:hAnsi="Verdana"/>
          <w:color w:val="000000"/>
          <w:sz w:val="20"/>
          <w:lang w:val="ru-RU"/>
        </w:rPr>
        <w:t xml:space="preserve">Дело в том, что в последнее время мы стали получать множество жалоб на шум, который производят люди, выходящие ночью из казино. Нам хотелось бы выяснить, беспокоил ли этот шум лично вас. Поскольку ваши комнаты смотрят на озеро и </w:t>
      </w:r>
      <w:r w:rsidRPr="00BC300E">
        <w:rPr>
          <w:rFonts w:ascii="Verdana" w:hAnsi="Verdana"/>
          <w:color w:val="000000"/>
          <w:sz w:val="20"/>
          <w:lang w:val="ru-RU"/>
        </w:rPr>
        <w:lastRenderedPageBreak/>
        <w:t>гуляки проходят под вашими окнами, то вы должны их слышать. Если шум достаточно сильный.</w:t>
      </w:r>
    </w:p>
    <w:p w14:paraId="1CAF2947"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На какой-то миг Эшендену показалось, что он ослышался. Во всяком случае, он был ошарашен. Что за вздор мелет этот сыщик (бум-бум, гремит большой барабан, когда гигант появляется на сцене в «Золоте Рейна»), и неужели шеф полиции действительно может послать подчиненных узнать, не нарушают ли сладкий сон гостя какие-то горластые игроки? Все это очень смахивало на ловушку. Но нет ничего глупее, чем называть провалом все, что с первого взгляда кажется нелепым. Это может быть вовсе не провалом, а волчьей ямой, куда, как показывает жизнь, неоднократно проваливались даже самые проницательные скептики. Тем не менее Эшенден был глубоко убежден в глупости животного по имени человек, и в течение его жизни это убеждение не раз приносило ему пользу. В его голове пронеслась мысль</w:t>
      </w:r>
      <w:r w:rsidRPr="00BC300E">
        <w:rPr>
          <w:rFonts w:ascii="Verdana" w:hAnsi="Verdana"/>
          <w:color w:val="000000"/>
          <w:sz w:val="20"/>
        </w:rPr>
        <w:t> </w:t>
      </w:r>
      <w:r w:rsidRPr="00BC300E">
        <w:rPr>
          <w:rFonts w:ascii="Verdana" w:hAnsi="Verdana"/>
          <w:color w:val="000000"/>
          <w:sz w:val="20"/>
          <w:lang w:val="ru-RU"/>
        </w:rPr>
        <w:t>— раз детектив задает ему подобный вопрос, то у него нет даже намека на доказательство его преступной деятельности. Эшенден не сомневался, что на него донесли, но никаких фактов не представили, а обыск комнат оказался безрезультатным. Но для посещения был придуман более чем жалкий повод, говоривший лишь о бедности воображения. Эшенден, не сходя с места, придумал три причины, которыми детективы могли бы объяснить желание с ним побеседовать, и пожалел, что недостаточно хорошо знаком с сыщиками, чтобы поделиться с ними своими идеями. Повод для визита, приведенный ими, был оскорблением для разума. Эти типы оказались даже глупее, чем он думал, но поскольку в его сердце всегда имелся теплый уголок для дурачков, он стал относиться к незваным гостям значительно лучше. Ему захотелось слегка потрепать их по плечу. Однако на поставленный вопрос он ответил со всей серьезностью:</w:t>
      </w:r>
    </w:p>
    <w:p w14:paraId="06CF3B4C"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w:t>
      </w:r>
      <w:r w:rsidRPr="00BC300E">
        <w:rPr>
          <w:rFonts w:ascii="Verdana" w:hAnsi="Verdana"/>
          <w:color w:val="000000"/>
          <w:sz w:val="20"/>
        </w:rPr>
        <w:t> </w:t>
      </w:r>
      <w:r w:rsidRPr="00BC300E">
        <w:rPr>
          <w:rFonts w:ascii="Verdana" w:hAnsi="Verdana"/>
          <w:color w:val="000000"/>
          <w:sz w:val="20"/>
          <w:lang w:val="ru-RU"/>
        </w:rPr>
        <w:t>По правде говоря, я сплю очень сладко</w:t>
      </w:r>
      <w:r w:rsidRPr="00BC300E">
        <w:rPr>
          <w:rFonts w:ascii="Verdana" w:hAnsi="Verdana"/>
          <w:color w:val="000000"/>
          <w:sz w:val="20"/>
        </w:rPr>
        <w:t> </w:t>
      </w:r>
      <w:r w:rsidRPr="00BC300E">
        <w:rPr>
          <w:rFonts w:ascii="Verdana" w:hAnsi="Verdana"/>
          <w:color w:val="000000"/>
          <w:sz w:val="20"/>
          <w:lang w:val="ru-RU"/>
        </w:rPr>
        <w:t>— что, как вы понимаете, несомненно, является следствием чистого сердца и спокойной совести</w:t>
      </w:r>
      <w:r w:rsidRPr="00BC300E">
        <w:rPr>
          <w:rFonts w:ascii="Verdana" w:hAnsi="Verdana"/>
          <w:color w:val="000000"/>
          <w:sz w:val="20"/>
        </w:rPr>
        <w:t> </w:t>
      </w:r>
      <w:r w:rsidRPr="00BC300E">
        <w:rPr>
          <w:rFonts w:ascii="Verdana" w:hAnsi="Verdana"/>
          <w:color w:val="000000"/>
          <w:sz w:val="20"/>
          <w:lang w:val="ru-RU"/>
        </w:rPr>
        <w:t>— и никогда ничего не слышу.</w:t>
      </w:r>
    </w:p>
    <w:p w14:paraId="5722966B"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Эшенден взглянул на них в надежде увидеть хотя бы мимолетную улыбку, которой, как он считал, заслужило его замечание, но лица сыщиков остались невозмутимыми. Эшенден даже в качестве агента британского правительства сохранил чувство юмора и поэтому с трудом подавил готовый вырваться вздох. Приняв, как ему показалось, более внушительную позу, он серьезным тоном продолжил:</w:t>
      </w:r>
    </w:p>
    <w:p w14:paraId="64F16F78"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w:t>
      </w:r>
      <w:r w:rsidRPr="00BC300E">
        <w:rPr>
          <w:rFonts w:ascii="Verdana" w:hAnsi="Verdana"/>
          <w:color w:val="000000"/>
          <w:sz w:val="20"/>
        </w:rPr>
        <w:t> </w:t>
      </w:r>
      <w:r w:rsidRPr="00BC300E">
        <w:rPr>
          <w:rFonts w:ascii="Verdana" w:hAnsi="Verdana"/>
          <w:color w:val="000000"/>
          <w:sz w:val="20"/>
          <w:lang w:val="ru-RU"/>
        </w:rPr>
        <w:t>Но даже если бы меня разбудили шумные люди, мне бы и голову не пришло выступать с жалобой. В то время, когда в мире так много тревог, страданий и несчастья, я считаю непростительным чинить помехи тем людям, которым настолько повезло, что они способны себя развлечь.</w:t>
      </w:r>
    </w:p>
    <w:p w14:paraId="1D4E3E50"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w:t>
      </w:r>
      <w:r w:rsidRPr="00BC300E">
        <w:rPr>
          <w:rFonts w:ascii="Verdana" w:hAnsi="Verdana"/>
          <w:color w:val="000000"/>
          <w:sz w:val="20"/>
        </w:rPr>
        <w:t> </w:t>
      </w:r>
      <w:r w:rsidRPr="00BC300E">
        <w:rPr>
          <w:rFonts w:ascii="Verdana" w:hAnsi="Verdana"/>
          <w:color w:val="000000"/>
          <w:sz w:val="20"/>
          <w:lang w:val="ru-RU"/>
        </w:rPr>
        <w:t>Все верно,</w:t>
      </w:r>
      <w:r w:rsidRPr="00BC300E">
        <w:rPr>
          <w:rFonts w:ascii="Verdana" w:hAnsi="Verdana"/>
          <w:color w:val="000000"/>
          <w:sz w:val="20"/>
        </w:rPr>
        <w:t> </w:t>
      </w:r>
      <w:r w:rsidRPr="00BC300E">
        <w:rPr>
          <w:rFonts w:ascii="Verdana" w:hAnsi="Verdana"/>
          <w:color w:val="000000"/>
          <w:sz w:val="20"/>
          <w:lang w:val="ru-RU"/>
        </w:rPr>
        <w:t>— согласился детектив.</w:t>
      </w:r>
      <w:r w:rsidRPr="00BC300E">
        <w:rPr>
          <w:rFonts w:ascii="Verdana" w:hAnsi="Verdana"/>
          <w:color w:val="000000"/>
          <w:sz w:val="20"/>
        </w:rPr>
        <w:t> </w:t>
      </w:r>
      <w:r w:rsidRPr="00BC300E">
        <w:rPr>
          <w:rFonts w:ascii="Verdana" w:hAnsi="Verdana"/>
          <w:color w:val="000000"/>
          <w:sz w:val="20"/>
          <w:lang w:val="ru-RU"/>
        </w:rPr>
        <w:t>— Но, как бы то ни было, гостям отеля мешают спать, и шеф полиции распорядился это расследовать.</w:t>
      </w:r>
    </w:p>
    <w:p w14:paraId="5DB9563B"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Его коллега, который до этого хранил молчание, очень смахивающее на молчание сфинкса, решил вступить в беседу.</w:t>
      </w:r>
    </w:p>
    <w:p w14:paraId="2A2E071A"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w:t>
      </w:r>
      <w:r w:rsidRPr="00BC300E">
        <w:rPr>
          <w:rFonts w:ascii="Verdana" w:hAnsi="Verdana"/>
          <w:color w:val="000000"/>
          <w:sz w:val="20"/>
        </w:rPr>
        <w:t> </w:t>
      </w:r>
      <w:r w:rsidRPr="00BC300E">
        <w:rPr>
          <w:rFonts w:ascii="Verdana" w:hAnsi="Verdana"/>
          <w:color w:val="000000"/>
          <w:sz w:val="20"/>
          <w:lang w:val="ru-RU"/>
        </w:rPr>
        <w:t>Я обратил внимание на то, что согласно записи в вашем паспорте вы являетесь писателем, месье,</w:t>
      </w:r>
      <w:r w:rsidRPr="00BC300E">
        <w:rPr>
          <w:rFonts w:ascii="Verdana" w:hAnsi="Verdana"/>
          <w:color w:val="000000"/>
          <w:sz w:val="20"/>
        </w:rPr>
        <w:t> </w:t>
      </w:r>
      <w:r w:rsidRPr="00BC300E">
        <w:rPr>
          <w:rFonts w:ascii="Verdana" w:hAnsi="Verdana"/>
          <w:color w:val="000000"/>
          <w:sz w:val="20"/>
          <w:lang w:val="ru-RU"/>
        </w:rPr>
        <w:t>— сказал он.</w:t>
      </w:r>
    </w:p>
    <w:p w14:paraId="42D338FA"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w:t>
      </w:r>
      <w:r w:rsidRPr="00BC300E">
        <w:rPr>
          <w:rFonts w:ascii="Verdana" w:hAnsi="Verdana"/>
          <w:color w:val="000000"/>
          <w:sz w:val="20"/>
        </w:rPr>
        <w:t> </w:t>
      </w:r>
      <w:r w:rsidRPr="00BC300E">
        <w:rPr>
          <w:rFonts w:ascii="Verdana" w:hAnsi="Verdana"/>
          <w:color w:val="000000"/>
          <w:sz w:val="20"/>
          <w:lang w:val="ru-RU"/>
        </w:rPr>
        <w:t>Да.</w:t>
      </w:r>
      <w:r w:rsidRPr="00BC300E">
        <w:rPr>
          <w:rFonts w:ascii="Verdana" w:hAnsi="Verdana"/>
          <w:color w:val="000000"/>
          <w:sz w:val="20"/>
        </w:rPr>
        <w:t> </w:t>
      </w:r>
      <w:r w:rsidRPr="00BC300E">
        <w:rPr>
          <w:rFonts w:ascii="Verdana" w:hAnsi="Verdana"/>
          <w:color w:val="000000"/>
          <w:sz w:val="20"/>
          <w:lang w:val="ru-RU"/>
        </w:rPr>
        <w:t>Эта профессия доставляет массу неприятностей, но время от времени приносит и радость,</w:t>
      </w:r>
      <w:r w:rsidRPr="00BC300E">
        <w:rPr>
          <w:rFonts w:ascii="Verdana" w:hAnsi="Verdana"/>
          <w:color w:val="000000"/>
          <w:sz w:val="20"/>
        </w:rPr>
        <w:t> </w:t>
      </w:r>
      <w:r w:rsidRPr="00BC300E">
        <w:rPr>
          <w:rFonts w:ascii="Verdana" w:hAnsi="Verdana"/>
          <w:color w:val="000000"/>
          <w:sz w:val="20"/>
          <w:lang w:val="ru-RU"/>
        </w:rPr>
        <w:t>— подчеркнуто доброжелательно, чтобы сгладить свое предыдущее выступление, ответил Эшенден.</w:t>
      </w:r>
    </w:p>
    <w:p w14:paraId="3C3DA211"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w:t>
      </w:r>
      <w:r w:rsidRPr="00BC300E">
        <w:rPr>
          <w:rFonts w:ascii="Verdana" w:hAnsi="Verdana"/>
          <w:color w:val="000000"/>
          <w:sz w:val="20"/>
        </w:rPr>
        <w:t> </w:t>
      </w:r>
      <w:r w:rsidRPr="00BC300E">
        <w:rPr>
          <w:rFonts w:ascii="Verdana" w:hAnsi="Verdana"/>
          <w:color w:val="000000"/>
          <w:sz w:val="20"/>
          <w:lang w:val="ru-RU"/>
        </w:rPr>
        <w:t>Славу, например,</w:t>
      </w:r>
      <w:r w:rsidRPr="00BC300E">
        <w:rPr>
          <w:rFonts w:ascii="Verdana" w:hAnsi="Verdana"/>
          <w:color w:val="000000"/>
          <w:sz w:val="20"/>
        </w:rPr>
        <w:t> </w:t>
      </w:r>
      <w:r w:rsidRPr="00BC300E">
        <w:rPr>
          <w:rFonts w:ascii="Verdana" w:hAnsi="Verdana"/>
          <w:color w:val="000000"/>
          <w:sz w:val="20"/>
          <w:lang w:val="ru-RU"/>
        </w:rPr>
        <w:t>— вежливо заметил Фафнер.</w:t>
      </w:r>
    </w:p>
    <w:p w14:paraId="237F3873"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w:t>
      </w:r>
      <w:r w:rsidRPr="00BC300E">
        <w:rPr>
          <w:rFonts w:ascii="Verdana" w:hAnsi="Verdana"/>
          <w:color w:val="000000"/>
          <w:sz w:val="20"/>
        </w:rPr>
        <w:t> </w:t>
      </w:r>
      <w:r w:rsidRPr="00BC300E">
        <w:rPr>
          <w:rFonts w:ascii="Verdana" w:hAnsi="Verdana"/>
          <w:color w:val="000000"/>
          <w:sz w:val="20"/>
          <w:lang w:val="ru-RU"/>
        </w:rPr>
        <w:t>Правильнее будет сказать «печальную знаменитость»,</w:t>
      </w:r>
      <w:r w:rsidRPr="00BC300E">
        <w:rPr>
          <w:rFonts w:ascii="Verdana" w:hAnsi="Verdana"/>
          <w:color w:val="000000"/>
          <w:sz w:val="20"/>
        </w:rPr>
        <w:t> </w:t>
      </w:r>
      <w:r w:rsidRPr="00BC300E">
        <w:rPr>
          <w:rFonts w:ascii="Verdana" w:hAnsi="Verdana"/>
          <w:color w:val="000000"/>
          <w:sz w:val="20"/>
          <w:lang w:val="ru-RU"/>
        </w:rPr>
        <w:t>— решился поправить его Эшенден.</w:t>
      </w:r>
    </w:p>
    <w:p w14:paraId="62A5582F"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w:t>
      </w:r>
      <w:r w:rsidRPr="00BC300E">
        <w:rPr>
          <w:rFonts w:ascii="Verdana" w:hAnsi="Verdana"/>
          <w:color w:val="000000"/>
          <w:sz w:val="20"/>
        </w:rPr>
        <w:t> </w:t>
      </w:r>
      <w:r w:rsidRPr="00BC300E">
        <w:rPr>
          <w:rFonts w:ascii="Verdana" w:hAnsi="Verdana"/>
          <w:color w:val="000000"/>
          <w:sz w:val="20"/>
          <w:lang w:val="ru-RU"/>
        </w:rPr>
        <w:t>И что же вы делаете в Женеве?</w:t>
      </w:r>
    </w:p>
    <w:p w14:paraId="7C34FD0E"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Вопрос был задан очень дружелюбным тоном, и Эшенден понял, что следует быть настороже. Каждый умудренный опытом человек знает, что дружелюбный полицейский опаснее, нежели офицер полиции, настроенный враждебно.</w:t>
      </w:r>
    </w:p>
    <w:p w14:paraId="17DCF734"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w:t>
      </w:r>
      <w:r w:rsidRPr="00BC300E">
        <w:rPr>
          <w:rFonts w:ascii="Verdana" w:hAnsi="Verdana"/>
          <w:color w:val="000000"/>
          <w:sz w:val="20"/>
        </w:rPr>
        <w:t> </w:t>
      </w:r>
      <w:r w:rsidRPr="00BC300E">
        <w:rPr>
          <w:rFonts w:ascii="Verdana" w:hAnsi="Verdana"/>
          <w:color w:val="000000"/>
          <w:sz w:val="20"/>
          <w:lang w:val="ru-RU"/>
        </w:rPr>
        <w:t>Я пишу пьесу,</w:t>
      </w:r>
      <w:r w:rsidRPr="00BC300E">
        <w:rPr>
          <w:rFonts w:ascii="Verdana" w:hAnsi="Verdana"/>
          <w:color w:val="000000"/>
          <w:sz w:val="20"/>
        </w:rPr>
        <w:t> </w:t>
      </w:r>
      <w:r w:rsidRPr="00BC300E">
        <w:rPr>
          <w:rFonts w:ascii="Verdana" w:hAnsi="Verdana"/>
          <w:color w:val="000000"/>
          <w:sz w:val="20"/>
          <w:lang w:val="ru-RU"/>
        </w:rPr>
        <w:t>— ответил Эшенден, махнув рукой в направлении разбросанных на столе бумаг. Короткий взгляд, брошенный полицейскими в сторону стола, красноречиво говорил, что гости уже успели просмотреть манускрипт и приняли к сведению его содержание.</w:t>
      </w:r>
    </w:p>
    <w:p w14:paraId="130435C6"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w:t>
      </w:r>
      <w:r w:rsidRPr="00BC300E">
        <w:rPr>
          <w:rFonts w:ascii="Verdana" w:hAnsi="Verdana"/>
          <w:color w:val="000000"/>
          <w:sz w:val="20"/>
        </w:rPr>
        <w:t> </w:t>
      </w:r>
      <w:r w:rsidRPr="00BC300E">
        <w:rPr>
          <w:rFonts w:ascii="Verdana" w:hAnsi="Verdana"/>
          <w:color w:val="000000"/>
          <w:sz w:val="20"/>
          <w:lang w:val="ru-RU"/>
        </w:rPr>
        <w:t>Но почему вам так нужно сочинять пьесу здесь, а не в своей стране?</w:t>
      </w:r>
    </w:p>
    <w:p w14:paraId="238FA308"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lastRenderedPageBreak/>
        <w:t>Эшенден улыбнулся даже более дружелюбно, чем ранее, так как очень долго готовился к этому вопросу и теперь почувствовал облегчение. Кроме того, ему было любопытно, как детективы воспримут ответ.</w:t>
      </w:r>
    </w:p>
    <w:p w14:paraId="586E22ED"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w:t>
      </w:r>
      <w:r w:rsidRPr="00BC300E">
        <w:rPr>
          <w:rFonts w:ascii="Verdana" w:hAnsi="Verdana"/>
          <w:color w:val="000000"/>
          <w:sz w:val="20"/>
        </w:rPr>
        <w:t> </w:t>
      </w:r>
      <w:r w:rsidRPr="00BC300E">
        <w:rPr>
          <w:rFonts w:ascii="Verdana" w:hAnsi="Verdana"/>
          <w:color w:val="000000"/>
          <w:sz w:val="20"/>
          <w:lang w:val="ru-RU"/>
        </w:rPr>
        <w:t>Но, месье, в Европе идет война. Поскольку моя страна пребывает в сильном ажиотаже, там невозможно спокойно сидеть и просто писать пьесу.</w:t>
      </w:r>
    </w:p>
    <w:p w14:paraId="143EC0B5"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w:t>
      </w:r>
      <w:r w:rsidRPr="00BC300E">
        <w:rPr>
          <w:rFonts w:ascii="Verdana" w:hAnsi="Verdana"/>
          <w:color w:val="000000"/>
          <w:sz w:val="20"/>
        </w:rPr>
        <w:t> </w:t>
      </w:r>
      <w:r w:rsidRPr="00BC300E">
        <w:rPr>
          <w:rFonts w:ascii="Verdana" w:hAnsi="Verdana"/>
          <w:color w:val="000000"/>
          <w:sz w:val="20"/>
          <w:lang w:val="ru-RU"/>
        </w:rPr>
        <w:t>Это будет комедия или трагедия?</w:t>
      </w:r>
    </w:p>
    <w:p w14:paraId="467394BA"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w:t>
      </w:r>
      <w:r w:rsidRPr="00BC300E">
        <w:rPr>
          <w:rFonts w:ascii="Verdana" w:hAnsi="Verdana"/>
          <w:color w:val="000000"/>
          <w:sz w:val="20"/>
        </w:rPr>
        <w:t> </w:t>
      </w:r>
      <w:r w:rsidRPr="00BC300E">
        <w:rPr>
          <w:rFonts w:ascii="Verdana" w:hAnsi="Verdana"/>
          <w:color w:val="000000"/>
          <w:sz w:val="20"/>
          <w:lang w:val="ru-RU"/>
        </w:rPr>
        <w:t>Комедия. И очень легкая, если на то пошло,</w:t>
      </w:r>
      <w:r w:rsidRPr="00BC300E">
        <w:rPr>
          <w:rFonts w:ascii="Verdana" w:hAnsi="Verdana"/>
          <w:color w:val="000000"/>
          <w:sz w:val="20"/>
        </w:rPr>
        <w:t> </w:t>
      </w:r>
      <w:r w:rsidRPr="00BC300E">
        <w:rPr>
          <w:rFonts w:ascii="Verdana" w:hAnsi="Verdana"/>
          <w:color w:val="000000"/>
          <w:sz w:val="20"/>
          <w:lang w:val="ru-RU"/>
        </w:rPr>
        <w:t>— ответил Эшенден.</w:t>
      </w:r>
      <w:r w:rsidRPr="00BC300E">
        <w:rPr>
          <w:rFonts w:ascii="Verdana" w:hAnsi="Verdana"/>
          <w:color w:val="000000"/>
          <w:sz w:val="20"/>
        </w:rPr>
        <w:t> </w:t>
      </w:r>
      <w:r w:rsidRPr="00BC300E">
        <w:rPr>
          <w:rFonts w:ascii="Verdana" w:hAnsi="Verdana"/>
          <w:color w:val="000000"/>
          <w:sz w:val="20"/>
          <w:lang w:val="ru-RU"/>
        </w:rPr>
        <w:t>— Художнику нужен мир и тишина. Разве можно хранить независимость духа, необходимого для творчества, если нет возможности созидать спокойно? Швейцария</w:t>
      </w:r>
      <w:r w:rsidRPr="00BC300E">
        <w:rPr>
          <w:rFonts w:ascii="Verdana" w:hAnsi="Verdana"/>
          <w:color w:val="000000"/>
          <w:sz w:val="20"/>
        </w:rPr>
        <w:t> </w:t>
      </w:r>
      <w:r w:rsidRPr="00BC300E">
        <w:rPr>
          <w:rFonts w:ascii="Verdana" w:hAnsi="Verdana"/>
          <w:color w:val="000000"/>
          <w:sz w:val="20"/>
          <w:lang w:val="ru-RU"/>
        </w:rPr>
        <w:t>— счастливая страна. Она осталась нейтральной, и я посчитал, что здесь, в Женеве, смогу найти ту среду, которая мне столь необходима.</w:t>
      </w:r>
    </w:p>
    <w:p w14:paraId="5B1D8D85"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Фафнер едва заметно кивнул Фазольду, и было не совсем ясно, хочет ли он этим жестом сказать, что считает Эшендена слабоумным, или, напротив, желает выразить сочувствие желанию англичанина найти тихое убежище в бурном мире. У Эшендена не было способа это узнать. Как бы то ни было, но детективы, видимо, решив, что из дальнейшей беседы с Эшенденом ничего не выудят, поскольку ответы последнего становились все более и более бессвязными, через несколько минут поднялись, чтобы удалиться.</w:t>
      </w:r>
    </w:p>
    <w:p w14:paraId="17CAFB04"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Дружески пожав полицейским руки и закрыв за ними дверь, Эшенден глубоко вздохнул, ощутив громадное облегчение. Он открыл кран в ванне, наполнил ее горячей водой</w:t>
      </w:r>
      <w:r w:rsidRPr="00BC300E">
        <w:rPr>
          <w:rFonts w:ascii="Verdana" w:hAnsi="Verdana"/>
          <w:color w:val="000000"/>
          <w:sz w:val="20"/>
        </w:rPr>
        <w:t> </w:t>
      </w:r>
      <w:r w:rsidRPr="00BC300E">
        <w:rPr>
          <w:rFonts w:ascii="Verdana" w:hAnsi="Verdana"/>
          <w:color w:val="000000"/>
          <w:sz w:val="20"/>
          <w:lang w:val="ru-RU"/>
        </w:rPr>
        <w:t>— такой горячей, которую, как ему казалось, едва можно было выдержать,</w:t>
      </w:r>
      <w:r w:rsidRPr="00BC300E">
        <w:rPr>
          <w:rFonts w:ascii="Verdana" w:hAnsi="Verdana"/>
          <w:color w:val="000000"/>
          <w:sz w:val="20"/>
        </w:rPr>
        <w:t> </w:t>
      </w:r>
      <w:r w:rsidRPr="00BC300E">
        <w:rPr>
          <w:rFonts w:ascii="Verdana" w:hAnsi="Verdana"/>
          <w:color w:val="000000"/>
          <w:sz w:val="20"/>
          <w:lang w:val="ru-RU"/>
        </w:rPr>
        <w:t>— и принялся неторопливо раздеваться, размышляя о своем счастливом спасении.</w:t>
      </w:r>
    </w:p>
    <w:p w14:paraId="610C77CE"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За день до этого произошел инцидент, вынудивший его удвоить осторожность. На него должен был работать агент-швейцарец, известный в Разведывательном управлении под псевдонимом Бернард, который только что прибыл из Германии. Эшенден назначил ему встречу в определенном кафе в определенное время. Поскольку Эшенден ранее никогда не видел этого человека, он через посредника проинформировал его о том, какой контрольный вопрос задаст и какой ответ должен получить. Встречу он назначил на полдень, рассчитывая, что в кафе в это время не будет много посетителей и он еще с порога увидит мужчину нужного возраста. Возраст агента был ему известен. Бернард сидел в одиночестве, и Эшенден, подойдя к нему, как бы случайно задал ему заранее согласованный вопрос. Получив заранее согласованный ответ, он занял место рядом с агентом и заказал для себя бутылку дюбонне. Шпион оказался бедно одетым, невысоким коренастым парнем, с круглой, похожей на пушечное ядро коротко остриженной головой, бегающими голубыми глазами и землистого цвета лицом. Доверия он не внушал, и Эшенден, хотя по собственному опыту знал, как тяжело найти готовых ездить в Германию агентов, был удивлен тем, что его предшественник завербовал этого типа. Бернард был швейцарским немцем и говорил по-французски с сильным акцентом. Бернард первым делом потребовал свое вознаграждение, и Эшенден передал ему конверт. Оплата велась в швейцарских франках. Бернард в общем виде отчитался о своем пребывании в Германии и ответил на тщательно продуманные вопросы Эшендена. По профессии Бернард был официантом, и ему удалось найти работу вблизи одного из мостов через Рейн, что открывало перед ним широкие возможности получения именно той информации, которая от него требовалась. Причины возвращения на несколько дней в Швейцарию выглядели вполне убедительными, и осложнений при обратном пересечении границы не предвиделось. Эшенден выразил удовлетворение действиями агента, дал ему новые указания и уже готовился завершить встречу, когда Бернард сказал:</w:t>
      </w:r>
    </w:p>
    <w:p w14:paraId="365D123F"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w:t>
      </w:r>
      <w:r w:rsidRPr="00BC300E">
        <w:rPr>
          <w:rFonts w:ascii="Verdana" w:hAnsi="Verdana"/>
          <w:color w:val="000000"/>
          <w:sz w:val="20"/>
        </w:rPr>
        <w:t> </w:t>
      </w:r>
      <w:r w:rsidRPr="00BC300E">
        <w:rPr>
          <w:rFonts w:ascii="Verdana" w:hAnsi="Verdana"/>
          <w:color w:val="000000"/>
          <w:sz w:val="20"/>
          <w:lang w:val="ru-RU"/>
        </w:rPr>
        <w:t>Очень хорошо. Но до отправления в Германию я желаю получить две тысячи франков.</w:t>
      </w:r>
    </w:p>
    <w:p w14:paraId="2B91D0C2"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w:t>
      </w:r>
      <w:r w:rsidRPr="00BC300E">
        <w:rPr>
          <w:rFonts w:ascii="Verdana" w:hAnsi="Verdana"/>
          <w:color w:val="000000"/>
          <w:sz w:val="20"/>
        </w:rPr>
        <w:t> </w:t>
      </w:r>
      <w:r w:rsidRPr="00BC300E">
        <w:rPr>
          <w:rFonts w:ascii="Verdana" w:hAnsi="Verdana"/>
          <w:color w:val="000000"/>
          <w:sz w:val="20"/>
          <w:lang w:val="ru-RU"/>
        </w:rPr>
        <w:t>Неужели?</w:t>
      </w:r>
    </w:p>
    <w:p w14:paraId="14025C19"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w:t>
      </w:r>
      <w:r w:rsidRPr="00BC300E">
        <w:rPr>
          <w:rFonts w:ascii="Verdana" w:hAnsi="Verdana"/>
          <w:color w:val="000000"/>
          <w:sz w:val="20"/>
        </w:rPr>
        <w:t> </w:t>
      </w:r>
      <w:r w:rsidRPr="00BC300E">
        <w:rPr>
          <w:rFonts w:ascii="Verdana" w:hAnsi="Verdana"/>
          <w:color w:val="000000"/>
          <w:sz w:val="20"/>
          <w:lang w:val="ru-RU"/>
        </w:rPr>
        <w:t>Да, и я хочу их немедленно, еще до того, как вы покинете кафе. Такую сумму я обязан отдать, и мне необходимо ее получить.</w:t>
      </w:r>
    </w:p>
    <w:p w14:paraId="3993F8B5"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w:t>
      </w:r>
      <w:r w:rsidRPr="00BC300E">
        <w:rPr>
          <w:rFonts w:ascii="Verdana" w:hAnsi="Verdana"/>
          <w:color w:val="000000"/>
          <w:sz w:val="20"/>
        </w:rPr>
        <w:t> </w:t>
      </w:r>
      <w:r w:rsidRPr="00BC300E">
        <w:rPr>
          <w:rFonts w:ascii="Verdana" w:hAnsi="Verdana"/>
          <w:color w:val="000000"/>
          <w:sz w:val="20"/>
          <w:lang w:val="ru-RU"/>
        </w:rPr>
        <w:t>Боюсь, что я не смогу вам ее дать.</w:t>
      </w:r>
    </w:p>
    <w:p w14:paraId="7CB9187C"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Лицо агента исказила кривая гримаса, и оно стало еще более неприятным, чем было до этого.</w:t>
      </w:r>
    </w:p>
    <w:p w14:paraId="63ED39FE"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w:t>
      </w:r>
      <w:r w:rsidRPr="00BC300E">
        <w:rPr>
          <w:rFonts w:ascii="Verdana" w:hAnsi="Verdana"/>
          <w:color w:val="000000"/>
          <w:sz w:val="20"/>
        </w:rPr>
        <w:t> </w:t>
      </w:r>
      <w:r w:rsidRPr="00BC300E">
        <w:rPr>
          <w:rFonts w:ascii="Verdana" w:hAnsi="Verdana"/>
          <w:color w:val="000000"/>
          <w:sz w:val="20"/>
          <w:lang w:val="ru-RU"/>
        </w:rPr>
        <w:t>Вам придется это сделать.</w:t>
      </w:r>
    </w:p>
    <w:p w14:paraId="1ED6A350"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lastRenderedPageBreak/>
        <w:t>—</w:t>
      </w:r>
      <w:r w:rsidRPr="00BC300E">
        <w:rPr>
          <w:rFonts w:ascii="Verdana" w:hAnsi="Verdana"/>
          <w:color w:val="000000"/>
          <w:sz w:val="20"/>
        </w:rPr>
        <w:t> </w:t>
      </w:r>
      <w:r w:rsidRPr="00BC300E">
        <w:rPr>
          <w:rFonts w:ascii="Verdana" w:hAnsi="Verdana"/>
          <w:color w:val="000000"/>
          <w:sz w:val="20"/>
          <w:lang w:val="ru-RU"/>
        </w:rPr>
        <w:t>Почему вы так считаете?</w:t>
      </w:r>
    </w:p>
    <w:p w14:paraId="2B43E5F7"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Шпион наклонился к Эшендену и, не повышая голоса, чтобы его мог слышать только собеседник, сердито выпалил:</w:t>
      </w:r>
    </w:p>
    <w:p w14:paraId="66DA0D85"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w:t>
      </w:r>
      <w:r w:rsidRPr="00BC300E">
        <w:rPr>
          <w:rFonts w:ascii="Verdana" w:hAnsi="Verdana"/>
          <w:color w:val="000000"/>
          <w:sz w:val="20"/>
        </w:rPr>
        <w:t> </w:t>
      </w:r>
      <w:r w:rsidRPr="00BC300E">
        <w:rPr>
          <w:rFonts w:ascii="Verdana" w:hAnsi="Verdana"/>
          <w:color w:val="000000"/>
          <w:sz w:val="20"/>
          <w:lang w:val="ru-RU"/>
        </w:rPr>
        <w:t>Неужели вы считаете, что я стану рисковать жизнью за ту нищенскую плату, которую вы мне предлагаете?! Менее десяти дней тому назад в Майнце схватили и расстреляли человека. Это был один из ваших людей?</w:t>
      </w:r>
    </w:p>
    <w:p w14:paraId="56458A85"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w:t>
      </w:r>
      <w:r w:rsidRPr="00BC300E">
        <w:rPr>
          <w:rFonts w:ascii="Verdana" w:hAnsi="Verdana"/>
          <w:color w:val="000000"/>
          <w:sz w:val="20"/>
        </w:rPr>
        <w:t> </w:t>
      </w:r>
      <w:r w:rsidRPr="00BC300E">
        <w:rPr>
          <w:rFonts w:ascii="Verdana" w:hAnsi="Verdana"/>
          <w:color w:val="000000"/>
          <w:sz w:val="20"/>
          <w:lang w:val="ru-RU"/>
        </w:rPr>
        <w:t>В Майнце у нас никого нет,</w:t>
      </w:r>
      <w:r w:rsidRPr="00BC300E">
        <w:rPr>
          <w:rFonts w:ascii="Verdana" w:hAnsi="Verdana"/>
          <w:color w:val="000000"/>
          <w:sz w:val="20"/>
        </w:rPr>
        <w:t> </w:t>
      </w:r>
      <w:r w:rsidRPr="00BC300E">
        <w:rPr>
          <w:rFonts w:ascii="Verdana" w:hAnsi="Verdana"/>
          <w:color w:val="000000"/>
          <w:sz w:val="20"/>
          <w:lang w:val="ru-RU"/>
        </w:rPr>
        <w:t>— небрежно бросил Эшенден, и это теперь полностью соответствовало истине. Вот уже несколько дней он не получал никакой информации из этого города и понять не мог, почему это происходит. Сообщение Бернарда проливало свет на загадку.</w:t>
      </w:r>
      <w:r w:rsidRPr="00BC300E">
        <w:rPr>
          <w:rFonts w:ascii="Verdana" w:hAnsi="Verdana"/>
          <w:color w:val="000000"/>
          <w:sz w:val="20"/>
        </w:rPr>
        <w:t> </w:t>
      </w:r>
      <w:r w:rsidRPr="00BC300E">
        <w:rPr>
          <w:rFonts w:ascii="Verdana" w:hAnsi="Verdana"/>
          <w:color w:val="000000"/>
          <w:sz w:val="20"/>
          <w:lang w:val="ru-RU"/>
        </w:rPr>
        <w:t>— Дав согласие на эту работу, вы прекрасно понимали, на что идете, и если вас не удовлетворяли условия, вам следовало бы от нее отказаться. У меня нет полномочий на выдачу вам даже одного дополнительного пенни.</w:t>
      </w:r>
    </w:p>
    <w:p w14:paraId="44DFFD0A"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w:t>
      </w:r>
      <w:r w:rsidRPr="00BC300E">
        <w:rPr>
          <w:rFonts w:ascii="Verdana" w:hAnsi="Verdana"/>
          <w:color w:val="000000"/>
          <w:sz w:val="20"/>
        </w:rPr>
        <w:t> </w:t>
      </w:r>
      <w:r w:rsidRPr="00BC300E">
        <w:rPr>
          <w:rFonts w:ascii="Verdana" w:hAnsi="Verdana"/>
          <w:color w:val="000000"/>
          <w:sz w:val="20"/>
          <w:lang w:val="ru-RU"/>
        </w:rPr>
        <w:t>Не хотите ли взглянуть, что у меня имеется?</w:t>
      </w:r>
      <w:r w:rsidRPr="00BC300E">
        <w:rPr>
          <w:rFonts w:ascii="Verdana" w:hAnsi="Verdana"/>
          <w:color w:val="000000"/>
          <w:sz w:val="20"/>
        </w:rPr>
        <w:t> </w:t>
      </w:r>
      <w:r w:rsidRPr="00BC300E">
        <w:rPr>
          <w:rFonts w:ascii="Verdana" w:hAnsi="Verdana"/>
          <w:color w:val="000000"/>
          <w:sz w:val="20"/>
          <w:lang w:val="ru-RU"/>
        </w:rPr>
        <w:t>— спросил Бернард.</w:t>
      </w:r>
    </w:p>
    <w:p w14:paraId="5FFB319D"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С этими словами он извлек из кармана небольшой револьвер и со значением постучал по нему пальцем.</w:t>
      </w:r>
    </w:p>
    <w:p w14:paraId="42AB2ABA"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w:t>
      </w:r>
      <w:r w:rsidRPr="00BC300E">
        <w:rPr>
          <w:rFonts w:ascii="Verdana" w:hAnsi="Verdana"/>
          <w:color w:val="000000"/>
          <w:sz w:val="20"/>
        </w:rPr>
        <w:t> </w:t>
      </w:r>
      <w:r w:rsidRPr="00BC300E">
        <w:rPr>
          <w:rFonts w:ascii="Verdana" w:hAnsi="Verdana"/>
          <w:color w:val="000000"/>
          <w:sz w:val="20"/>
          <w:lang w:val="ru-RU"/>
        </w:rPr>
        <w:t>И что же вы намерены с этой штукой предпринять? Заложить у старьевщика?</w:t>
      </w:r>
    </w:p>
    <w:p w14:paraId="3B93017B"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Бернард сердито пожал плечами и вернул оружие в карман. Эшенден подумал, что если бы Бернард был хотя бы чуть-чуть знаком с законами драматургии, то знал, что не следует совершать действие, не имеющее дальнейшего продолжения.</w:t>
      </w:r>
    </w:p>
    <w:p w14:paraId="11AC9258"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w:t>
      </w:r>
      <w:r w:rsidRPr="00BC300E">
        <w:rPr>
          <w:rFonts w:ascii="Verdana" w:hAnsi="Verdana"/>
          <w:color w:val="000000"/>
          <w:sz w:val="20"/>
        </w:rPr>
        <w:t> </w:t>
      </w:r>
      <w:r w:rsidRPr="00BC300E">
        <w:rPr>
          <w:rFonts w:ascii="Verdana" w:hAnsi="Verdana"/>
          <w:color w:val="000000"/>
          <w:sz w:val="20"/>
          <w:lang w:val="ru-RU"/>
        </w:rPr>
        <w:t>Итак, вы отказываетесь дать мне деньги.</w:t>
      </w:r>
    </w:p>
    <w:p w14:paraId="2476F876"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w:t>
      </w:r>
      <w:r w:rsidRPr="00BC300E">
        <w:rPr>
          <w:rFonts w:ascii="Verdana" w:hAnsi="Verdana"/>
          <w:color w:val="000000"/>
          <w:sz w:val="20"/>
        </w:rPr>
        <w:t> </w:t>
      </w:r>
      <w:r w:rsidRPr="00BC300E">
        <w:rPr>
          <w:rFonts w:ascii="Verdana" w:hAnsi="Verdana"/>
          <w:color w:val="000000"/>
          <w:sz w:val="20"/>
          <w:lang w:val="ru-RU"/>
        </w:rPr>
        <w:t>Совершенно верно.</w:t>
      </w:r>
    </w:p>
    <w:p w14:paraId="03268D14"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Шпион, державшийся сначала подобострастно, повел себя вызывающе, но при этом он не терял головы и ни на миг не повысил голос. Эшенден видел, что Бернард, каким бы негодяем ни был, является надежным агентом, и решил про себя, что предложит</w:t>
      </w:r>
      <w:r w:rsidRPr="00BC300E">
        <w:rPr>
          <w:rFonts w:ascii="Verdana" w:hAnsi="Verdana"/>
          <w:color w:val="000000"/>
          <w:sz w:val="20"/>
        </w:rPr>
        <w:t> </w:t>
      </w:r>
      <w:r w:rsidRPr="00BC300E">
        <w:rPr>
          <w:rFonts w:ascii="Verdana" w:hAnsi="Verdana"/>
          <w:color w:val="000000"/>
          <w:sz w:val="20"/>
          <w:lang w:val="ru-RU"/>
        </w:rPr>
        <w:t>Р. увеличит вознаграждение. Он немного отвлекся от беседы, чтобы изучить окружающую обстановку. Неподалеку от них двое тучных, украшенных черными бородами граждан Женевы играли в домино, а с противоположной стороны молодой человек в очках быстро строчил страницу за страницей бесконечно длинного письма. Какое-то швейцарское семейство (может быть, даже по фамилии Робинсон), состоявшее из папы, мамы и четырех детишек, восседало вокруг стола, пытаясь выжать как можно больше из двух крошечных чашек кофе. Находящаяся за стойкой кассирша</w:t>
      </w:r>
      <w:r w:rsidRPr="00BC300E">
        <w:rPr>
          <w:rFonts w:ascii="Verdana" w:hAnsi="Verdana"/>
          <w:color w:val="000000"/>
          <w:sz w:val="20"/>
        </w:rPr>
        <w:t> </w:t>
      </w:r>
      <w:r w:rsidRPr="00BC300E">
        <w:rPr>
          <w:rFonts w:ascii="Verdana" w:hAnsi="Verdana"/>
          <w:color w:val="000000"/>
          <w:sz w:val="20"/>
          <w:lang w:val="ru-RU"/>
        </w:rPr>
        <w:t>— импозантная брюнетка с затянутым в черный шелк могучим бюстом</w:t>
      </w:r>
      <w:r w:rsidRPr="00BC300E">
        <w:rPr>
          <w:rFonts w:ascii="Verdana" w:hAnsi="Verdana"/>
          <w:color w:val="000000"/>
          <w:sz w:val="20"/>
        </w:rPr>
        <w:t> </w:t>
      </w:r>
      <w:r w:rsidRPr="00BC300E">
        <w:rPr>
          <w:rFonts w:ascii="Verdana" w:hAnsi="Verdana"/>
          <w:color w:val="000000"/>
          <w:sz w:val="20"/>
          <w:lang w:val="ru-RU"/>
        </w:rPr>
        <w:t>— читала местную газету. Окружение являло собой театральную мизансцену, которая в глазах Эшендена выглядела полным гротеском. По сравнению с этой картиной его собственная пьеса представлялась ему шедевром реализма.</w:t>
      </w:r>
    </w:p>
    <w:p w14:paraId="78FEF34E"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Бернард улыбнулся. Обворожительной эту улыбку назвать было никак нельзя.</w:t>
      </w:r>
    </w:p>
    <w:p w14:paraId="67C8FCA2"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w:t>
      </w:r>
      <w:r w:rsidRPr="00BC300E">
        <w:rPr>
          <w:rFonts w:ascii="Verdana" w:hAnsi="Verdana"/>
          <w:color w:val="000000"/>
          <w:sz w:val="20"/>
        </w:rPr>
        <w:t> </w:t>
      </w:r>
      <w:r w:rsidRPr="00BC300E">
        <w:rPr>
          <w:rFonts w:ascii="Verdana" w:hAnsi="Verdana"/>
          <w:color w:val="000000"/>
          <w:sz w:val="20"/>
          <w:lang w:val="ru-RU"/>
        </w:rPr>
        <w:t>Вы понимаете, что мне, чтобы вас арестовали, достаточно пойти в полицию и сказать им о вас? Вам известно, что представляют собой швейцарские тюрьмы?</w:t>
      </w:r>
    </w:p>
    <w:p w14:paraId="2490C904"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w:t>
      </w:r>
      <w:r w:rsidRPr="00BC300E">
        <w:rPr>
          <w:rFonts w:ascii="Verdana" w:hAnsi="Verdana"/>
          <w:color w:val="000000"/>
          <w:sz w:val="20"/>
        </w:rPr>
        <w:t> </w:t>
      </w:r>
      <w:r w:rsidRPr="00BC300E">
        <w:rPr>
          <w:rFonts w:ascii="Verdana" w:hAnsi="Verdana"/>
          <w:color w:val="000000"/>
          <w:sz w:val="20"/>
          <w:lang w:val="ru-RU"/>
        </w:rPr>
        <w:t>Нет, хотя с некоторых пор я задаю себе этот вопрос. А вам они знакомы?</w:t>
      </w:r>
    </w:p>
    <w:p w14:paraId="617C6316"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w:t>
      </w:r>
      <w:r w:rsidRPr="00BC300E">
        <w:rPr>
          <w:rFonts w:ascii="Verdana" w:hAnsi="Verdana"/>
          <w:color w:val="000000"/>
          <w:sz w:val="20"/>
        </w:rPr>
        <w:t> </w:t>
      </w:r>
      <w:r w:rsidRPr="00BC300E">
        <w:rPr>
          <w:rFonts w:ascii="Verdana" w:hAnsi="Verdana"/>
          <w:color w:val="000000"/>
          <w:sz w:val="20"/>
          <w:lang w:val="ru-RU"/>
        </w:rPr>
        <w:t>Да, и уверен, что они вам окажутся не по вкусу.</w:t>
      </w:r>
    </w:p>
    <w:p w14:paraId="7BF22B84"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Помимо всего прочего Эшендена тревожило то, что его могут посадить в тюрьму, прежде чем он закончит пьесу. Перспектива отложить на неопределенный срок наполовину готовую вещь была ему категорически не по вкусу. Эшенден не знал, будут ли к нему относиться как к политическому заключенному или как к простому уголовнику. У него даже возникла идея поинтересоваться у Бернарда, позволено ли в последнем случае (именно в таком качестве был знаком с тюрьмой Бернард) пользоваться письменными принадлежностями. Но он не спросил из опасения, что Бернард воспримет его любопытство как насмешку. Тем не менее Эшенден не ощущал какого-то особого напряжения и поэтому смог ответить без накала на угрозу Бернарда.</w:t>
      </w:r>
    </w:p>
    <w:p w14:paraId="147C4FB5"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w:t>
      </w:r>
      <w:r w:rsidRPr="00BC300E">
        <w:rPr>
          <w:rFonts w:ascii="Verdana" w:hAnsi="Verdana"/>
          <w:color w:val="000000"/>
          <w:sz w:val="20"/>
        </w:rPr>
        <w:t> </w:t>
      </w:r>
      <w:r w:rsidRPr="00BC300E">
        <w:rPr>
          <w:rFonts w:ascii="Verdana" w:hAnsi="Verdana"/>
          <w:color w:val="000000"/>
          <w:sz w:val="20"/>
          <w:lang w:val="ru-RU"/>
        </w:rPr>
        <w:t>Конечно, вы без труда сможете устроить для меня два года тюрьмы.</w:t>
      </w:r>
    </w:p>
    <w:p w14:paraId="000A83D6"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w:t>
      </w:r>
      <w:r w:rsidRPr="00BC300E">
        <w:rPr>
          <w:rFonts w:ascii="Verdana" w:hAnsi="Verdana"/>
          <w:color w:val="000000"/>
          <w:sz w:val="20"/>
        </w:rPr>
        <w:t> </w:t>
      </w:r>
      <w:r w:rsidRPr="00BC300E">
        <w:rPr>
          <w:rFonts w:ascii="Verdana" w:hAnsi="Verdana"/>
          <w:color w:val="000000"/>
          <w:sz w:val="20"/>
          <w:lang w:val="ru-RU"/>
        </w:rPr>
        <w:t>По меньшей мере.</w:t>
      </w:r>
    </w:p>
    <w:p w14:paraId="2E705B3F"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w:t>
      </w:r>
      <w:r w:rsidRPr="00BC300E">
        <w:rPr>
          <w:rFonts w:ascii="Verdana" w:hAnsi="Verdana"/>
          <w:color w:val="000000"/>
          <w:sz w:val="20"/>
        </w:rPr>
        <w:t> </w:t>
      </w:r>
      <w:r w:rsidRPr="00BC300E">
        <w:rPr>
          <w:rFonts w:ascii="Verdana" w:hAnsi="Verdana"/>
          <w:color w:val="000000"/>
          <w:sz w:val="20"/>
          <w:lang w:val="ru-RU"/>
        </w:rPr>
        <w:t>Нет. Два года, насколько мне известно</w:t>
      </w:r>
      <w:r w:rsidRPr="00BC300E">
        <w:rPr>
          <w:rFonts w:ascii="Verdana" w:hAnsi="Verdana"/>
          <w:color w:val="000000"/>
          <w:sz w:val="20"/>
        </w:rPr>
        <w:t> </w:t>
      </w:r>
      <w:r w:rsidRPr="00BC300E">
        <w:rPr>
          <w:rFonts w:ascii="Verdana" w:hAnsi="Verdana"/>
          <w:color w:val="000000"/>
          <w:sz w:val="20"/>
          <w:lang w:val="ru-RU"/>
        </w:rPr>
        <w:t>— максимум, хотя и этого, полагаю, более чем достаточно. Не стану скрывать, что нахожу подобную возможность крайне неприятной. Но далеко не такой неприятной по сравнению с тем, что ждет вас.</w:t>
      </w:r>
    </w:p>
    <w:p w14:paraId="276943B3"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w:t>
      </w:r>
      <w:r w:rsidRPr="00BC300E">
        <w:rPr>
          <w:rFonts w:ascii="Verdana" w:hAnsi="Verdana"/>
          <w:color w:val="000000"/>
          <w:sz w:val="20"/>
        </w:rPr>
        <w:t> </w:t>
      </w:r>
      <w:r w:rsidRPr="00BC300E">
        <w:rPr>
          <w:rFonts w:ascii="Verdana" w:hAnsi="Verdana"/>
          <w:color w:val="000000"/>
          <w:sz w:val="20"/>
          <w:lang w:val="ru-RU"/>
        </w:rPr>
        <w:t>Но что вы смогли бы сделать?</w:t>
      </w:r>
    </w:p>
    <w:p w14:paraId="0C56F9E8"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w:t>
      </w:r>
      <w:r w:rsidRPr="00BC300E">
        <w:rPr>
          <w:rFonts w:ascii="Verdana" w:hAnsi="Verdana"/>
          <w:color w:val="000000"/>
          <w:sz w:val="20"/>
        </w:rPr>
        <w:t> </w:t>
      </w:r>
      <w:r w:rsidRPr="00BC300E">
        <w:rPr>
          <w:rFonts w:ascii="Verdana" w:hAnsi="Verdana"/>
          <w:color w:val="000000"/>
          <w:sz w:val="20"/>
          <w:lang w:val="ru-RU"/>
        </w:rPr>
        <w:t>Мы нашли бы какой-нибудь способ до вас добраться. Помимо всего прочего, война не будет длиться вечно. Вы</w:t>
      </w:r>
      <w:r w:rsidRPr="00BC300E">
        <w:rPr>
          <w:rFonts w:ascii="Verdana" w:hAnsi="Verdana"/>
          <w:color w:val="000000"/>
          <w:sz w:val="20"/>
        </w:rPr>
        <w:t> </w:t>
      </w:r>
      <w:r w:rsidRPr="00BC300E">
        <w:rPr>
          <w:rFonts w:ascii="Verdana" w:hAnsi="Verdana"/>
          <w:color w:val="000000"/>
          <w:sz w:val="20"/>
          <w:lang w:val="ru-RU"/>
        </w:rPr>
        <w:t xml:space="preserve">— официант, и вам нужна свобода рук. Обещаю, </w:t>
      </w:r>
      <w:r w:rsidRPr="00BC300E">
        <w:rPr>
          <w:rFonts w:ascii="Verdana" w:hAnsi="Verdana"/>
          <w:color w:val="000000"/>
          <w:sz w:val="20"/>
          <w:lang w:val="ru-RU"/>
        </w:rPr>
        <w:lastRenderedPageBreak/>
        <w:t>что если у меня возникнут неприятности, то вас до конца дней не впустят ни в одну из союзнических стран. Почему-то мне кажется, что это серьезно отразится на вашем образе жизни.</w:t>
      </w:r>
    </w:p>
    <w:p w14:paraId="7FBDDE84"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Бернард ничего не ответил, вперив мрачный взгляд в мраморную столешницу. Эшенден решил, что настал момент расплатиться за выпивку и уходить.</w:t>
      </w:r>
    </w:p>
    <w:p w14:paraId="320E78B9"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w:t>
      </w:r>
      <w:r w:rsidRPr="00BC300E">
        <w:rPr>
          <w:rFonts w:ascii="Verdana" w:hAnsi="Verdana"/>
          <w:color w:val="000000"/>
          <w:sz w:val="20"/>
        </w:rPr>
        <w:t> </w:t>
      </w:r>
      <w:r w:rsidRPr="00BC300E">
        <w:rPr>
          <w:rFonts w:ascii="Verdana" w:hAnsi="Verdana"/>
          <w:color w:val="000000"/>
          <w:sz w:val="20"/>
          <w:lang w:val="ru-RU"/>
        </w:rPr>
        <w:t>Подумайте, Бернард,</w:t>
      </w:r>
      <w:r w:rsidRPr="00BC300E">
        <w:rPr>
          <w:rFonts w:ascii="Verdana" w:hAnsi="Verdana"/>
          <w:color w:val="000000"/>
          <w:sz w:val="20"/>
        </w:rPr>
        <w:t> </w:t>
      </w:r>
      <w:r w:rsidRPr="00BC300E">
        <w:rPr>
          <w:rFonts w:ascii="Verdana" w:hAnsi="Verdana"/>
          <w:color w:val="000000"/>
          <w:sz w:val="20"/>
          <w:lang w:val="ru-RU"/>
        </w:rPr>
        <w:t>— сказал он.</w:t>
      </w:r>
      <w:r w:rsidRPr="00BC300E">
        <w:rPr>
          <w:rFonts w:ascii="Verdana" w:hAnsi="Verdana"/>
          <w:color w:val="000000"/>
          <w:sz w:val="20"/>
        </w:rPr>
        <w:t> </w:t>
      </w:r>
      <w:r w:rsidRPr="00BC300E">
        <w:rPr>
          <w:rFonts w:ascii="Verdana" w:hAnsi="Verdana"/>
          <w:color w:val="000000"/>
          <w:sz w:val="20"/>
          <w:lang w:val="ru-RU"/>
        </w:rPr>
        <w:t>— Если вы захотите вернуться к своей работе, у вас есть мои инструкции, и ваше обычное вознаграждение будет поступать по привычным каналам.</w:t>
      </w:r>
    </w:p>
    <w:p w14:paraId="703A13F7"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Шпион в ответ пожал плечами. Эшенден, хотя и не знал конечного результата беседы, тем не менее чувствовал, что должен покинуть кафе с достоинством. Он так и поступил.</w:t>
      </w:r>
    </w:p>
    <w:p w14:paraId="7F1CE4DC"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И вот теперь, осторожно опуская ногу в горячую воду, не зная, сможет ли выдержать тело этот кипяток, задавал себе вопрос, как в конечном итоге решил поступить Бернард. Вода оказалась не столь обжигающей, и он медленно в нее погрузился. По большому счету ему казалось, что шпион решил хранить верность, а источник доноса следует искать в ином месте. Возможно, в самом отеле. Тело постепенно привыкало к горячей воде, и Эшенден, улегшись на спине, удовлетворенно вздохнул.</w:t>
      </w:r>
    </w:p>
    <w:p w14:paraId="1284CF20" w14:textId="77777777" w:rsidR="007A311E"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«Удивительно,</w:t>
      </w:r>
      <w:r w:rsidRPr="00BC300E">
        <w:rPr>
          <w:rFonts w:ascii="Verdana" w:hAnsi="Verdana"/>
          <w:color w:val="000000"/>
          <w:sz w:val="20"/>
        </w:rPr>
        <w:t> </w:t>
      </w:r>
      <w:r w:rsidRPr="00BC300E">
        <w:rPr>
          <w:rFonts w:ascii="Verdana" w:hAnsi="Verdana"/>
          <w:color w:val="000000"/>
          <w:sz w:val="20"/>
          <w:lang w:val="ru-RU"/>
        </w:rPr>
        <w:t>— думал он,</w:t>
      </w:r>
      <w:r w:rsidRPr="00BC300E">
        <w:rPr>
          <w:rFonts w:ascii="Verdana" w:hAnsi="Verdana"/>
          <w:color w:val="000000"/>
          <w:sz w:val="20"/>
        </w:rPr>
        <w:t> </w:t>
      </w:r>
      <w:r w:rsidRPr="00BC300E">
        <w:rPr>
          <w:rFonts w:ascii="Verdana" w:hAnsi="Verdana"/>
          <w:color w:val="000000"/>
          <w:sz w:val="20"/>
          <w:lang w:val="ru-RU"/>
        </w:rPr>
        <w:t>— но иногда бывают моменты, когда процесс превращения примитивной, первобытной слизи в человека и, таким образом, в меня самого представляется почти что приемлемым».</w:t>
      </w:r>
    </w:p>
    <w:p w14:paraId="103494D8" w14:textId="0C0AB434" w:rsidR="00BE6E4B" w:rsidRPr="00BC300E" w:rsidRDefault="007A311E" w:rsidP="00BC300E">
      <w:pPr>
        <w:suppressAutoHyphens/>
        <w:spacing w:after="0" w:line="240" w:lineRule="auto"/>
        <w:ind w:firstLine="283"/>
        <w:jc w:val="both"/>
        <w:rPr>
          <w:rFonts w:ascii="Verdana" w:hAnsi="Verdana"/>
          <w:color w:val="000000"/>
          <w:sz w:val="20"/>
          <w:lang w:val="ru-RU"/>
        </w:rPr>
      </w:pPr>
      <w:r w:rsidRPr="00BC300E">
        <w:rPr>
          <w:rFonts w:ascii="Verdana" w:hAnsi="Verdana"/>
          <w:color w:val="000000"/>
          <w:sz w:val="20"/>
          <w:lang w:val="ru-RU"/>
        </w:rPr>
        <w:t>Эшенден не мог не думать о том, как ему повезло, что он выкрутился из переделки, в которую попал этим вечером. Если бы его арестовали, а затем и осудили, то</w:t>
      </w:r>
      <w:r w:rsidRPr="00BC300E">
        <w:rPr>
          <w:rFonts w:ascii="Verdana" w:hAnsi="Verdana"/>
          <w:color w:val="000000"/>
          <w:sz w:val="20"/>
        </w:rPr>
        <w:t> </w:t>
      </w:r>
      <w:r w:rsidRPr="00BC300E">
        <w:rPr>
          <w:rFonts w:ascii="Verdana" w:hAnsi="Verdana"/>
          <w:color w:val="000000"/>
          <w:sz w:val="20"/>
          <w:lang w:val="ru-RU"/>
        </w:rPr>
        <w:t>Р., пожав плечами, назвал бы его «треклятым тупицей» и незамедлительно приступил бы к поискам нового человека. Эшенден успел достаточно хорошо узнать шефа и ни на йоту не сомневался</w:t>
      </w:r>
      <w:r w:rsidRPr="00BC300E">
        <w:rPr>
          <w:rFonts w:ascii="Verdana" w:hAnsi="Verdana"/>
          <w:color w:val="000000"/>
          <w:sz w:val="20"/>
        </w:rPr>
        <w:t> </w:t>
      </w:r>
      <w:r w:rsidRPr="00BC300E">
        <w:rPr>
          <w:rFonts w:ascii="Verdana" w:hAnsi="Verdana"/>
          <w:color w:val="000000"/>
          <w:sz w:val="20"/>
          <w:lang w:val="ru-RU"/>
        </w:rPr>
        <w:t>— слова о том, что попавшему в беду агенту ждать помощи со стороны не следует, были сущей правдой.</w:t>
      </w:r>
    </w:p>
    <w:sectPr w:rsidR="00BE6E4B" w:rsidRPr="00BC300E" w:rsidSect="00BC300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7A4A8" w14:textId="77777777" w:rsidR="00496741" w:rsidRDefault="00496741" w:rsidP="007A311E">
      <w:pPr>
        <w:spacing w:after="0" w:line="240" w:lineRule="auto"/>
      </w:pPr>
      <w:r>
        <w:separator/>
      </w:r>
    </w:p>
  </w:endnote>
  <w:endnote w:type="continuationSeparator" w:id="0">
    <w:p w14:paraId="2FD64153" w14:textId="77777777" w:rsidR="00496741" w:rsidRDefault="00496741" w:rsidP="007A31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71934" w14:textId="77777777" w:rsidR="00BC300E" w:rsidRDefault="00BC300E" w:rsidP="0054276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E1DFFEC" w14:textId="77777777" w:rsidR="00BC300E" w:rsidRDefault="00BC300E" w:rsidP="00BC300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04215" w14:textId="57C65269" w:rsidR="00BC300E" w:rsidRPr="00BC300E" w:rsidRDefault="00BC300E" w:rsidP="00BC300E">
    <w:pPr>
      <w:pStyle w:val="Footer"/>
      <w:ind w:right="360"/>
      <w:rPr>
        <w:rFonts w:ascii="Arial" w:hAnsi="Arial" w:cs="Arial"/>
        <w:color w:val="999999"/>
        <w:sz w:val="20"/>
        <w:lang w:val="ru-RU"/>
      </w:rPr>
    </w:pPr>
    <w:r w:rsidRPr="00BC300E">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A94BC" w14:textId="77777777" w:rsidR="00BC300E" w:rsidRDefault="00BC30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CF2B98" w14:textId="77777777" w:rsidR="00496741" w:rsidRDefault="00496741" w:rsidP="007A311E">
      <w:pPr>
        <w:spacing w:after="0" w:line="240" w:lineRule="auto"/>
      </w:pPr>
      <w:r>
        <w:separator/>
      </w:r>
    </w:p>
  </w:footnote>
  <w:footnote w:type="continuationSeparator" w:id="0">
    <w:p w14:paraId="5F028F7F" w14:textId="77777777" w:rsidR="00496741" w:rsidRDefault="00496741" w:rsidP="007A311E">
      <w:pPr>
        <w:spacing w:after="0" w:line="240" w:lineRule="auto"/>
      </w:pPr>
      <w:r>
        <w:continuationSeparator/>
      </w:r>
    </w:p>
  </w:footnote>
  <w:footnote w:id="1">
    <w:p w14:paraId="11AFDD80" w14:textId="77777777" w:rsidR="007A311E" w:rsidRDefault="007A311E" w:rsidP="00BC300E">
      <w:pPr>
        <w:pStyle w:val="FootNote"/>
        <w:spacing w:after="60"/>
        <w:ind w:firstLine="0"/>
      </w:pPr>
      <w:r w:rsidRPr="00BC300E">
        <w:rPr>
          <w:vertAlign w:val="superscript"/>
        </w:rPr>
        <w:footnoteRef/>
      </w:r>
      <w:r>
        <w:t xml:space="preserve"> </w:t>
      </w:r>
      <w:r w:rsidRPr="00BC300E">
        <w:rPr>
          <w:rFonts w:ascii="Calibri" w:hAnsi="Calibri" w:cs="Calibri"/>
        </w:rPr>
        <w:t xml:space="preserve">Мы прибываем </w:t>
      </w:r>
      <w:r w:rsidRPr="00BC300E">
        <w:rPr>
          <w:rFonts w:ascii="Calibri" w:hAnsi="Calibri" w:cs="Calibri"/>
          <w:i/>
          <w:iCs/>
        </w:rPr>
        <w:t>(фр.).</w:t>
      </w:r>
      <w:r w:rsidRPr="00BC300E">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73584" w14:textId="77777777" w:rsidR="00BC300E" w:rsidRDefault="00BC30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B42AC" w14:textId="51586B44" w:rsidR="00BC300E" w:rsidRPr="00BC300E" w:rsidRDefault="00BC300E" w:rsidP="00BC300E">
    <w:pPr>
      <w:pStyle w:val="Header"/>
      <w:rPr>
        <w:rFonts w:ascii="Arial" w:hAnsi="Arial" w:cs="Arial"/>
        <w:color w:val="999999"/>
        <w:sz w:val="20"/>
        <w:lang w:val="ru-RU"/>
      </w:rPr>
    </w:pPr>
    <w:r w:rsidRPr="00BC300E">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7A8C1" w14:textId="77777777" w:rsidR="00BC300E" w:rsidRDefault="00BC30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A0C74"/>
    <w:rsid w:val="0029639D"/>
    <w:rsid w:val="00326F90"/>
    <w:rsid w:val="003417FC"/>
    <w:rsid w:val="00496741"/>
    <w:rsid w:val="007A311E"/>
    <w:rsid w:val="00985A09"/>
    <w:rsid w:val="00AA1D8D"/>
    <w:rsid w:val="00B47730"/>
    <w:rsid w:val="00BC300E"/>
    <w:rsid w:val="00BE6E4B"/>
    <w:rsid w:val="00CB0664"/>
    <w:rsid w:val="00F575D7"/>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0F862A"/>
  <w14:defaultImageDpi w14:val="300"/>
  <w15:docId w15:val="{6013BAEC-ED50-42BE-B705-6C411EA33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7A311E"/>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BC30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4451</Words>
  <Characters>25288</Characters>
  <Application>Microsoft Office Word</Application>
  <DocSecurity>0</DocSecurity>
  <Lines>443</Lines>
  <Paragraphs>114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29625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Домашний визит</dc:title>
  <dc:subject/>
  <dc:creator>Уильям Сомерсет Моэм</dc:creator>
  <cp:keywords/>
  <dc:description/>
  <cp:lastModifiedBy>Andrey Piskunov</cp:lastModifiedBy>
  <cp:revision>8</cp:revision>
  <dcterms:created xsi:type="dcterms:W3CDTF">2013-12-23T23:15:00Z</dcterms:created>
  <dcterms:modified xsi:type="dcterms:W3CDTF">2025-05-16T21:15:00Z</dcterms:modified>
  <cp:category/>
</cp:coreProperties>
</file>