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5D050" w14:textId="4477EF34" w:rsidR="00BD2B3D" w:rsidRPr="00291919" w:rsidRDefault="00BD2B3D" w:rsidP="00291919">
      <w:pPr>
        <w:pStyle w:val="Heading2"/>
        <w:keepNext w:val="0"/>
        <w:keepLines w:val="0"/>
        <w:suppressAutoHyphens/>
        <w:spacing w:before="0" w:line="240" w:lineRule="auto"/>
        <w:jc w:val="both"/>
        <w:rPr>
          <w:rFonts w:ascii="Verdana" w:hAnsi="Verdana"/>
          <w:color w:val="000000"/>
          <w:sz w:val="32"/>
          <w:lang w:val="ru-RU"/>
        </w:rPr>
      </w:pPr>
      <w:r w:rsidRPr="00291919">
        <w:rPr>
          <w:rFonts w:ascii="Verdana" w:hAnsi="Verdana"/>
          <w:color w:val="000000"/>
          <w:sz w:val="32"/>
          <w:lang w:val="ru-RU"/>
        </w:rPr>
        <w:t>Мисс Кинг</w:t>
      </w:r>
    </w:p>
    <w:p w14:paraId="48206ED0" w14:textId="21500717" w:rsidR="0031151B" w:rsidRPr="00291919" w:rsidRDefault="0031151B" w:rsidP="00291919">
      <w:pPr>
        <w:suppressAutoHyphens/>
        <w:spacing w:after="0" w:line="240" w:lineRule="auto"/>
        <w:jc w:val="both"/>
        <w:rPr>
          <w:rFonts w:ascii="Verdana" w:hAnsi="Verdana"/>
          <w:color w:val="000000"/>
          <w:sz w:val="24"/>
          <w:lang w:val="ru-RU"/>
        </w:rPr>
      </w:pPr>
      <w:r w:rsidRPr="00291919">
        <w:rPr>
          <w:rFonts w:ascii="Verdana" w:hAnsi="Verdana"/>
          <w:color w:val="000000"/>
          <w:sz w:val="24"/>
          <w:lang w:val="ru-RU"/>
        </w:rPr>
        <w:t>Уильям Сомерсет Моэм</w:t>
      </w:r>
    </w:p>
    <w:p w14:paraId="483572E4" w14:textId="15F2F4F4" w:rsidR="00BD2B3D" w:rsidRPr="00291919" w:rsidRDefault="0031151B" w:rsidP="00291919">
      <w:pPr>
        <w:pStyle w:val="Heading2"/>
        <w:keepNext w:val="0"/>
        <w:keepLines w:val="0"/>
        <w:suppressAutoHyphens/>
        <w:spacing w:before="0" w:line="240" w:lineRule="auto"/>
        <w:jc w:val="both"/>
        <w:rPr>
          <w:rFonts w:ascii="Verdana" w:hAnsi="Verdana"/>
          <w:b w:val="0"/>
          <w:color w:val="000000"/>
          <w:sz w:val="20"/>
          <w:lang w:val="ru-RU"/>
        </w:rPr>
      </w:pPr>
      <w:r w:rsidRPr="00291919">
        <w:rPr>
          <w:rFonts w:ascii="Verdana" w:hAnsi="Verdana"/>
          <w:b w:val="0"/>
          <w:color w:val="000000"/>
          <w:sz w:val="20"/>
          <w:lang w:val="ru-RU"/>
        </w:rPr>
        <w:t>П</w:t>
      </w:r>
      <w:r w:rsidR="00BD2B3D" w:rsidRPr="00291919">
        <w:rPr>
          <w:rFonts w:ascii="Verdana" w:hAnsi="Verdana"/>
          <w:b w:val="0"/>
          <w:color w:val="000000"/>
          <w:sz w:val="20"/>
          <w:lang w:val="ru-RU"/>
        </w:rPr>
        <w:t>ер</w:t>
      </w:r>
      <w:r w:rsidRPr="00291919">
        <w:rPr>
          <w:rFonts w:ascii="Verdana" w:hAnsi="Verdana"/>
          <w:b w:val="0"/>
          <w:color w:val="000000"/>
          <w:sz w:val="20"/>
          <w:lang w:val="ru-RU"/>
        </w:rPr>
        <w:t>евод</w:t>
      </w:r>
      <w:r w:rsidR="00DC4483" w:rsidRPr="00291919">
        <w:rPr>
          <w:rFonts w:ascii="Verdana" w:hAnsi="Verdana"/>
          <w:b w:val="0"/>
          <w:color w:val="000000"/>
          <w:sz w:val="20"/>
          <w:lang w:val="ru-RU"/>
        </w:rPr>
        <w:t>:</w:t>
      </w:r>
      <w:r w:rsidR="00BD2B3D" w:rsidRPr="00291919">
        <w:rPr>
          <w:rFonts w:ascii="Verdana" w:hAnsi="Verdana"/>
          <w:b w:val="0"/>
          <w:color w:val="000000"/>
          <w:sz w:val="20"/>
          <w:lang w:val="ru-RU"/>
        </w:rPr>
        <w:t xml:space="preserve"> Г.</w:t>
      </w:r>
      <w:r w:rsidR="00BD2B3D" w:rsidRPr="00291919">
        <w:rPr>
          <w:rFonts w:ascii="Verdana" w:hAnsi="Verdana"/>
          <w:b w:val="0"/>
          <w:color w:val="000000"/>
          <w:sz w:val="20"/>
        </w:rPr>
        <w:t> </w:t>
      </w:r>
      <w:r w:rsidR="00BD2B3D" w:rsidRPr="00291919">
        <w:rPr>
          <w:rFonts w:ascii="Verdana" w:hAnsi="Verdana"/>
          <w:b w:val="0"/>
          <w:color w:val="000000"/>
          <w:sz w:val="20"/>
          <w:lang w:val="ru-RU"/>
        </w:rPr>
        <w:t>Косов</w:t>
      </w:r>
    </w:p>
    <w:p w14:paraId="458568E6"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p>
    <w:p w14:paraId="2A1611C1"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Эшенден нежился в ванне, не без удовольствия думая о том, что ему, по всей видимости, удастся мирно закончить свою пьесу. Полицейские остались ни с чем, и, хотя за ним может начаться слежка, власти вряд ли сделают следующий шаг до того, как он хотя бы вчерне закончит третий акт. Но положение требовало особой осторожности, особенно в свете того, что всего две недели тому назад его коллега в Лозанне получил тюремный срок. Но и для излишней нервозности причин не было. Его предшественник в Женеве, видя, что за ним денно и нощно следят, и имея несколько преувеличенное представление о ценности своей личности, испытывал такое нервное напряжение, что его пришлось отозвать. Дважды в неделю Эшенден должен был отправляться на рынок, чтобы получить инструкции, которые доставляла пожилая крестьянка из Французской Савойи, торгующая маслом и яйцами. Она приходила вместе с другими торговками, и на границе их досматривали более чем поверхностно. Женщины пересекли рубеж на рассвете, и пограничники старались побыстрее разделаться с этой горластой, болтливой компанией, чтобы вернуться к своим каминам и сигарам. Пожилая дама, с ее дородностью, круглой, вечно красной физиономией и улыбчивым, добрым ртом, выглядела настолько невинно, что надо было быть чрезвычайно проницательным детективом, чтобы догадаться запустить руку между ее объемистых грудей и извлечь на свет клочок бумаги, который мог отправить на скамью подсудимых как старую, честную даму (которая, рискуя таким образом, спасала от окопов своего сына), так и почти достигшего среднего возраста английского писателя. Эшенден появлялся на рынке около девяти часов, когда большинство домашних хозяек Женевы уже успевали загрузиться провиантом. Он останавливался перед корзиной, рядом с которой в дождь и ветер, в жару и снег восседало это несгибаемое создание, и покупал полфунта сливочного масла. Женщина совала ему в руку записку вместе со сдачей с десятифранковой банкноты, и он тут же удалялся. Самую большую опасность для него представляли те минуты, когда он возвращался с заданием в кармане. Теперь, после неприятного визита полиции, он решил максимально сократить то время, когда на нем можно обнаружить записку.</w:t>
      </w:r>
    </w:p>
    <w:p w14:paraId="2BB3D68E"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Эшенден вздохнул, поскольку вода уже была не такой горячей. Он не мог дотянуться до крана рукой, и с помощью пальцев ног тот тоже не открывался (как следовало открываться хорошо отлаженной конструкции). Если же, чтобы добавить горячей воды, придется подняться, то он с таким же успехом мог вообще вылезти из ванны. С другой стороны, ему не удавалось вытащить ногой затычку, дабы слить воду и, таким образом, вынудить себя прекратить приятное времяпрепровождение. Для того чтобы проявить себя настоящим мужчиной и просто вылезти из ванны, ему не хватало силы воли. Многие говорили, что он обладает сильным характером, и Эшенден подумал, насколько часто люди делают поспешные выводы, не располагая для этого достаточным набором фактов. Им, например, никогда не доводилось видеть его в горячей и постепенно остывающей ванне. Тем временем мысли Эшендена снова вернулись к пьесе. Когда он, совершенно забыв, что вода в ванне стала едва теплой, изобретал забавные сцены и придумывал остроумные диалоги, которые, как ему было известно по собственному опыту, будут совсем по-иному выглядеть таковыми на бумаге или звучать с театральных подмостков, кто-то постучал в дверь. Поскольку ему никого не хотелось видеть, у него хватило силы не произносить: «входите». Но стук повторился.</w:t>
      </w:r>
    </w:p>
    <w:p w14:paraId="2D3ADD54"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Кто там?</w:t>
      </w:r>
      <w:r w:rsidRPr="00291919">
        <w:rPr>
          <w:rFonts w:ascii="Verdana" w:hAnsi="Verdana"/>
          <w:color w:val="000000"/>
          <w:sz w:val="20"/>
        </w:rPr>
        <w:t> </w:t>
      </w:r>
      <w:r w:rsidRPr="00291919">
        <w:rPr>
          <w:rFonts w:ascii="Verdana" w:hAnsi="Verdana"/>
          <w:color w:val="000000"/>
          <w:sz w:val="20"/>
          <w:lang w:val="ru-RU"/>
        </w:rPr>
        <w:t>— раздраженно крикнул он.</w:t>
      </w:r>
    </w:p>
    <w:p w14:paraId="4649ADE4"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Письмо.</w:t>
      </w:r>
    </w:p>
    <w:p w14:paraId="13A0DD85"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Входите и подождите немного.</w:t>
      </w:r>
    </w:p>
    <w:p w14:paraId="1D5EFB0E"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 xml:space="preserve">Услышав, как открылась дверь спальни, он вылез из воды, обернул вокруг бедер полотенце и вышел из ванной комнаты. В спальне его ждал коридорный с запиской. От него требовался устный ответ. Остановившаяся в отеле дама приглашала его на игру в бридж после ужина. Под посланием по континентальному обычаю стояла подпись: «Барон де Хиггинс». Эшенден, мечтавший об приятном ужине в шлепанцах и халате, о хорошей книге в свете торшера, был готов ответить отказом, но затем до </w:t>
      </w:r>
      <w:r w:rsidRPr="00291919">
        <w:rPr>
          <w:rFonts w:ascii="Verdana" w:hAnsi="Verdana"/>
          <w:color w:val="000000"/>
          <w:sz w:val="20"/>
          <w:lang w:val="ru-RU"/>
        </w:rPr>
        <w:lastRenderedPageBreak/>
        <w:t>него дошло, что в данных обстоятельствах появление в столовой этим вечером стало бы с его стороны более уместным поступком. Нелепо было бы предполагать, что весть о том, что его навещала полиция, не распространилась среди обитателей гостиницы. В связи с этим следовало продемонстрировать всем гостям, что это не выбило его из колеи. В его мозгу промелькнула мысль, что на него донес кто-то из постояльцев гостиницы, и в этой связи имя бойкой баронессы не могло не всплыть в его памяти. Если его выдала она, то в его игре с ней в бридж можно будет усмотреть изрядную толику юмора. Эшенден попросил посыльного передать баронессе, что будет рад принять участие в игре, и неторопливо приступил к облачению в вечерний костюм.</w:t>
      </w:r>
    </w:p>
    <w:p w14:paraId="5FD2035A"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Баронесса фон Хиггинс была австриячкой, которая, обосновавшись в Женеве в первую военную зиму, решила, что для нее будет более удобным перекроить свое имя на французский манер. Английским и французским языками она владела безукоризненно. Ее фамилия, звучавшая столь не по-тевтонски, была ею унаследована от йоркширского деда-грума, которого в начале девятнадцатого столетия привез с собой в Австрию князь Бланкенштайн. Дедушка сделал весьма приятную романтическую карьеру. На привлекательного юношу обратила внимание одна из эрцгерцогинь, и тот, прекрасно воспользовавшись представившейся возможностью, закончил жизнь бароном и полномочным министром при итальянском дворе. Его единственным потомком осталась баронесса. После неудачного замужества (подробностями которого она охотно делилась с окружающими) дама вернула себе девичье имя. Баронесса частенько упоминала о том, что ее дед служил послом, но никогда не говорила, что он когда-то был грумом, и Эшенден узнал эту пикантную деталь через Вену, поскольку по мере укрепления их дружбы счел необходимым выяснить кое-какие детали ее прошлого. Помимо всего прочего он узнал, что ее личные доходы не могут обеспечить того довольно расточительного образа жизни, которого баронесса придерживалась в Женеве. Поскольку перед ней открывались такие широкие возможности для шпионажа, можно было, не боясь ошибки, предположить, что одна из секретных служб прибегла к ее услугам. Эшенден считал само собой разумеющимся, что баронесса занимается примерно тем же делом, что и он. Это обстоятельство не могло не усиливать ту сердечность, с которой он к ней относился.</w:t>
      </w:r>
    </w:p>
    <w:p w14:paraId="16D7878A"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Когда Эшенден вошел в столовую, та была почти заполнена. Он занял место за своим столиком и, ощущая после всего того, что пришлось пережить, некоторую развязность, заказал для себя бутылку шампанского. Баронесса одарила его сверкающей улыбкой. Даме было уже за сорок, однако она оставалась изумительно красивой. Красота эта была ослепительной, хотя, возможно, чуть-чуть жестковатой. Баронесса была крашеной блондинкой. Ее золотистые волосы имели металлический блеск. Они были красивы, но отнюдь не соблазнительны. Эшенден с самого начала решил, что это вовсе не те волосы, которые вы хотели бы обнаружить в своем супе. У нее были прекрасные черты лица, голубые глаза, прямой нос и бело-розовая кожа, которая, на взгляд Эшендена, слишком туго обтягивала кости. Декольте дамы было весьма щедрым, а ее белый и довольно обширный бюст имел все качества мрамора. В ее облике не имелось ничего, что говорило бы о наличии той податливой нежности, которую некоторые чувствительные мужчины находят столь соблазнительной. Одевалась дама прекрасно, но ювелирных изделий почти не носила, и Эшенден, кое-что знавший о подобных вещах, пришел к заключению, что верховные власти, открыв для нее карт-бланш у портных, решили, что будет нескромно или не посчитали необходимым снабдить ее кольцами и жемчугом. Тем не менее баронесса была настолько яркой женщиной, что даже и без рассказа</w:t>
      </w:r>
      <w:r w:rsidRPr="00291919">
        <w:rPr>
          <w:rFonts w:ascii="Verdana" w:hAnsi="Verdana"/>
          <w:color w:val="000000"/>
          <w:sz w:val="20"/>
        </w:rPr>
        <w:t> </w:t>
      </w:r>
      <w:r w:rsidRPr="00291919">
        <w:rPr>
          <w:rFonts w:ascii="Verdana" w:hAnsi="Verdana"/>
          <w:color w:val="000000"/>
          <w:sz w:val="20"/>
          <w:lang w:val="ru-RU"/>
        </w:rPr>
        <w:t>Р. о похождениях министра Эшенден решил, что одного ее вида достаточно, чтобы пробудить у любого мужчины, на котором она попытается использовать свои чары, чувство благоразумия.</w:t>
      </w:r>
    </w:p>
    <w:p w14:paraId="65776590"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Пока подавали ужин, Эшенден успел изучить взглядом сотрапезников. С первого взгляда казалось, что большинство собравшихся в столовой людей</w:t>
      </w:r>
      <w:r w:rsidRPr="00291919">
        <w:rPr>
          <w:rFonts w:ascii="Verdana" w:hAnsi="Verdana"/>
          <w:color w:val="000000"/>
          <w:sz w:val="20"/>
        </w:rPr>
        <w:t> </w:t>
      </w:r>
      <w:r w:rsidRPr="00291919">
        <w:rPr>
          <w:rFonts w:ascii="Verdana" w:hAnsi="Verdana"/>
          <w:color w:val="000000"/>
          <w:sz w:val="20"/>
          <w:lang w:val="ru-RU"/>
        </w:rPr>
        <w:t xml:space="preserve">— старинные друзья. Женева в то время являла собой гнездо интриг, центром которых был отель, где остановился Эшенден. Здесь под одной крышей обитали французы, итальянцы и русские, турки, румыны, греки и египтяне. Часть из них просто бежали из родных стран, а некоторые, вне сомнения, представляли интересы своих правительств. </w:t>
      </w:r>
      <w:r w:rsidRPr="00291919">
        <w:rPr>
          <w:rFonts w:ascii="Verdana" w:hAnsi="Verdana"/>
          <w:color w:val="000000"/>
          <w:sz w:val="20"/>
          <w:lang w:val="ru-RU"/>
        </w:rPr>
        <w:lastRenderedPageBreak/>
        <w:t>Среди них находился и один из агентов Эшендена, по национальности болгарин, с которым он в целях пущей безопасности, находясь в Женеве, никогда не общался. Этим вечером болгарин ужинал с двумя соотечественниками, и через пару дней</w:t>
      </w:r>
      <w:r w:rsidRPr="00291919">
        <w:rPr>
          <w:rFonts w:ascii="Verdana" w:hAnsi="Verdana"/>
          <w:color w:val="000000"/>
          <w:sz w:val="20"/>
        </w:rPr>
        <w:t> </w:t>
      </w:r>
      <w:r w:rsidRPr="00291919">
        <w:rPr>
          <w:rFonts w:ascii="Verdana" w:hAnsi="Verdana"/>
          <w:color w:val="000000"/>
          <w:sz w:val="20"/>
          <w:lang w:val="ru-RU"/>
        </w:rPr>
        <w:t>— если, конечно, его за это время не убьют</w:t>
      </w:r>
      <w:r w:rsidRPr="00291919">
        <w:rPr>
          <w:rFonts w:ascii="Verdana" w:hAnsi="Verdana"/>
          <w:color w:val="000000"/>
          <w:sz w:val="20"/>
        </w:rPr>
        <w:t> </w:t>
      </w:r>
      <w:r w:rsidRPr="00291919">
        <w:rPr>
          <w:rFonts w:ascii="Verdana" w:hAnsi="Verdana"/>
          <w:color w:val="000000"/>
          <w:sz w:val="20"/>
          <w:lang w:val="ru-RU"/>
        </w:rPr>
        <w:t>— можно было ожидать любопытного сообщения. Среди ужинающих находилась маленькая немецкая проститутка, с голубыми глазами и кукольным личиком, которая частенько ездила по дороге вдоль озера в Берн и, занимаясь своим основным делом, собирала крохи информации, служившей, вне сомнения, пищей для размышления в Берлине. Она принадлежала к совсем иному классу, нежели баронесса, и охотилась на более мелкую дичь. Узрев среди гостей графа Хольцминдена, Эшенден удивился. Интересно, подумал он, с какой стати оказался здесь этот тип и что он здесь делает? Хольцминден был германским резидентом в Веве и в Женеве появлялся лишь изредка. Как-то раз Эшенден увидел его в старом городе, с его пустынными улицами и молчаливыми домами. Граф, стоя на углу, беседовал с человеком, в котором сразу угадывался шпион, и Эшенден много бы дал, чтобы услышать то, что они говорят друг другу. Самым забавным в этой ситуации было то, что перед войной Эшенден встречался с графом в Лондоне, и они довольно хорошо знали друг друга. Хольцминден принадлежал к знатной семье, состоящей, естественно, в родстве с самими Гогенцоллернами. Графу нравилась Англия. Он прекрасно танцевал, был отличным наездником и метким стрелком. Люди говорили о нем, что он</w:t>
      </w:r>
      <w:r w:rsidRPr="00291919">
        <w:rPr>
          <w:rFonts w:ascii="Verdana" w:hAnsi="Verdana"/>
          <w:color w:val="000000"/>
          <w:sz w:val="20"/>
        </w:rPr>
        <w:t> </w:t>
      </w:r>
      <w:r w:rsidRPr="00291919">
        <w:rPr>
          <w:rFonts w:ascii="Verdana" w:hAnsi="Verdana"/>
          <w:color w:val="000000"/>
          <w:sz w:val="20"/>
          <w:lang w:val="ru-RU"/>
        </w:rPr>
        <w:t>— больше англичанин, чем сами англичане. Граф был строен, высок ростом и коротко пострижен на прусский манер. Его корпус имел специфический наклон, присущий тем, кто провел большую часть жизни при дворе и всегда был готов отвесить поклон монаршей особе, присутствия которой не видел, а скорее чувствовал. У графа были чарующие манеры, и он очень увлекался изящными искусствами. И вот теперь Эшенден и граф Хольцминден всем своим видом старались показать, что раньше никогда не встречались. Они, естественно, прекрасно знали, чем каждый из них занимается, и у Эшендена даже возникла идея пошутить с ним на эту тему</w:t>
      </w:r>
      <w:r w:rsidRPr="00291919">
        <w:rPr>
          <w:rFonts w:ascii="Verdana" w:hAnsi="Verdana"/>
          <w:color w:val="000000"/>
          <w:sz w:val="20"/>
        </w:rPr>
        <w:t> </w:t>
      </w:r>
      <w:r w:rsidRPr="00291919">
        <w:rPr>
          <w:rFonts w:ascii="Verdana" w:hAnsi="Verdana"/>
          <w:color w:val="000000"/>
          <w:sz w:val="20"/>
          <w:lang w:val="ru-RU"/>
        </w:rPr>
        <w:t>— разве не абсурд вести себя так, словно не знаешь человека со времен Адама, после того как много лет приглашал его на ужин и играл в карты? Но, раскинув мозгами, он от этой идеи отказался, опасаясь, что немец усмотрит в его поведении очередное доказательство британского легкомыслия, категорически недопустимого в то время, когда идет война. Итак, Эшенден очень удивился. Хольцминден никогда ранее не переступал через порог гостиницы, и весьма сомнительно, что он появился здесь сейчас, не имея на то весьма серьезных причин.</w:t>
      </w:r>
    </w:p>
    <w:p w14:paraId="30803A80"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 xml:space="preserve">Эшендена интересовало, не вызвано ли данное событие необычным присутствием в обеденном зале принца Али? Подобную ситуацию, какой бы случайной она ни казалось, считать простым совпадением было бы просто неразумно. Принц Али был египтянином и близким родственником Хедива. Ему пришлось бежать из страны после того, как Хедив был низложен. Али был злейшим врагом Англии и активно провоцировал смуту в Египте. Три недели тому назад смещенный Хедив тайно останавливался в отеле на три дня, которые пара почти полностью провела в совещаниях в апартаментах Али. Принц был маленьким, тучным человеком, с большущими черными усами. Он жил вместе с парой своих дочерей и неким пашой по имени Мустафа. Мустафа выступал в роли его секретаря и делопроизводителя. И сейчас все четверка сидела за одним столом. Несмотря огромное количество выпитого шампанского, они восседали в полном молчании. Обе принцессы были вполне эмансипированными молодыми женщинами, танцевавшими ночи напролет в ресторанах с голубой кровью Женевы. Принцессы были невелики ростом и дородны. У них были крупные, землистого цвета лица, украшенные прекрасными черными глазами. Их одеяние отличалось крикливой роскошью, говорившей больше о Рыбном рынке Каира, чем о Рю-де-ла-Пэ Женевы. Его Высочество обычно принимал пищу наверху, но принцессы ужинали каждый вечер в общем зале. Девиц ненавязчиво сопровождала пожилая маленькая англичанка по имени мисс Кинг. Мисс Кинг считалась их гувернанткой, но, несмотря на это, она постоянно сидела за отдельным столиком и девицы не обращали на нее никакого внимания. Однажды, проходя по коридору, Эшенден оказался невольным свидетелем того, как старшая из двух тучных принцесс на французском языке в чем-то убеждает гувернантку. Принцесса делала это настолько злобно и агрессивно, что у Эшендена захватило дух. Вначале </w:t>
      </w:r>
      <w:r w:rsidRPr="00291919">
        <w:rPr>
          <w:rFonts w:ascii="Verdana" w:hAnsi="Verdana"/>
          <w:color w:val="000000"/>
          <w:sz w:val="20"/>
          <w:lang w:val="ru-RU"/>
        </w:rPr>
        <w:lastRenderedPageBreak/>
        <w:t>она визгливо кричала, а затем неожиданно отвесила пожилой женщине пощечину. Завидев Эшендена, она обожгла его полным ярости взглядом и вбежала в свой номер, захлопнув за собой дверь. Эшенден прошагал с таким видом, словно ничего не заметил.</w:t>
      </w:r>
    </w:p>
    <w:p w14:paraId="42511DA3"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Поселившись в отеле, Эшенден попытался навязаться к мисс Кинг в знакомые, но та встретила все его заходы даже не холодно, а так, словно они принадлежали к разному вероисповеданию. Он начал с того, что при встрече с ней снял шляпу, на что дама отвечала сухим, чопорным поклоном. Затем он обратился к ней с изустным приветствием, но получал короткий ответ, из которого ясно следовало, что она не желает иметь с ним никакого дела. Но Эшенден не принадлежал к числу тех людей, которых легко обескуражить. Поэтому, призвав на помощь всю свою самоуверенность, он при первой же возможности попытался вступить с ней в беседу. Мисс Кинг выпрямилась во весь рост и ответила по-французски с сильным английским акцентом:</w:t>
      </w:r>
    </w:p>
    <w:p w14:paraId="3CEAC796"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У меня нет ни малейшего желания знакомиться с посторонними.</w:t>
      </w:r>
    </w:p>
    <w:p w14:paraId="15F7A960"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Она повернулась к нему спиной, а, встретив следующий раз, сделала вид, что его не видит.</w:t>
      </w:r>
    </w:p>
    <w:p w14:paraId="59298038"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Мисс Кинг была крошечной старой женщиной, являя собой небольшое количество костей в мешке из морщинистой кожи. Ее лицо было изборождено глубокими складками. С первого взгляда становилось ясно, что она носит парик. Накладные волосы мышиного цвета имели весьма сложную прическу, но на голове сидели иногда криво. Кроме того, дама обожала яркую раскраску</w:t>
      </w:r>
      <w:r w:rsidRPr="00291919">
        <w:rPr>
          <w:rFonts w:ascii="Verdana" w:hAnsi="Verdana"/>
          <w:color w:val="000000"/>
          <w:sz w:val="20"/>
        </w:rPr>
        <w:t> </w:t>
      </w:r>
      <w:r w:rsidRPr="00291919">
        <w:rPr>
          <w:rFonts w:ascii="Verdana" w:hAnsi="Verdana"/>
          <w:color w:val="000000"/>
          <w:sz w:val="20"/>
          <w:lang w:val="ru-RU"/>
        </w:rPr>
        <w:t>— ее видавшие виды щеки украшали алые пятна, а губы были кроваво-красными. Облачалась она в фантастически яркие, веселые наряды, выглядевшие так, словно были куплены по случаю в лавке подержанной одежды. В дневное время мисс Кинг носила огромные, исключительно девичьи шляпки. Вышагивала она в крошечных, элегантных туфельках на высоченном каблуке. Вид ее был настолько гротескным, что вызывал не насмешку, а ужас. Увидев ее на улице, люди впадали в оцепенение и, открыв рты, долго смотрели ей вслед. Эшендену сказали, что мисс Кинг не была в Англии с тех пор, когда ее наняли гувернанткой для матери принца, и мысль о том, что она в течение всех этих долгих лет не видела ничего, кроме гаремов Каира, не могла не приводить его в изумление. Определить ее возраст было невозможно. Страшно представить, сколько кратких восточных жизней промелькнуло перед ее взором и какие мрачные секреты могли храниться в ее памяти! Эшендену было интересно, откуда она родом. Находясь так долго вдали от своей страны, она не могла иметь там ни родственников, ни друзей. Эшенден знал, что она настроена крайне антианглийски, и, судя потому, насколько грубо она ему ответила, можно было предположить, что ей велели быть с ним настороже. Говорила она только по-французски. Интересно, о чем она размышляла во время обедов и ужинов, сидя в одиночестве за столом? Читает ли она когда-нибудь, спрашивал себя Эшенден. После еды она сразу поднималась наверх, и ее никогда не видели в общих гостиных. Интересно, что она думает об этих эмансипированных принцессах, носящих кричащие платья и танцующих с незнакомыми мужчинами во второразрядных кафе. Когда мисс Кинг, выйдя из обеденного зала, проходила мимо Эшендена, тому показалось, что неподвижную маску ее физиономии исказила гримаса гнева. Создавалось впечатление, что она его активно не любит. Их взгляды скрестились, и они некоторое время молча смотрели друг на друга. Эшендену казалось, что мисс Кинг хочет сделать все, чтобы ее взор нес в себе молчаливое оскорбление. На старческом, ярко разрисованном лице это могло выглядеть забавным абсурдом, если бы там не было чего-то такого, что вызывало странную жалость. Между тем баронесса де Хиггинс закончила ужин. Взяв свою шейную косынку и ридикюль, она неспешно поплыла между кланяющихся со всех сторон официантов по обширному обеденному залу. Выглядела баронесса необыкновенно величественно. Рядом со столом Эшендена она остановилась.</w:t>
      </w:r>
    </w:p>
    <w:p w14:paraId="2828D4F6"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Я так рада, что вы сможете сыграть в бридж этим вечером,</w:t>
      </w:r>
      <w:r w:rsidRPr="00291919">
        <w:rPr>
          <w:rFonts w:ascii="Verdana" w:hAnsi="Verdana"/>
          <w:color w:val="000000"/>
          <w:sz w:val="20"/>
        </w:rPr>
        <w:t> </w:t>
      </w:r>
      <w:r w:rsidRPr="00291919">
        <w:rPr>
          <w:rFonts w:ascii="Verdana" w:hAnsi="Verdana"/>
          <w:color w:val="000000"/>
          <w:sz w:val="20"/>
          <w:lang w:val="ru-RU"/>
        </w:rPr>
        <w:t>— сказала баронесса на превосходном английском, с едва заметными следами немецкого акцента.</w:t>
      </w:r>
      <w:r w:rsidRPr="00291919">
        <w:rPr>
          <w:rFonts w:ascii="Verdana" w:hAnsi="Verdana"/>
          <w:color w:val="000000"/>
          <w:sz w:val="20"/>
        </w:rPr>
        <w:t> </w:t>
      </w:r>
      <w:r w:rsidRPr="00291919">
        <w:rPr>
          <w:rFonts w:ascii="Verdana" w:hAnsi="Verdana"/>
          <w:color w:val="000000"/>
          <w:sz w:val="20"/>
          <w:lang w:val="ru-RU"/>
        </w:rPr>
        <w:t>— Не могли бы вы прийти в мою гостиную, после того как закончите ужин и выпьете кофе?</w:t>
      </w:r>
    </w:p>
    <w:p w14:paraId="417EBB6E"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Какое прекрасное платье,</w:t>
      </w:r>
      <w:r w:rsidRPr="00291919">
        <w:rPr>
          <w:rFonts w:ascii="Verdana" w:hAnsi="Verdana"/>
          <w:color w:val="000000"/>
          <w:sz w:val="20"/>
        </w:rPr>
        <w:t> </w:t>
      </w:r>
      <w:r w:rsidRPr="00291919">
        <w:rPr>
          <w:rFonts w:ascii="Verdana" w:hAnsi="Verdana"/>
          <w:color w:val="000000"/>
          <w:sz w:val="20"/>
          <w:lang w:val="ru-RU"/>
        </w:rPr>
        <w:t>— заметил Эшенден.</w:t>
      </w:r>
    </w:p>
    <w:p w14:paraId="35E9518A"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lastRenderedPageBreak/>
        <w:t>—</w:t>
      </w:r>
      <w:r w:rsidRPr="00291919">
        <w:rPr>
          <w:rFonts w:ascii="Verdana" w:hAnsi="Verdana"/>
          <w:color w:val="000000"/>
          <w:sz w:val="20"/>
        </w:rPr>
        <w:t> </w:t>
      </w:r>
      <w:r w:rsidRPr="00291919">
        <w:rPr>
          <w:rFonts w:ascii="Verdana" w:hAnsi="Verdana"/>
          <w:color w:val="000000"/>
          <w:sz w:val="20"/>
          <w:lang w:val="ru-RU"/>
        </w:rPr>
        <w:t>Просто ужасающее. Мне совсем нечего надеть. Поскольку у меня нет возможности поехать в Париж, я не представляю, что мне делать. Эти отвратительные пруссаки,</w:t>
      </w:r>
      <w:r w:rsidRPr="00291919">
        <w:rPr>
          <w:rFonts w:ascii="Verdana" w:hAnsi="Verdana"/>
          <w:color w:val="000000"/>
          <w:sz w:val="20"/>
        </w:rPr>
        <w:t> </w:t>
      </w:r>
      <w:r w:rsidRPr="00291919">
        <w:rPr>
          <w:rFonts w:ascii="Verdana" w:hAnsi="Verdana"/>
          <w:color w:val="000000"/>
          <w:sz w:val="20"/>
          <w:lang w:val="ru-RU"/>
        </w:rPr>
        <w:t>— она повысила голос, и ее «р» стало гортанным,</w:t>
      </w:r>
      <w:r w:rsidRPr="00291919">
        <w:rPr>
          <w:rFonts w:ascii="Verdana" w:hAnsi="Verdana"/>
          <w:color w:val="000000"/>
          <w:sz w:val="20"/>
        </w:rPr>
        <w:t> </w:t>
      </w:r>
      <w:r w:rsidRPr="00291919">
        <w:rPr>
          <w:rFonts w:ascii="Verdana" w:hAnsi="Verdana"/>
          <w:color w:val="000000"/>
          <w:sz w:val="20"/>
          <w:lang w:val="ru-RU"/>
        </w:rPr>
        <w:t>— почему они так стремились втянуть мою бедную страну в эту страшную войну?</w:t>
      </w:r>
    </w:p>
    <w:p w14:paraId="52E9E829"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Она улыбнулась</w:t>
      </w:r>
      <w:r w:rsidRPr="00291919">
        <w:rPr>
          <w:rFonts w:ascii="Verdana" w:hAnsi="Verdana"/>
          <w:color w:val="000000"/>
          <w:sz w:val="20"/>
        </w:rPr>
        <w:t> </w:t>
      </w:r>
      <w:r w:rsidRPr="00291919">
        <w:rPr>
          <w:rFonts w:ascii="Verdana" w:hAnsi="Verdana"/>
          <w:color w:val="000000"/>
          <w:sz w:val="20"/>
          <w:lang w:val="ru-RU"/>
        </w:rPr>
        <w:t>— это была ослепительная улыбка</w:t>
      </w:r>
      <w:r w:rsidRPr="00291919">
        <w:rPr>
          <w:rFonts w:ascii="Verdana" w:hAnsi="Verdana"/>
          <w:color w:val="000000"/>
          <w:sz w:val="20"/>
        </w:rPr>
        <w:t> </w:t>
      </w:r>
      <w:r w:rsidRPr="00291919">
        <w:rPr>
          <w:rFonts w:ascii="Verdana" w:hAnsi="Verdana"/>
          <w:color w:val="000000"/>
          <w:sz w:val="20"/>
          <w:lang w:val="ru-RU"/>
        </w:rPr>
        <w:t>— и отплыла. Эшенден закончил ужинать одним из последних, и, когда он уходил, зал был почти пуст. Проходя мимо графа Холцминдена, Эшенден, чувствуя какое-то неудержимое веселье, рискнул едва заметно подмигнуть. Германский агент не мог быть до конца уверен, подмигивал ли ему англичанин, а если уловил жест, то напрягал мозги, пытаясь понять, что он может означать. Эшенден поднялся на второй этаж и постучал в дверь баронессы.</w:t>
      </w:r>
    </w:p>
    <w:p w14:paraId="727C3C3E"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Entrez</w:t>
      </w:r>
      <w:r w:rsidRPr="00291919">
        <w:rPr>
          <w:rFonts w:ascii="Verdana" w:hAnsi="Verdana"/>
          <w:color w:val="000000"/>
          <w:sz w:val="20"/>
          <w:lang w:val="ru-RU"/>
        </w:rPr>
        <w:t xml:space="preserve">, </w:t>
      </w:r>
      <w:r w:rsidRPr="00291919">
        <w:rPr>
          <w:rFonts w:ascii="Verdana" w:hAnsi="Verdana"/>
          <w:color w:val="000000"/>
          <w:sz w:val="20"/>
        </w:rPr>
        <w:t>entrez</w:t>
      </w:r>
      <w:r w:rsidRPr="00291919">
        <w:rPr>
          <w:rFonts w:ascii="Verdana" w:hAnsi="Verdana"/>
          <w:color w:val="000000"/>
          <w:sz w:val="20"/>
          <w:lang w:val="ru-RU"/>
        </w:rPr>
        <w:t>,</w:t>
      </w:r>
      <w:r w:rsidRPr="00291919">
        <w:rPr>
          <w:rFonts w:ascii="Verdana" w:hAnsi="Verdana"/>
          <w:color w:val="000000"/>
          <w:sz w:val="20"/>
          <w:vertAlign w:val="superscript"/>
        </w:rPr>
        <w:footnoteReference w:id="1"/>
      </w:r>
      <w:r w:rsidRPr="00291919">
        <w:rPr>
          <w:rFonts w:ascii="Verdana" w:hAnsi="Verdana"/>
          <w:color w:val="000000"/>
          <w:sz w:val="20"/>
        </w:rPr>
        <w:t> </w:t>
      </w:r>
      <w:r w:rsidRPr="00291919">
        <w:rPr>
          <w:rFonts w:ascii="Verdana" w:hAnsi="Verdana"/>
          <w:color w:val="000000"/>
          <w:sz w:val="20"/>
          <w:lang w:val="ru-RU"/>
        </w:rPr>
        <w:t>— сказал дама и широко распахнула дверь.</w:t>
      </w:r>
    </w:p>
    <w:p w14:paraId="231FFE14"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Затем она сердечно потрясла обе руки гостя и провела его в номер. Он увидел, что два человека, призванные довести число игроков до четырех, уже прибыли. Это был принц Али и его секретарь. Эшенден остолбенел.</w:t>
      </w:r>
    </w:p>
    <w:p w14:paraId="1D62F9F1"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Позвольте, Ваше Высочество, представить вам мистера Эшендена,</w:t>
      </w:r>
      <w:r w:rsidRPr="00291919">
        <w:rPr>
          <w:rFonts w:ascii="Verdana" w:hAnsi="Verdana"/>
          <w:color w:val="000000"/>
          <w:sz w:val="20"/>
        </w:rPr>
        <w:t> </w:t>
      </w:r>
      <w:r w:rsidRPr="00291919">
        <w:rPr>
          <w:rFonts w:ascii="Verdana" w:hAnsi="Verdana"/>
          <w:color w:val="000000"/>
          <w:sz w:val="20"/>
          <w:lang w:val="ru-RU"/>
        </w:rPr>
        <w:t>— произнесла баронесса на беглом французском.</w:t>
      </w:r>
    </w:p>
    <w:p w14:paraId="791B609F"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Эшенден поклонился и принял протянутую руку. Принц окинул его быстрым взглядом, но ничего не сказал.</w:t>
      </w:r>
    </w:p>
    <w:p w14:paraId="2A56BE4E"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Не знаю, право, встречались ли вы с пашой?</w:t>
      </w:r>
      <w:r w:rsidRPr="00291919">
        <w:rPr>
          <w:rFonts w:ascii="Verdana" w:hAnsi="Verdana"/>
          <w:color w:val="000000"/>
          <w:sz w:val="20"/>
        </w:rPr>
        <w:t> </w:t>
      </w:r>
      <w:r w:rsidRPr="00291919">
        <w:rPr>
          <w:rFonts w:ascii="Verdana" w:hAnsi="Verdana"/>
          <w:color w:val="000000"/>
          <w:sz w:val="20"/>
          <w:lang w:val="ru-RU"/>
        </w:rPr>
        <w:t>— продолжила мадам де Хиггинс.</w:t>
      </w:r>
    </w:p>
    <w:p w14:paraId="5CCF8AA1"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Счастлив с вами познакомиться, мистер Эшенден,</w:t>
      </w:r>
      <w:r w:rsidRPr="00291919">
        <w:rPr>
          <w:rFonts w:ascii="Verdana" w:hAnsi="Verdana"/>
          <w:color w:val="000000"/>
          <w:sz w:val="20"/>
        </w:rPr>
        <w:t> </w:t>
      </w:r>
      <w:r w:rsidRPr="00291919">
        <w:rPr>
          <w:rFonts w:ascii="Verdana" w:hAnsi="Verdana"/>
          <w:color w:val="000000"/>
          <w:sz w:val="20"/>
          <w:lang w:val="ru-RU"/>
        </w:rPr>
        <w:t>— сказал секретарь принца, дружески пожимая руку англичанина.</w:t>
      </w:r>
      <w:r w:rsidRPr="00291919">
        <w:rPr>
          <w:rFonts w:ascii="Verdana" w:hAnsi="Verdana"/>
          <w:color w:val="000000"/>
          <w:sz w:val="20"/>
        </w:rPr>
        <w:t> </w:t>
      </w:r>
      <w:r w:rsidRPr="00291919">
        <w:rPr>
          <w:rFonts w:ascii="Verdana" w:hAnsi="Verdana"/>
          <w:color w:val="000000"/>
          <w:sz w:val="20"/>
          <w:lang w:val="ru-RU"/>
        </w:rPr>
        <w:t xml:space="preserve">— Наша прекрасная баронесса рассказывала о вашем искусстве играть в бридж, а Его Высочество является страстным поклонником этой игры. </w:t>
      </w:r>
      <w:r w:rsidRPr="00291919">
        <w:rPr>
          <w:rFonts w:ascii="Verdana" w:hAnsi="Verdana"/>
          <w:i/>
          <w:iCs/>
          <w:color w:val="000000"/>
          <w:sz w:val="20"/>
        </w:rPr>
        <w:t>N</w:t>
      </w:r>
      <w:r w:rsidRPr="00291919">
        <w:rPr>
          <w:rFonts w:ascii="Verdana" w:hAnsi="Verdana"/>
          <w:i/>
          <w:iCs/>
          <w:color w:val="000000"/>
          <w:sz w:val="20"/>
          <w:lang w:val="ru-RU"/>
        </w:rPr>
        <w:t>’</w:t>
      </w:r>
      <w:r w:rsidRPr="00291919">
        <w:rPr>
          <w:rFonts w:ascii="Verdana" w:hAnsi="Verdana"/>
          <w:i/>
          <w:iCs/>
          <w:color w:val="000000"/>
          <w:sz w:val="20"/>
        </w:rPr>
        <w:t>est</w:t>
      </w:r>
      <w:r w:rsidRPr="00291919">
        <w:rPr>
          <w:rFonts w:ascii="Verdana" w:hAnsi="Verdana"/>
          <w:i/>
          <w:iCs/>
          <w:color w:val="000000"/>
          <w:sz w:val="20"/>
          <w:lang w:val="ru-RU"/>
        </w:rPr>
        <w:t>-</w:t>
      </w:r>
      <w:r w:rsidRPr="00291919">
        <w:rPr>
          <w:rFonts w:ascii="Verdana" w:hAnsi="Verdana"/>
          <w:i/>
          <w:iCs/>
          <w:color w:val="000000"/>
          <w:sz w:val="20"/>
        </w:rPr>
        <w:t>ce</w:t>
      </w:r>
      <w:r w:rsidRPr="00291919">
        <w:rPr>
          <w:rFonts w:ascii="Verdana" w:hAnsi="Verdana"/>
          <w:i/>
          <w:iCs/>
          <w:color w:val="000000"/>
          <w:sz w:val="20"/>
          <w:lang w:val="ru-RU"/>
        </w:rPr>
        <w:t xml:space="preserve"> </w:t>
      </w:r>
      <w:r w:rsidRPr="00291919">
        <w:rPr>
          <w:rFonts w:ascii="Verdana" w:hAnsi="Verdana"/>
          <w:i/>
          <w:iCs/>
          <w:color w:val="000000"/>
          <w:sz w:val="20"/>
        </w:rPr>
        <w:t>pas</w:t>
      </w:r>
      <w:r w:rsidRPr="00291919">
        <w:rPr>
          <w:rFonts w:ascii="Verdana" w:hAnsi="Verdana"/>
          <w:i/>
          <w:iCs/>
          <w:color w:val="000000"/>
          <w:sz w:val="20"/>
          <w:lang w:val="ru-RU"/>
        </w:rPr>
        <w:t xml:space="preserve">, </w:t>
      </w:r>
      <w:r w:rsidRPr="00291919">
        <w:rPr>
          <w:rFonts w:ascii="Verdana" w:hAnsi="Verdana"/>
          <w:i/>
          <w:iCs/>
          <w:color w:val="000000"/>
          <w:sz w:val="20"/>
        </w:rPr>
        <w:t>Altesse</w:t>
      </w:r>
      <w:r w:rsidRPr="00291919">
        <w:rPr>
          <w:rFonts w:ascii="Verdana" w:hAnsi="Verdana"/>
          <w:i/>
          <w:iCs/>
          <w:color w:val="000000"/>
          <w:sz w:val="20"/>
          <w:lang w:val="ru-RU"/>
        </w:rPr>
        <w:t>?</w:t>
      </w:r>
      <w:r w:rsidRPr="00291919">
        <w:rPr>
          <w:rFonts w:ascii="Verdana" w:hAnsi="Verdana"/>
          <w:i/>
          <w:iCs/>
          <w:color w:val="000000"/>
          <w:sz w:val="20"/>
          <w:vertAlign w:val="superscript"/>
        </w:rPr>
        <w:footnoteReference w:id="2"/>
      </w:r>
    </w:p>
    <w:p w14:paraId="21062998"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i/>
          <w:iCs/>
          <w:color w:val="000000"/>
          <w:sz w:val="20"/>
        </w:rPr>
        <w:t>Oui</w:t>
      </w:r>
      <w:r w:rsidRPr="00291919">
        <w:rPr>
          <w:rFonts w:ascii="Verdana" w:hAnsi="Verdana"/>
          <w:i/>
          <w:iCs/>
          <w:color w:val="000000"/>
          <w:sz w:val="20"/>
          <w:lang w:val="ru-RU"/>
        </w:rPr>
        <w:t xml:space="preserve">, </w:t>
      </w:r>
      <w:r w:rsidRPr="00291919">
        <w:rPr>
          <w:rFonts w:ascii="Verdana" w:hAnsi="Verdana"/>
          <w:i/>
          <w:iCs/>
          <w:color w:val="000000"/>
          <w:sz w:val="20"/>
        </w:rPr>
        <w:t>oui</w:t>
      </w:r>
      <w:r w:rsidRPr="00291919">
        <w:rPr>
          <w:rFonts w:ascii="Verdana" w:hAnsi="Verdana"/>
          <w:i/>
          <w:iCs/>
          <w:color w:val="000000"/>
          <w:sz w:val="20"/>
          <w:lang w:val="ru-RU"/>
        </w:rPr>
        <w:t>,</w:t>
      </w:r>
      <w:r w:rsidRPr="00291919">
        <w:rPr>
          <w:rFonts w:ascii="Verdana" w:hAnsi="Verdana"/>
          <w:i/>
          <w:iCs/>
          <w:color w:val="000000"/>
          <w:sz w:val="20"/>
          <w:vertAlign w:val="superscript"/>
        </w:rPr>
        <w:footnoteReference w:id="3"/>
      </w:r>
      <w:r w:rsidRPr="00291919">
        <w:rPr>
          <w:rFonts w:ascii="Verdana" w:hAnsi="Verdana"/>
          <w:color w:val="000000"/>
          <w:sz w:val="20"/>
          <w:lang w:val="ru-RU"/>
        </w:rPr>
        <w:t xml:space="preserve"> </w:t>
      </w:r>
      <w:r w:rsidRPr="00291919">
        <w:rPr>
          <w:rFonts w:ascii="Verdana" w:hAnsi="Verdana"/>
          <w:color w:val="000000"/>
          <w:sz w:val="20"/>
        </w:rPr>
        <w:t> </w:t>
      </w:r>
      <w:r w:rsidRPr="00291919">
        <w:rPr>
          <w:rFonts w:ascii="Verdana" w:hAnsi="Verdana"/>
          <w:color w:val="000000"/>
          <w:sz w:val="20"/>
          <w:lang w:val="ru-RU"/>
        </w:rPr>
        <w:t>— ответил Принц.</w:t>
      </w:r>
    </w:p>
    <w:p w14:paraId="04765D4D"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Мустафе-паше на вид можно было дать лет сорок пять. Крупный, довольно тучный мужчина с большими бегающими глазами и огромными черными усами был облачен в элегантный вечерний костюм, грудь его сорочки украшал крупный бриллиант, а голову</w:t>
      </w:r>
      <w:r w:rsidRPr="00291919">
        <w:rPr>
          <w:rFonts w:ascii="Verdana" w:hAnsi="Verdana"/>
          <w:color w:val="000000"/>
          <w:sz w:val="20"/>
        </w:rPr>
        <w:t> </w:t>
      </w:r>
      <w:r w:rsidRPr="00291919">
        <w:rPr>
          <w:rFonts w:ascii="Verdana" w:hAnsi="Verdana"/>
          <w:color w:val="000000"/>
          <w:sz w:val="20"/>
          <w:lang w:val="ru-RU"/>
        </w:rPr>
        <w:t>— национальный головной убор</w:t>
      </w:r>
      <w:r w:rsidRPr="00291919">
        <w:rPr>
          <w:rFonts w:ascii="Verdana" w:hAnsi="Verdana"/>
          <w:color w:val="000000"/>
          <w:sz w:val="20"/>
        </w:rPr>
        <w:t> </w:t>
      </w:r>
      <w:r w:rsidRPr="00291919">
        <w:rPr>
          <w:rFonts w:ascii="Verdana" w:hAnsi="Verdana"/>
          <w:color w:val="000000"/>
          <w:sz w:val="20"/>
          <w:lang w:val="ru-RU"/>
        </w:rPr>
        <w:t>— феска. Он был чрезмерно словоохотлив, и слова из его рта сыпались безостановочно, словно мраморные шарики из мешка. Паша демонстрировал исключительную вежливость и из кожи лез вон, подчеркивая свое почтение к Эшендену. Принц сидел молча, спокойно глядя на Эшендена из-под тяжелых век.</w:t>
      </w:r>
    </w:p>
    <w:p w14:paraId="4BE60579"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Я не встречал вас в клубе, месье. Вы не любитель баккара?</w:t>
      </w:r>
    </w:p>
    <w:p w14:paraId="526CDD21"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Играю, но очень редко.</w:t>
      </w:r>
    </w:p>
    <w:p w14:paraId="356C2397"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Баронесса, которая читает все, сказала мне, что вы замечательный писатель. Я, к сожалению, по-английски не читаю.</w:t>
      </w:r>
    </w:p>
    <w:p w14:paraId="109E2137"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 xml:space="preserve">Баронесса, сделав Эшендену весьма льстивый комплимент, который он выслушал с приличествующей моменту благодарной вежливостью. Затем, подав гостям кофе и напитки, она достала карты. Эшенден продолжал недоумевать, почему его вдруг пригласили на игру. Он льстил себе, полагая, что питает в отношении себя очень мало иллюзий, что же касается бриджа, то иллюзий не было вовсе. Эшенден знал, что является неплохим игроком второй лиги. Но поскольку ему доводилось часто сидеть за одним столом с асами бриджа, он давно понял, что живет с ними на разных улицах. На сей раз они играли в контракт-бридж, с которым он был не очень знаком. Ставки были высокими, но игра явно лишь служила предлогом для встречи, и Эшенден понятия не имел, какие тайные игрища здесь ведутся. Можно было предположить, что принц и паша, зная, что Эшенден является британским агентом, решили лично узнать, что он представляет собой как личность. Вот уже два дня Эшенден ощущал в атмосфере отеля какое-то напряжение, и эта встреча лишь подтверждала его подозрения. Но он оставался в полном неведении, что в действительности происходит. Ничего серьезного, если судить по последним донесениям его агентов, не происходило. Теперь он был убежден, что за визит швейцарских полицейских он должен благодарить баронессу, а встреча за карточным столом была организована после того, как выяснилось, что детективы </w:t>
      </w:r>
      <w:r w:rsidRPr="00291919">
        <w:rPr>
          <w:rFonts w:ascii="Verdana" w:hAnsi="Verdana"/>
          <w:color w:val="000000"/>
          <w:sz w:val="20"/>
          <w:lang w:val="ru-RU"/>
        </w:rPr>
        <w:lastRenderedPageBreak/>
        <w:t>ничего не смогли обнаружить. Мотивы встречи оставались тайной, но от игры тем не менее отвлекали. Играя роббер за роббером, Эшенден вел нескончаемую беседу, следя за своими словами не менее внимательно, чем за тем, что говорят другие. Они много говорили о войне, и баронесса</w:t>
      </w:r>
      <w:r w:rsidRPr="00291919">
        <w:rPr>
          <w:rFonts w:ascii="Verdana" w:hAnsi="Verdana"/>
          <w:color w:val="000000"/>
          <w:sz w:val="20"/>
        </w:rPr>
        <w:t> </w:t>
      </w:r>
      <w:r w:rsidRPr="00291919">
        <w:rPr>
          <w:rFonts w:ascii="Verdana" w:hAnsi="Verdana"/>
          <w:color w:val="000000"/>
          <w:sz w:val="20"/>
          <w:lang w:val="ru-RU"/>
        </w:rPr>
        <w:t>— так же как и паша</w:t>
      </w:r>
      <w:r w:rsidRPr="00291919">
        <w:rPr>
          <w:rFonts w:ascii="Verdana" w:hAnsi="Verdana"/>
          <w:color w:val="000000"/>
          <w:sz w:val="20"/>
        </w:rPr>
        <w:t> </w:t>
      </w:r>
      <w:r w:rsidRPr="00291919">
        <w:rPr>
          <w:rFonts w:ascii="Verdana" w:hAnsi="Verdana"/>
          <w:color w:val="000000"/>
          <w:sz w:val="20"/>
          <w:lang w:val="ru-RU"/>
        </w:rPr>
        <w:t>— демонстрировали при этом сильные антигерманские настроения. Сердце баронессы принадлежало Англии, откуда происходили ее предки (грум из Йоркшира), а паша считал Париж своим духовным домом. Когда паша заговорил о ночной жизни Монмартра, принц впервые нарушил молчание.</w:t>
      </w:r>
    </w:p>
    <w:p w14:paraId="1D6CE7CA" w14:textId="77777777" w:rsidR="00BD2B3D" w:rsidRPr="00291919" w:rsidRDefault="00BD2B3D" w:rsidP="00291919">
      <w:pPr>
        <w:suppressAutoHyphens/>
        <w:spacing w:after="0" w:line="240" w:lineRule="auto"/>
        <w:ind w:firstLine="283"/>
        <w:jc w:val="both"/>
        <w:rPr>
          <w:rFonts w:ascii="Verdana" w:hAnsi="Verdana"/>
          <w:color w:val="000000"/>
          <w:sz w:val="20"/>
          <w:lang w:val="fr-FR"/>
        </w:rPr>
      </w:pPr>
      <w:r w:rsidRPr="00291919">
        <w:rPr>
          <w:rFonts w:ascii="Verdana" w:hAnsi="Verdana"/>
          <w:color w:val="000000"/>
          <w:sz w:val="20"/>
          <w:lang w:val="fr-FR"/>
        </w:rPr>
        <w:t>— C’est une bien belle ville, Paris,</w:t>
      </w:r>
      <w:r w:rsidRPr="00291919">
        <w:rPr>
          <w:rFonts w:ascii="Verdana" w:hAnsi="Verdana"/>
          <w:color w:val="000000"/>
          <w:sz w:val="20"/>
          <w:vertAlign w:val="superscript"/>
        </w:rPr>
        <w:footnoteReference w:id="4"/>
      </w:r>
      <w:r w:rsidRPr="00291919">
        <w:rPr>
          <w:rFonts w:ascii="Verdana" w:hAnsi="Verdana"/>
          <w:color w:val="000000"/>
          <w:sz w:val="20"/>
          <w:lang w:val="fr-FR"/>
        </w:rPr>
        <w:t xml:space="preserve"> — </w:t>
      </w:r>
      <w:r w:rsidRPr="00291919">
        <w:rPr>
          <w:rFonts w:ascii="Verdana" w:hAnsi="Verdana"/>
          <w:color w:val="000000"/>
          <w:sz w:val="20"/>
        </w:rPr>
        <w:t>сказал</w:t>
      </w:r>
      <w:r w:rsidRPr="00291919">
        <w:rPr>
          <w:rFonts w:ascii="Verdana" w:hAnsi="Verdana"/>
          <w:color w:val="000000"/>
          <w:sz w:val="20"/>
          <w:lang w:val="fr-FR"/>
        </w:rPr>
        <w:t xml:space="preserve"> </w:t>
      </w:r>
      <w:r w:rsidRPr="00291919">
        <w:rPr>
          <w:rFonts w:ascii="Verdana" w:hAnsi="Verdana"/>
          <w:color w:val="000000"/>
          <w:sz w:val="20"/>
        </w:rPr>
        <w:t>он</w:t>
      </w:r>
      <w:r w:rsidRPr="00291919">
        <w:rPr>
          <w:rFonts w:ascii="Verdana" w:hAnsi="Verdana"/>
          <w:color w:val="000000"/>
          <w:sz w:val="20"/>
          <w:lang w:val="fr-FR"/>
        </w:rPr>
        <w:t>.</w:t>
      </w:r>
    </w:p>
    <w:p w14:paraId="7604FBAF"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lang w:val="fr-FR"/>
        </w:rPr>
        <w:t> </w:t>
      </w:r>
      <w:r w:rsidRPr="00291919">
        <w:rPr>
          <w:rFonts w:ascii="Verdana" w:hAnsi="Verdana"/>
          <w:color w:val="000000"/>
          <w:sz w:val="20"/>
          <w:lang w:val="ru-RU"/>
        </w:rPr>
        <w:t>У принца там великолепные апартаменты,</w:t>
      </w:r>
      <w:r w:rsidRPr="00291919">
        <w:rPr>
          <w:rFonts w:ascii="Verdana" w:hAnsi="Verdana"/>
          <w:color w:val="000000"/>
          <w:sz w:val="20"/>
        </w:rPr>
        <w:t> </w:t>
      </w:r>
      <w:r w:rsidRPr="00291919">
        <w:rPr>
          <w:rFonts w:ascii="Verdana" w:hAnsi="Verdana"/>
          <w:color w:val="000000"/>
          <w:sz w:val="20"/>
          <w:lang w:val="ru-RU"/>
        </w:rPr>
        <w:t>— сказал секретарь Его Высочества,</w:t>
      </w:r>
      <w:r w:rsidRPr="00291919">
        <w:rPr>
          <w:rFonts w:ascii="Verdana" w:hAnsi="Verdana"/>
          <w:color w:val="000000"/>
          <w:sz w:val="20"/>
        </w:rPr>
        <w:t> </w:t>
      </w:r>
      <w:r w:rsidRPr="00291919">
        <w:rPr>
          <w:rFonts w:ascii="Verdana" w:hAnsi="Verdana"/>
          <w:color w:val="000000"/>
          <w:sz w:val="20"/>
          <w:lang w:val="ru-RU"/>
        </w:rPr>
        <w:t>— с великолепными картинами и статуями в рост человека.</w:t>
      </w:r>
    </w:p>
    <w:p w14:paraId="38385778"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Эшенден, со своей стороны, поставил их в известность, что с величайшей симпатией относится к национальным устремлениям Египта, а Вену считает наиболее приятной столицей Европы. Он вел себя с ними не менее дружелюбно, чем они по отношению с ним. Но Эшенден не сомневался, что собеседники глубоко заблуждаются, если надеются получить от него информацию, какую не могли вычитать в швейцарских газетах. В какой-то момент ему почудилось, что речь зашла о возможности того, чтобы он им продался. Это было сказано настолько вскользь, что Эшенден не был уверен, правильно ли он все понял. Однако ему давно казалось, что в воздухе витает мысль о том, что талантливый писатель может оказать своей стране большую услугу и одновременно заработать хорошие деньги, если заключит соглашение, способное принести потрясаемому бурями человечеству мир. Мир, которого должно искренне жаждать каждое не лишенное чувства гуманности человеческое существо. Было ясно, что в первый вечер много сказано не будет, но Эшенден как можно более уклончиво</w:t>
      </w:r>
      <w:r w:rsidRPr="00291919">
        <w:rPr>
          <w:rFonts w:ascii="Verdana" w:hAnsi="Verdana"/>
          <w:color w:val="000000"/>
          <w:sz w:val="20"/>
        </w:rPr>
        <w:t> </w:t>
      </w:r>
      <w:r w:rsidRPr="00291919">
        <w:rPr>
          <w:rFonts w:ascii="Verdana" w:hAnsi="Verdana"/>
          <w:color w:val="000000"/>
          <w:sz w:val="20"/>
          <w:lang w:val="ru-RU"/>
        </w:rPr>
        <w:t>— не столько словами, сколько дружелюбной манерой держаться</w:t>
      </w:r>
      <w:r w:rsidRPr="00291919">
        <w:rPr>
          <w:rFonts w:ascii="Verdana" w:hAnsi="Verdana"/>
          <w:color w:val="000000"/>
          <w:sz w:val="20"/>
        </w:rPr>
        <w:t> </w:t>
      </w:r>
      <w:r w:rsidRPr="00291919">
        <w:rPr>
          <w:rFonts w:ascii="Verdana" w:hAnsi="Verdana"/>
          <w:color w:val="000000"/>
          <w:sz w:val="20"/>
          <w:lang w:val="ru-RU"/>
        </w:rPr>
        <w:t>— пытался показать, что готов продолжить разговор на эту тему. Беседуя с пашой и прекрасной австриячкой, Эшенден ощущал на себе внимательный взгляд принца Али и опасался, что тот слишком хорошо читает его мысли. Он подозревал или скорее чувствовал, что принц</w:t>
      </w:r>
      <w:r w:rsidRPr="00291919">
        <w:rPr>
          <w:rFonts w:ascii="Verdana" w:hAnsi="Verdana"/>
          <w:color w:val="000000"/>
          <w:sz w:val="20"/>
        </w:rPr>
        <w:t> </w:t>
      </w:r>
      <w:r w:rsidRPr="00291919">
        <w:rPr>
          <w:rFonts w:ascii="Verdana" w:hAnsi="Verdana"/>
          <w:color w:val="000000"/>
          <w:sz w:val="20"/>
          <w:lang w:val="ru-RU"/>
        </w:rPr>
        <w:t>— человек умный, проницательный и хитрый. Вполне возможно, что после того, как игра закончится и он покинет номер баронессы, принц Али скажет своим компаньонам, что они напрасно потратили время и что с Эшенденом у них ничего не получится.</w:t>
      </w:r>
    </w:p>
    <w:p w14:paraId="648069D6"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Вскоре после полуночи, после того как завершился очередной роббер, принц поднялся из-за стола.</w:t>
      </w:r>
    </w:p>
    <w:p w14:paraId="2D692F61"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Уже поздно,</w:t>
      </w:r>
      <w:r w:rsidRPr="00291919">
        <w:rPr>
          <w:rFonts w:ascii="Verdana" w:hAnsi="Verdana"/>
          <w:color w:val="000000"/>
          <w:sz w:val="20"/>
        </w:rPr>
        <w:t> </w:t>
      </w:r>
      <w:r w:rsidRPr="00291919">
        <w:rPr>
          <w:rFonts w:ascii="Verdana" w:hAnsi="Verdana"/>
          <w:color w:val="000000"/>
          <w:sz w:val="20"/>
          <w:lang w:val="ru-RU"/>
        </w:rPr>
        <w:t>— сказал он,</w:t>
      </w:r>
      <w:r w:rsidRPr="00291919">
        <w:rPr>
          <w:rFonts w:ascii="Verdana" w:hAnsi="Verdana"/>
          <w:color w:val="000000"/>
          <w:sz w:val="20"/>
        </w:rPr>
        <w:t> </w:t>
      </w:r>
      <w:r w:rsidRPr="00291919">
        <w:rPr>
          <w:rFonts w:ascii="Verdana" w:hAnsi="Verdana"/>
          <w:color w:val="000000"/>
          <w:sz w:val="20"/>
          <w:lang w:val="ru-RU"/>
        </w:rPr>
        <w:t>— а мистеру Эшендену завтра, вне сомнения, предстоит много дел. Нам не следует его задерживать.</w:t>
      </w:r>
    </w:p>
    <w:p w14:paraId="374B60A6"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Эшенден воспринял эти слова как предложение удалиться. Троица осталась, чтобы обсудить положение, а он ушел, так и не избавившись до конца от удивления. Интересно, думал Эшенден, озадачены они, так же, как и он, или нет? Поднявшись в свой номер, он вдруг осознал, что устал как собака. Раздеваясь, он с трудом держал глаза открытыми и уснул сразу, как только нырнул в кровать.</w:t>
      </w:r>
    </w:p>
    <w:p w14:paraId="61C793EC"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Когда стук в дверь вернул Эшендена в состояние бодрствования, тот был готов поклясться, что спал не более пяти минут. Немного выждав, он спросил:</w:t>
      </w:r>
    </w:p>
    <w:p w14:paraId="4082B9D9"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Кто там?</w:t>
      </w:r>
    </w:p>
    <w:p w14:paraId="72208FFF"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Горничная. Откройте. Мне надо вам что-то сказать.</w:t>
      </w:r>
    </w:p>
    <w:p w14:paraId="6641257E"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Ворча проклятия, Эшенден провел рукой по взъерошенным и, увы, начинающим редеть волосам (подобно Юлию Цезарю он не любил выставлять напоказ свою зарождающуюся лысину), открыл замок и распахнул дверь. За порогом стояла горничная-швейцарка. Ей волосы тоже были сильно взъерошены. На ней был передник, но создавалось впечатление, что одевалась она в большой спешке.</w:t>
      </w:r>
    </w:p>
    <w:p w14:paraId="6C48365A"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Старая английская леди, гувернантка египетских принцесс, умирает и желает вас видеть.</w:t>
      </w:r>
    </w:p>
    <w:p w14:paraId="295A03E5"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Меня?</w:t>
      </w:r>
      <w:r w:rsidRPr="00291919">
        <w:rPr>
          <w:rFonts w:ascii="Verdana" w:hAnsi="Verdana"/>
          <w:color w:val="000000"/>
          <w:sz w:val="20"/>
        </w:rPr>
        <w:t> </w:t>
      </w:r>
      <w:r w:rsidRPr="00291919">
        <w:rPr>
          <w:rFonts w:ascii="Verdana" w:hAnsi="Verdana"/>
          <w:color w:val="000000"/>
          <w:sz w:val="20"/>
          <w:lang w:val="ru-RU"/>
        </w:rPr>
        <w:t>— изумился Эшенден.</w:t>
      </w:r>
      <w:r w:rsidRPr="00291919">
        <w:rPr>
          <w:rFonts w:ascii="Verdana" w:hAnsi="Verdana"/>
          <w:color w:val="000000"/>
          <w:sz w:val="20"/>
        </w:rPr>
        <w:t> </w:t>
      </w:r>
      <w:r w:rsidRPr="00291919">
        <w:rPr>
          <w:rFonts w:ascii="Verdana" w:hAnsi="Verdana"/>
          <w:color w:val="000000"/>
          <w:sz w:val="20"/>
          <w:lang w:val="ru-RU"/>
        </w:rPr>
        <w:t>— Но это невозможно. Я с ней не знаком. Кроме того, этим вечером она была в полном порядке.</w:t>
      </w:r>
    </w:p>
    <w:p w14:paraId="7D5442ED"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Он пребывал в некотором замешательстве и говорил то, что приходило на ум.</w:t>
      </w:r>
    </w:p>
    <w:p w14:paraId="24987D07"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Она просит вас. Доктор говорит, чтобы вы пришли. Она долго не протянет.</w:t>
      </w:r>
    </w:p>
    <w:p w14:paraId="090143FF"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Видимо, здесь какая-то ошибка. Дама не может этого желать.</w:t>
      </w:r>
    </w:p>
    <w:p w14:paraId="109A47EF"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lastRenderedPageBreak/>
        <w:t>—</w:t>
      </w:r>
      <w:r w:rsidRPr="00291919">
        <w:rPr>
          <w:rFonts w:ascii="Verdana" w:hAnsi="Verdana"/>
          <w:color w:val="000000"/>
          <w:sz w:val="20"/>
        </w:rPr>
        <w:t> </w:t>
      </w:r>
      <w:r w:rsidRPr="00291919">
        <w:rPr>
          <w:rFonts w:ascii="Verdana" w:hAnsi="Verdana"/>
          <w:color w:val="000000"/>
          <w:sz w:val="20"/>
          <w:lang w:val="ru-RU"/>
        </w:rPr>
        <w:t>Она назвала ваше имя и номер вашей комнаты. Повторяет: «Быстрее, быстрее».</w:t>
      </w:r>
    </w:p>
    <w:p w14:paraId="09C65B71"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Эшенден пожал плечами. Он вернулся в спальню, сунул ноги в шлепанцы, влез в ночной халат и, немного подумав, опустил в карман небольшой револьвер. Эшенден больше полагался на свой острый ум, нежели на огнестрельное оружие, имеющее склонность стрелять в неподходящий момент, производя при этом большой шум. Но бывают моменты, когда ощущение рукоятки под пальцами придает уверенность, а это неожиданное приглашение выглядело, мягко говоря, чрезвычайно таинственным. Предположение, что два любезных, немного тучных египетских джентльмена возжелали устроить ему ловушку, выглядело нелепым, но в деле, которым занимался Эшенден, унылая рутина иногда имела склонность без стыда и совести превращаться в мелодраму шестидесятых годов. Если страсть вынуждает нас нахально прибегать к избитым фразам, то случай позволяет продемонстрировать наше равнодушие по отношению к банальностям литературного сборища.</w:t>
      </w:r>
    </w:p>
    <w:p w14:paraId="19AEB9B2"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Номер мисс Кинг располагался двумя этажами выше апартаментов Эшендена, и, поднимаясь по лестнице в сопровождении горничной, он спросил девушку, что случилось со старухой-гувернанткой. Девица оказалась суматошной и довольно глупой.</w:t>
      </w:r>
    </w:p>
    <w:p w14:paraId="5F16AB9E"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Не знаю, но думаю, что у нее случился удар. Ночной портье меня разбудил и сказал, что месье Бридэ требует, чтобы я немедленно поднялась к ней.</w:t>
      </w:r>
    </w:p>
    <w:p w14:paraId="03C2B0F5"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Месье Бридэ был помощником управляющего.</w:t>
      </w:r>
    </w:p>
    <w:p w14:paraId="5F0B5156"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Сколько сейчас времени?</w:t>
      </w:r>
      <w:r w:rsidRPr="00291919">
        <w:rPr>
          <w:rFonts w:ascii="Verdana" w:hAnsi="Verdana"/>
          <w:color w:val="000000"/>
          <w:sz w:val="20"/>
        </w:rPr>
        <w:t> </w:t>
      </w:r>
      <w:r w:rsidRPr="00291919">
        <w:rPr>
          <w:rFonts w:ascii="Verdana" w:hAnsi="Verdana"/>
          <w:color w:val="000000"/>
          <w:sz w:val="20"/>
          <w:lang w:val="ru-RU"/>
        </w:rPr>
        <w:t>— поинтересовался Эшенден.</w:t>
      </w:r>
    </w:p>
    <w:p w14:paraId="503C4222"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Наверное, три часа.</w:t>
      </w:r>
    </w:p>
    <w:p w14:paraId="32C1EFCA"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Они подошли к дверям мисс Кинг, и горничная постучала. Открыл дверь месье Бридэ. Его, видимо, вырвали из сна, и выглядел он совершенно нелепо. На нем были серые брюки, поверх пижамы был накинут черный фрак, а на босых ногах красовались домашние шлепанцы. Его обычно гладко уложенные волосы стояли дыбом. Узрев Эшендена, месье Бридэ рассыпался в извинениях:</w:t>
      </w:r>
    </w:p>
    <w:p w14:paraId="5518DF44"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Простите великодушно, месье Эшенден, за беспокойство, но она все время спрашивала о вас, и доктор сказал, что за вами надо кого-нибудь послать.</w:t>
      </w:r>
    </w:p>
    <w:p w14:paraId="363A0719"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Это не имеет значения,</w:t>
      </w:r>
      <w:r w:rsidRPr="00291919">
        <w:rPr>
          <w:rFonts w:ascii="Verdana" w:hAnsi="Verdana"/>
          <w:color w:val="000000"/>
          <w:sz w:val="20"/>
        </w:rPr>
        <w:t> </w:t>
      </w:r>
      <w:r w:rsidRPr="00291919">
        <w:rPr>
          <w:rFonts w:ascii="Verdana" w:hAnsi="Verdana"/>
          <w:color w:val="000000"/>
          <w:sz w:val="20"/>
          <w:lang w:val="ru-RU"/>
        </w:rPr>
        <w:t>— сказал Эшенден и вошел в номер.</w:t>
      </w:r>
    </w:p>
    <w:p w14:paraId="6B2F2A4A"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Мисс Кинг обитала в крошечном, расположенном в задней части дома номере. Все окна в комнате были закрыты, а шторы задернуты. Но зато все лампы оказались включенными. В помещении стояла страшная жара. Доктор, чернобородый, седоватый швейцарец стоял рядом с кроватью. Месье Бридэ, несмотря на свой костюм и заметную растерянность, сохранив достаточное присутствие духа для того, чтобы выглядеть внимательным управляющим, произвел представление по всей форме.</w:t>
      </w:r>
    </w:p>
    <w:p w14:paraId="0B763B6B"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Это</w:t>
      </w:r>
      <w:r w:rsidRPr="00291919">
        <w:rPr>
          <w:rFonts w:ascii="Verdana" w:hAnsi="Verdana"/>
          <w:color w:val="000000"/>
          <w:sz w:val="20"/>
        </w:rPr>
        <w:t> </w:t>
      </w:r>
      <w:r w:rsidRPr="00291919">
        <w:rPr>
          <w:rFonts w:ascii="Verdana" w:hAnsi="Verdana"/>
          <w:color w:val="000000"/>
          <w:sz w:val="20"/>
          <w:lang w:val="ru-RU"/>
        </w:rPr>
        <w:t>— мистер Эшенден, о котором спрашивала мисс Кинг,</w:t>
      </w:r>
      <w:r w:rsidRPr="00291919">
        <w:rPr>
          <w:rFonts w:ascii="Verdana" w:hAnsi="Verdana"/>
          <w:color w:val="000000"/>
          <w:sz w:val="20"/>
        </w:rPr>
        <w:t> </w:t>
      </w:r>
      <w:r w:rsidRPr="00291919">
        <w:rPr>
          <w:rFonts w:ascii="Verdana" w:hAnsi="Verdana"/>
          <w:color w:val="000000"/>
          <w:sz w:val="20"/>
          <w:lang w:val="ru-RU"/>
        </w:rPr>
        <w:t>— доктор Арбос с медицинского факультета женевского университета.</w:t>
      </w:r>
    </w:p>
    <w:p w14:paraId="51D225F4"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Не говоря ни слова, доктор показал на кровать. На ней лежала мисс Кинг. Взглянув на нее, Эшенден испытал подлинный шок. На голове женщины был завязанный под подбородком огромный белый чепец (войдя в комнату, он увидел на туалетном столике подставку с каштановым париком на ней), а одеянием служила застегнутая высоко на шее длинная и широкая ночная рубашка белого же цвета. Ночной чепец и рубашка принадлежали прошлому веку и заставляли вспомнить иллюстрации Крукшенка к романам Чарльза Диккенса. Ее лицо все еще блестело от крема, которым она перед тем, как отправиться спать, снимала макияж. Сделала она это небрежно, и над ее бровями виднелись черные мазки, а на щеках</w:t>
      </w:r>
      <w:r w:rsidRPr="00291919">
        <w:rPr>
          <w:rFonts w:ascii="Verdana" w:hAnsi="Verdana"/>
          <w:color w:val="000000"/>
          <w:sz w:val="20"/>
        </w:rPr>
        <w:t> </w:t>
      </w:r>
      <w:r w:rsidRPr="00291919">
        <w:rPr>
          <w:rFonts w:ascii="Verdana" w:hAnsi="Verdana"/>
          <w:color w:val="000000"/>
          <w:sz w:val="20"/>
          <w:lang w:val="ru-RU"/>
        </w:rPr>
        <w:t>— красные. В постели она казалось очень маленькой</w:t>
      </w:r>
      <w:r w:rsidRPr="00291919">
        <w:rPr>
          <w:rFonts w:ascii="Verdana" w:hAnsi="Verdana"/>
          <w:color w:val="000000"/>
          <w:sz w:val="20"/>
        </w:rPr>
        <w:t> </w:t>
      </w:r>
      <w:r w:rsidRPr="00291919">
        <w:rPr>
          <w:rFonts w:ascii="Verdana" w:hAnsi="Verdana"/>
          <w:color w:val="000000"/>
          <w:sz w:val="20"/>
          <w:lang w:val="ru-RU"/>
        </w:rPr>
        <w:t>— совсем как ребенок,</w:t>
      </w:r>
      <w:r w:rsidRPr="00291919">
        <w:rPr>
          <w:rFonts w:ascii="Verdana" w:hAnsi="Verdana"/>
          <w:color w:val="000000"/>
          <w:sz w:val="20"/>
        </w:rPr>
        <w:t> </w:t>
      </w:r>
      <w:r w:rsidRPr="00291919">
        <w:rPr>
          <w:rFonts w:ascii="Verdana" w:hAnsi="Verdana"/>
          <w:color w:val="000000"/>
          <w:sz w:val="20"/>
          <w:lang w:val="ru-RU"/>
        </w:rPr>
        <w:t>— но безмерно старой.</w:t>
      </w:r>
    </w:p>
    <w:p w14:paraId="0606D052"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Ей, должно быть, далеко за восемьдесят, подумал Эшенден.</w:t>
      </w:r>
    </w:p>
    <w:p w14:paraId="4E7282A0"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Мисс Кинг походила сейчас не на человека, а на куклу</w:t>
      </w:r>
      <w:r w:rsidRPr="00291919">
        <w:rPr>
          <w:rFonts w:ascii="Verdana" w:hAnsi="Verdana"/>
          <w:color w:val="000000"/>
          <w:sz w:val="20"/>
        </w:rPr>
        <w:t> </w:t>
      </w:r>
      <w:r w:rsidRPr="00291919">
        <w:rPr>
          <w:rFonts w:ascii="Verdana" w:hAnsi="Verdana"/>
          <w:color w:val="000000"/>
          <w:sz w:val="20"/>
          <w:lang w:val="ru-RU"/>
        </w:rPr>
        <w:t xml:space="preserve">— карикатуру на старую, старую, которую, чтобы немного развлечься, смастерил кукольник. Она лежала на спине абсолютно неподвижно, и ее крошечное тело под покровом одеяла было едва заметно. Личико мисс Кинг было даже меньше, чем обычно, поскольку она вынула вставную челюсть. Ее можно было бы принять за покойницу, если бы не глаза, выглядевшие необычно большими на усохшей маске лица. Немигающий взгляд </w:t>
      </w:r>
      <w:r w:rsidRPr="00291919">
        <w:rPr>
          <w:rFonts w:ascii="Verdana" w:hAnsi="Verdana"/>
          <w:color w:val="000000"/>
          <w:sz w:val="20"/>
          <w:lang w:val="ru-RU"/>
        </w:rPr>
        <w:lastRenderedPageBreak/>
        <w:t>больной был устремлен в пространство. Эшендену показалось, что, когда мисс Кинг его увидела, выражение ее глаз изменилось.</w:t>
      </w:r>
    </w:p>
    <w:p w14:paraId="1A0A0DBE"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Весьма сожалею, мисс Кинг, что мне пришлось увидеть вас в таком положении,</w:t>
      </w:r>
      <w:r w:rsidRPr="00291919">
        <w:rPr>
          <w:rFonts w:ascii="Verdana" w:hAnsi="Verdana"/>
          <w:color w:val="000000"/>
          <w:sz w:val="20"/>
        </w:rPr>
        <w:t> </w:t>
      </w:r>
      <w:r w:rsidRPr="00291919">
        <w:rPr>
          <w:rFonts w:ascii="Verdana" w:hAnsi="Verdana"/>
          <w:color w:val="000000"/>
          <w:sz w:val="20"/>
          <w:lang w:val="ru-RU"/>
        </w:rPr>
        <w:t>— с натянутой веселостью произнес он.</w:t>
      </w:r>
    </w:p>
    <w:p w14:paraId="0EBDEECB"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Она не может говорить,</w:t>
      </w:r>
      <w:r w:rsidRPr="00291919">
        <w:rPr>
          <w:rFonts w:ascii="Verdana" w:hAnsi="Verdana"/>
          <w:color w:val="000000"/>
          <w:sz w:val="20"/>
        </w:rPr>
        <w:t> </w:t>
      </w:r>
      <w:r w:rsidRPr="00291919">
        <w:rPr>
          <w:rFonts w:ascii="Verdana" w:hAnsi="Verdana"/>
          <w:color w:val="000000"/>
          <w:sz w:val="20"/>
          <w:lang w:val="ru-RU"/>
        </w:rPr>
        <w:t>— сказал доктор.</w:t>
      </w:r>
      <w:r w:rsidRPr="00291919">
        <w:rPr>
          <w:rFonts w:ascii="Verdana" w:hAnsi="Verdana"/>
          <w:color w:val="000000"/>
          <w:sz w:val="20"/>
        </w:rPr>
        <w:t> </w:t>
      </w:r>
      <w:r w:rsidRPr="00291919">
        <w:rPr>
          <w:rFonts w:ascii="Verdana" w:hAnsi="Verdana"/>
          <w:color w:val="000000"/>
          <w:sz w:val="20"/>
          <w:lang w:val="ru-RU"/>
        </w:rPr>
        <w:t>— В то время, когда горничная ходила за вами, с ней случился еще один небольшой удар. Я только что сделал ей инъекцию. Чуть позже ее речь может частично восстановиться. Она хочет вам что-то сказать.</w:t>
      </w:r>
    </w:p>
    <w:p w14:paraId="277EA123"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Я охотно подожду,</w:t>
      </w:r>
      <w:r w:rsidRPr="00291919">
        <w:rPr>
          <w:rFonts w:ascii="Verdana" w:hAnsi="Verdana"/>
          <w:color w:val="000000"/>
          <w:sz w:val="20"/>
        </w:rPr>
        <w:t> </w:t>
      </w:r>
      <w:r w:rsidRPr="00291919">
        <w:rPr>
          <w:rFonts w:ascii="Verdana" w:hAnsi="Verdana"/>
          <w:color w:val="000000"/>
          <w:sz w:val="20"/>
          <w:lang w:val="ru-RU"/>
        </w:rPr>
        <w:t>— ответил Эшенден.</w:t>
      </w:r>
    </w:p>
    <w:p w14:paraId="3FF888D1"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Ему почудилось, что в больших черных глазах мисс Кинг мелькнуло облегчение. Несколько секунд они все четверо стояли вокруг кровати, глядя на умирающую женщину.</w:t>
      </w:r>
    </w:p>
    <w:p w14:paraId="3CA5903E"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Что же, если я здесь ничем не могу помочь, то, пожалуй, вернусь в постель,</w:t>
      </w:r>
      <w:r w:rsidRPr="00291919">
        <w:rPr>
          <w:rFonts w:ascii="Verdana" w:hAnsi="Verdana"/>
          <w:color w:val="000000"/>
          <w:sz w:val="20"/>
        </w:rPr>
        <w:t> </w:t>
      </w:r>
      <w:r w:rsidRPr="00291919">
        <w:rPr>
          <w:rFonts w:ascii="Verdana" w:hAnsi="Verdana"/>
          <w:color w:val="000000"/>
          <w:sz w:val="20"/>
          <w:lang w:val="ru-RU"/>
        </w:rPr>
        <w:t>— произнес месье Бридэ.</w:t>
      </w:r>
    </w:p>
    <w:p w14:paraId="369B7DF4"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Alle</w:t>
      </w:r>
      <w:r w:rsidRPr="00291919">
        <w:rPr>
          <w:rFonts w:ascii="Verdana" w:hAnsi="Verdana"/>
          <w:color w:val="000000"/>
          <w:sz w:val="20"/>
          <w:lang w:val="ru-RU"/>
        </w:rPr>
        <w:t xml:space="preserve">, </w:t>
      </w:r>
      <w:r w:rsidRPr="00291919">
        <w:rPr>
          <w:rFonts w:ascii="Verdana" w:hAnsi="Verdana"/>
          <w:color w:val="000000"/>
          <w:sz w:val="20"/>
        </w:rPr>
        <w:t>mon</w:t>
      </w:r>
      <w:r w:rsidRPr="00291919">
        <w:rPr>
          <w:rFonts w:ascii="Verdana" w:hAnsi="Verdana"/>
          <w:color w:val="000000"/>
          <w:sz w:val="20"/>
          <w:lang w:val="ru-RU"/>
        </w:rPr>
        <w:t xml:space="preserve"> </w:t>
      </w:r>
      <w:r w:rsidRPr="00291919">
        <w:rPr>
          <w:rFonts w:ascii="Verdana" w:hAnsi="Verdana"/>
          <w:color w:val="000000"/>
          <w:sz w:val="20"/>
        </w:rPr>
        <w:t>ami</w:t>
      </w:r>
      <w:r w:rsidRPr="00291919">
        <w:rPr>
          <w:rFonts w:ascii="Verdana" w:hAnsi="Verdana"/>
          <w:color w:val="000000"/>
          <w:sz w:val="20"/>
          <w:lang w:val="ru-RU"/>
        </w:rPr>
        <w:t>,</w:t>
      </w:r>
      <w:r w:rsidRPr="00291919">
        <w:rPr>
          <w:rFonts w:ascii="Verdana" w:hAnsi="Verdana"/>
          <w:color w:val="000000"/>
          <w:sz w:val="20"/>
          <w:vertAlign w:val="superscript"/>
        </w:rPr>
        <w:footnoteReference w:id="5"/>
      </w:r>
      <w:r w:rsidRPr="00291919">
        <w:rPr>
          <w:rFonts w:ascii="Verdana" w:hAnsi="Verdana"/>
          <w:color w:val="000000"/>
          <w:sz w:val="20"/>
        </w:rPr>
        <w:t> </w:t>
      </w:r>
      <w:r w:rsidRPr="00291919">
        <w:rPr>
          <w:rFonts w:ascii="Verdana" w:hAnsi="Verdana"/>
          <w:color w:val="000000"/>
          <w:sz w:val="20"/>
          <w:lang w:val="ru-RU"/>
        </w:rPr>
        <w:t>— сказал доктор.</w:t>
      </w:r>
      <w:r w:rsidRPr="00291919">
        <w:rPr>
          <w:rFonts w:ascii="Verdana" w:hAnsi="Verdana"/>
          <w:color w:val="000000"/>
          <w:sz w:val="20"/>
        </w:rPr>
        <w:t> </w:t>
      </w:r>
      <w:r w:rsidRPr="00291919">
        <w:rPr>
          <w:rFonts w:ascii="Verdana" w:hAnsi="Verdana"/>
          <w:color w:val="000000"/>
          <w:sz w:val="20"/>
          <w:lang w:val="ru-RU"/>
        </w:rPr>
        <w:t>— Вы ничего не можете сделать.</w:t>
      </w:r>
    </w:p>
    <w:p w14:paraId="063BD4E8"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Не мог бы я перекинуться с вами парой слов?</w:t>
      </w:r>
      <w:r w:rsidRPr="00291919">
        <w:rPr>
          <w:rFonts w:ascii="Verdana" w:hAnsi="Verdana"/>
          <w:color w:val="000000"/>
          <w:sz w:val="20"/>
        </w:rPr>
        <w:t> </w:t>
      </w:r>
      <w:r w:rsidRPr="00291919">
        <w:rPr>
          <w:rFonts w:ascii="Verdana" w:hAnsi="Verdana"/>
          <w:color w:val="000000"/>
          <w:sz w:val="20"/>
          <w:lang w:val="ru-RU"/>
        </w:rPr>
        <w:t>— спросил месье Бридэ, обращаясь к Эшендену.</w:t>
      </w:r>
    </w:p>
    <w:p w14:paraId="406384E6"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Конечно.</w:t>
      </w:r>
    </w:p>
    <w:p w14:paraId="44EE435F"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Доктор заметил, что в глазах мисс Кинг мелькнул страх.</w:t>
      </w:r>
    </w:p>
    <w:p w14:paraId="039B68DC"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Не тревожьтесь,</w:t>
      </w:r>
      <w:r w:rsidRPr="00291919">
        <w:rPr>
          <w:rFonts w:ascii="Verdana" w:hAnsi="Verdana"/>
          <w:color w:val="000000"/>
          <w:sz w:val="20"/>
        </w:rPr>
        <w:t> </w:t>
      </w:r>
      <w:r w:rsidRPr="00291919">
        <w:rPr>
          <w:rFonts w:ascii="Verdana" w:hAnsi="Verdana"/>
          <w:color w:val="000000"/>
          <w:sz w:val="20"/>
          <w:lang w:val="ru-RU"/>
        </w:rPr>
        <w:t>— мягко произнес он.</w:t>
      </w:r>
      <w:r w:rsidRPr="00291919">
        <w:rPr>
          <w:rFonts w:ascii="Verdana" w:hAnsi="Verdana"/>
          <w:color w:val="000000"/>
          <w:sz w:val="20"/>
        </w:rPr>
        <w:t> </w:t>
      </w:r>
      <w:r w:rsidRPr="00291919">
        <w:rPr>
          <w:rFonts w:ascii="Verdana" w:hAnsi="Verdana"/>
          <w:color w:val="000000"/>
          <w:sz w:val="20"/>
          <w:lang w:val="ru-RU"/>
        </w:rPr>
        <w:t>— Месье Эшенден не уходит. Он пробудет здесь ровно столько, сколько вы пожелаете.</w:t>
      </w:r>
    </w:p>
    <w:p w14:paraId="7C126F20"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Помощник управляющего вывел Эшендена в коридор, прикрыв за собой дверь так, чтобы оставшиеся в номере не услышали его приглушенного голоса.</w:t>
      </w:r>
    </w:p>
    <w:p w14:paraId="6A3E0919"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Могу ли я полагаться на вашу скромность, мистер Эшенден?</w:t>
      </w:r>
      <w:r w:rsidRPr="00291919">
        <w:rPr>
          <w:rFonts w:ascii="Verdana" w:hAnsi="Verdana"/>
          <w:color w:val="000000"/>
          <w:sz w:val="20"/>
        </w:rPr>
        <w:t> </w:t>
      </w:r>
      <w:r w:rsidRPr="00291919">
        <w:rPr>
          <w:rFonts w:ascii="Verdana" w:hAnsi="Verdana"/>
          <w:color w:val="000000"/>
          <w:sz w:val="20"/>
          <w:lang w:val="ru-RU"/>
        </w:rPr>
        <w:t>— спросил он.</w:t>
      </w:r>
      <w:r w:rsidRPr="00291919">
        <w:rPr>
          <w:rFonts w:ascii="Verdana" w:hAnsi="Verdana"/>
          <w:color w:val="000000"/>
          <w:sz w:val="20"/>
        </w:rPr>
        <w:t> </w:t>
      </w:r>
      <w:r w:rsidRPr="00291919">
        <w:rPr>
          <w:rFonts w:ascii="Verdana" w:hAnsi="Verdana"/>
          <w:color w:val="000000"/>
          <w:sz w:val="20"/>
          <w:lang w:val="ru-RU"/>
        </w:rPr>
        <w:t>— Крайне неприятно, когда в отеле кто-нибудь умирает. Остальным гостям это не нравится, и мы обязаны сделать все, чтобы они об этом не узнали. Тело вывезут при первой возможности, и я буду вам безмерно обязан, если вы никому не скажете, что в гостинице кто-то умер.</w:t>
      </w:r>
    </w:p>
    <w:p w14:paraId="68EFE244"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Можете не сомневаться</w:t>
      </w:r>
      <w:r w:rsidRPr="00291919">
        <w:rPr>
          <w:rFonts w:ascii="Verdana" w:hAnsi="Verdana"/>
          <w:color w:val="000000"/>
          <w:sz w:val="20"/>
        </w:rPr>
        <w:t> </w:t>
      </w:r>
      <w:r w:rsidRPr="00291919">
        <w:rPr>
          <w:rFonts w:ascii="Verdana" w:hAnsi="Verdana"/>
          <w:color w:val="000000"/>
          <w:sz w:val="20"/>
          <w:lang w:val="ru-RU"/>
        </w:rPr>
        <w:t>— этого не произойдет,</w:t>
      </w:r>
      <w:r w:rsidRPr="00291919">
        <w:rPr>
          <w:rFonts w:ascii="Verdana" w:hAnsi="Verdana"/>
          <w:color w:val="000000"/>
          <w:sz w:val="20"/>
        </w:rPr>
        <w:t> </w:t>
      </w:r>
      <w:r w:rsidRPr="00291919">
        <w:rPr>
          <w:rFonts w:ascii="Verdana" w:hAnsi="Verdana"/>
          <w:color w:val="000000"/>
          <w:sz w:val="20"/>
          <w:lang w:val="ru-RU"/>
        </w:rPr>
        <w:t>— ответил Эшенден.</w:t>
      </w:r>
    </w:p>
    <w:p w14:paraId="55C830E8"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Весьма печально, что управляющий не смог быть здесь этой ночью. Боюсь, что он будет крайне недоволен. Если бы было возможно, то я, вне сомнения, послал бы за каретой «Скорой помощи», и ее увезли бы в больницу. Однако доктор категорически запретил мне это делать, сказав, что она может умереть еще до того, как мы спустим ее вниз. Я не виноват в том, что она умирает в отеле.</w:t>
      </w:r>
    </w:p>
    <w:p w14:paraId="7C0904D3"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Смерть часто приходит без учета времени,</w:t>
      </w:r>
      <w:r w:rsidRPr="00291919">
        <w:rPr>
          <w:rFonts w:ascii="Verdana" w:hAnsi="Verdana"/>
          <w:color w:val="000000"/>
          <w:sz w:val="20"/>
        </w:rPr>
        <w:t> </w:t>
      </w:r>
      <w:r w:rsidRPr="00291919">
        <w:rPr>
          <w:rFonts w:ascii="Verdana" w:hAnsi="Verdana"/>
          <w:color w:val="000000"/>
          <w:sz w:val="20"/>
          <w:lang w:val="ru-RU"/>
        </w:rPr>
        <w:t>— пробормотал Эшенден.</w:t>
      </w:r>
    </w:p>
    <w:p w14:paraId="010B1CF9"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В конце концов, она очень старая женщина, и ей следовало бы умереть много лет тому назад. С какой стати этот египетский принц захотел иметь такую старую гувернантку? Ему давным-давно следовало бы отослать ее на родину. От этих восточных людей всегда одно беспокойство.</w:t>
      </w:r>
    </w:p>
    <w:p w14:paraId="22633BEC"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А где сейчас принц?</w:t>
      </w:r>
      <w:r w:rsidRPr="00291919">
        <w:rPr>
          <w:rFonts w:ascii="Verdana" w:hAnsi="Verdana"/>
          <w:color w:val="000000"/>
          <w:sz w:val="20"/>
        </w:rPr>
        <w:t> </w:t>
      </w:r>
      <w:r w:rsidRPr="00291919">
        <w:rPr>
          <w:rFonts w:ascii="Verdana" w:hAnsi="Verdana"/>
          <w:color w:val="000000"/>
          <w:sz w:val="20"/>
          <w:lang w:val="ru-RU"/>
        </w:rPr>
        <w:t>— спросил Эшенден.</w:t>
      </w:r>
      <w:r w:rsidRPr="00291919">
        <w:rPr>
          <w:rFonts w:ascii="Verdana" w:hAnsi="Verdana"/>
          <w:color w:val="000000"/>
          <w:sz w:val="20"/>
        </w:rPr>
        <w:t> </w:t>
      </w:r>
      <w:r w:rsidRPr="00291919">
        <w:rPr>
          <w:rFonts w:ascii="Verdana" w:hAnsi="Verdana"/>
          <w:color w:val="000000"/>
          <w:sz w:val="20"/>
          <w:lang w:val="ru-RU"/>
        </w:rPr>
        <w:t>— Она находилась у него в услужении много-много лет. Может быть, вам следует его разбудить?</w:t>
      </w:r>
    </w:p>
    <w:p w14:paraId="53FEA0CE"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Его нет в отеле. Ушел вместе со своим секретарем. Возможно, играет в баккара. Не знаю. Как бы то ни было, но я не могу послать людей, чтобы они разыскивали его по всей Женеве.</w:t>
      </w:r>
    </w:p>
    <w:p w14:paraId="6A6BDC88"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А принцессы?</w:t>
      </w:r>
    </w:p>
    <w:p w14:paraId="46F83FE6"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Они еще не вернулись. Крайне редко появляются до рассвета. Принцессы без ума от танцев. Мне неизвестно, где они сейчас находятся, да и в любом случае они не были мне признательны за то, что я положил конец их приятному времяпрепровождению только потому, что их гувернантка получила удар. Я прекрасно знаю, что они собой представляют. Как только они появятся, ночной портье им все скажет, и девицы могут поступать, как им заблагорассудится. Она, во всяком случае, их всех видеть не желает. Когда ночной портье притащил меня сюда и я поинтересовался у нее, где Его Высочество, она изо всех сил крикнула: «Нет, нет!».</w:t>
      </w:r>
    </w:p>
    <w:p w14:paraId="3CB82303"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Выходит, она могла говорить?</w:t>
      </w:r>
    </w:p>
    <w:p w14:paraId="7F23F65D"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lastRenderedPageBreak/>
        <w:t>—</w:t>
      </w:r>
      <w:r w:rsidRPr="00291919">
        <w:rPr>
          <w:rFonts w:ascii="Verdana" w:hAnsi="Verdana"/>
          <w:color w:val="000000"/>
          <w:sz w:val="20"/>
        </w:rPr>
        <w:t> </w:t>
      </w:r>
      <w:r w:rsidRPr="00291919">
        <w:rPr>
          <w:rFonts w:ascii="Verdana" w:hAnsi="Verdana"/>
          <w:color w:val="000000"/>
          <w:sz w:val="20"/>
          <w:lang w:val="ru-RU"/>
        </w:rPr>
        <w:t>Да, в некотором роде. Но меня очень удивило, что она говорила по-английски. Она всегда упорно говорила на французском языке. Дама, если вы этого не знаете, ненавидела англичан.</w:t>
      </w:r>
    </w:p>
    <w:p w14:paraId="21AF4A8B"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Чего же она от меня хотела?</w:t>
      </w:r>
    </w:p>
    <w:p w14:paraId="5CCB7A9B"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Этого я сказать вам не могу. Мисс Кинг заявила, что ей немедленно надо вам кое-что сообщить. Мне кажется забавным, что ей был известен номер ваших апартаментов. Вначале, когда она захотела вас увидеть, я не разрешил кого-либо к вам посылать. Я не могу допустить, чтобы наших клиентов тревожили средь ночи, потому что их пожелала увидеть какая-то безумная женщина. Насколько я понимаю, у вас есть право на сон. Но когда появился доктор, мисс Кинг стала требовать встречи с вами более настойчиво. Женщина не оставляла нас в покое, а когда я сказал, что надо подождать до утра, она расплакалась.</w:t>
      </w:r>
    </w:p>
    <w:p w14:paraId="052B6A6C"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Эшенден внимательно посмотрел на помощника управляющего. Судя по его виду, в описываемой им сцене он не видел ничего, что могло тронуть душу.</w:t>
      </w:r>
    </w:p>
    <w:p w14:paraId="6D9E6A1A"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Доктор спросил, кто вы такой, и когда я ему сказал, он предположил, что больная желает видеть вас, возможно, потому, что вы ее соотечественник.</w:t>
      </w:r>
    </w:p>
    <w:p w14:paraId="7159627A"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Не исключено,</w:t>
      </w:r>
      <w:r w:rsidRPr="00291919">
        <w:rPr>
          <w:rFonts w:ascii="Verdana" w:hAnsi="Verdana"/>
          <w:color w:val="000000"/>
          <w:sz w:val="20"/>
        </w:rPr>
        <w:t> </w:t>
      </w:r>
      <w:r w:rsidRPr="00291919">
        <w:rPr>
          <w:rFonts w:ascii="Verdana" w:hAnsi="Verdana"/>
          <w:color w:val="000000"/>
          <w:sz w:val="20"/>
          <w:lang w:val="ru-RU"/>
        </w:rPr>
        <w:t>— сухо произнес Эшенден.</w:t>
      </w:r>
    </w:p>
    <w:p w14:paraId="0D23C60E"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Что же, а теперь я попытаюсь немного поспать. Я велел ночному портье меня разбудить, когда все кончится. По счастью, ночи в это время года длинные, и если все пойдет хорошо, мы сможем вывезти тело еще до рассвета.</w:t>
      </w:r>
    </w:p>
    <w:p w14:paraId="3071B192"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Эшенден вернулся в комнату, и взгляд темных глаз умирающей женщины замер на нем. Ему казалось, что он должен произнести нечто утешительное, однако, заговорив, подумал, как глупо звучат слова, обращенные к тяжелобольным.</w:t>
      </w:r>
    </w:p>
    <w:p w14:paraId="14B60782"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Боюсь, что вы чувствуете себя очень скверно, мисс Кинг.</w:t>
      </w:r>
    </w:p>
    <w:p w14:paraId="264AB50F"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Ему показалось, что в ее глазах мисс Кинг промелькнули искры гнева, и Эшенден подумал, что ее привела в ярость никчемность произнесенных им слов.</w:t>
      </w:r>
    </w:p>
    <w:p w14:paraId="1B10C815"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Вы можете подождать?</w:t>
      </w:r>
      <w:r w:rsidRPr="00291919">
        <w:rPr>
          <w:rFonts w:ascii="Verdana" w:hAnsi="Verdana"/>
          <w:color w:val="000000"/>
          <w:sz w:val="20"/>
        </w:rPr>
        <w:t> </w:t>
      </w:r>
      <w:r w:rsidRPr="00291919">
        <w:rPr>
          <w:rFonts w:ascii="Verdana" w:hAnsi="Verdana"/>
          <w:color w:val="000000"/>
          <w:sz w:val="20"/>
          <w:lang w:val="ru-RU"/>
        </w:rPr>
        <w:t>— спросил доктор.</w:t>
      </w:r>
    </w:p>
    <w:p w14:paraId="6DD899FA"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Конечно, могу.</w:t>
      </w:r>
    </w:p>
    <w:p w14:paraId="29980F8C"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Все началось с того, что ночного портье разбудил телефонный звонок из номера мисс Кинг, он поднял трубку, но голоса не услышал. Телефон меж тем продолжал трезвонить. Портье поднялся наверх и постучал в дверь. Открыв замок служебным ключом, он вошел и увидел мисс Кинг лежащей на полу. Рядом с ней валялся телефон. Создавалось впечатление, что, почувствовав себя плохо, она сняла трубку, чтобы позвать на помощь, но потеряла сознание. Ночной портье кинулся за помощником управляющего, и они вдвоем подняли ее на кровать. После этого помощник разбудил горничную и отправил ее за доктором. Эшенден испытывал какое-то странное чувство оттого, что доктор излагает ему эти факты, невзирая на то, что его повествование могла слышать мисс Кинг. Он говорил так, словно она не могла понять его французского,</w:t>
      </w:r>
      <w:r w:rsidRPr="00291919">
        <w:rPr>
          <w:rFonts w:ascii="Verdana" w:hAnsi="Verdana"/>
          <w:color w:val="000000"/>
          <w:sz w:val="20"/>
        </w:rPr>
        <w:t> </w:t>
      </w:r>
      <w:r w:rsidRPr="00291919">
        <w:rPr>
          <w:rFonts w:ascii="Verdana" w:hAnsi="Verdana"/>
          <w:color w:val="000000"/>
          <w:sz w:val="20"/>
          <w:lang w:val="ru-RU"/>
        </w:rPr>
        <w:t>— говорил так, словно женщина уже умерла.</w:t>
      </w:r>
    </w:p>
    <w:p w14:paraId="49992DEC"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Затем доктор сказал:</w:t>
      </w:r>
    </w:p>
    <w:p w14:paraId="14839C31"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Боюсь, что я больше ничего не могу сделать и мое пребывание здесь бесполезно. Если произойдут какие-либо изменения, мне можно будет позвонить.</w:t>
      </w:r>
    </w:p>
    <w:p w14:paraId="180BB508"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Эшенден, понимая, что мисс Кинг может оставаться в подобном положении много часов, пожал плечами и сказал:</w:t>
      </w:r>
    </w:p>
    <w:p w14:paraId="142CB459"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Хорошо.</w:t>
      </w:r>
    </w:p>
    <w:p w14:paraId="120F75E7"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Доктор легонько похлопал мисс Кинг по щеке с остатками румян так, словно старуха была ребенком.</w:t>
      </w:r>
    </w:p>
    <w:p w14:paraId="762AE1E7"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Попытайтесь уснуть,</w:t>
      </w:r>
      <w:r w:rsidRPr="00291919">
        <w:rPr>
          <w:rFonts w:ascii="Verdana" w:hAnsi="Verdana"/>
          <w:color w:val="000000"/>
          <w:sz w:val="20"/>
        </w:rPr>
        <w:t> </w:t>
      </w:r>
      <w:r w:rsidRPr="00291919">
        <w:rPr>
          <w:rFonts w:ascii="Verdana" w:hAnsi="Verdana"/>
          <w:color w:val="000000"/>
          <w:sz w:val="20"/>
          <w:lang w:val="ru-RU"/>
        </w:rPr>
        <w:t>— сказал он.</w:t>
      </w:r>
      <w:r w:rsidRPr="00291919">
        <w:rPr>
          <w:rFonts w:ascii="Verdana" w:hAnsi="Verdana"/>
          <w:color w:val="000000"/>
          <w:sz w:val="20"/>
        </w:rPr>
        <w:t> </w:t>
      </w:r>
      <w:r w:rsidRPr="00291919">
        <w:rPr>
          <w:rFonts w:ascii="Verdana" w:hAnsi="Verdana"/>
          <w:color w:val="000000"/>
          <w:sz w:val="20"/>
          <w:lang w:val="ru-RU"/>
        </w:rPr>
        <w:t>— Я вернусь утром.</w:t>
      </w:r>
    </w:p>
    <w:p w14:paraId="66294397"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Он упаковал саквояж, в котором носил медицинские инструменты, вымыл руки и влез в тяжелое пальто. Эшенден проводил его до дверей, и, когда они пожимали друг другу руки, доктор дал прогноз течения болезни, скривив скрытый в бороде рот. Вернувшись в номер, Эшенден взглянул на горничную. Она с тревожным видом сидела на краешке стула, словно ее пугало присутствие смерти. Ее широкое, некрасивое лицо опухло от усталости.</w:t>
      </w:r>
    </w:p>
    <w:p w14:paraId="5812EE9E"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В вашем пребывании здесь нет необходимости,</w:t>
      </w:r>
      <w:r w:rsidRPr="00291919">
        <w:rPr>
          <w:rFonts w:ascii="Verdana" w:hAnsi="Verdana"/>
          <w:color w:val="000000"/>
          <w:sz w:val="20"/>
        </w:rPr>
        <w:t> </w:t>
      </w:r>
      <w:r w:rsidRPr="00291919">
        <w:rPr>
          <w:rFonts w:ascii="Verdana" w:hAnsi="Verdana"/>
          <w:color w:val="000000"/>
          <w:sz w:val="20"/>
          <w:lang w:val="ru-RU"/>
        </w:rPr>
        <w:t>— сказал Эшенден.</w:t>
      </w:r>
      <w:r w:rsidRPr="00291919">
        <w:rPr>
          <w:rFonts w:ascii="Verdana" w:hAnsi="Verdana"/>
          <w:color w:val="000000"/>
          <w:sz w:val="20"/>
        </w:rPr>
        <w:t> </w:t>
      </w:r>
      <w:r w:rsidRPr="00291919">
        <w:rPr>
          <w:rFonts w:ascii="Verdana" w:hAnsi="Verdana"/>
          <w:color w:val="000000"/>
          <w:sz w:val="20"/>
          <w:lang w:val="ru-RU"/>
        </w:rPr>
        <w:t>— Почему бы вам не пойти поспать?</w:t>
      </w:r>
    </w:p>
    <w:p w14:paraId="6958F96A"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Месье не захочет оставаться один. Кому-то следует быть с ним.</w:t>
      </w:r>
    </w:p>
    <w:p w14:paraId="1565456E"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Но почему? Завтра вам предстоит рабочий день.</w:t>
      </w:r>
    </w:p>
    <w:p w14:paraId="69255258"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Да. В любом случае я должна подняться в пять утра.</w:t>
      </w:r>
    </w:p>
    <w:p w14:paraId="57D4DB73"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lastRenderedPageBreak/>
        <w:t>—</w:t>
      </w:r>
      <w:r w:rsidRPr="00291919">
        <w:rPr>
          <w:rFonts w:ascii="Verdana" w:hAnsi="Verdana"/>
          <w:color w:val="000000"/>
          <w:sz w:val="20"/>
        </w:rPr>
        <w:t> </w:t>
      </w:r>
      <w:r w:rsidRPr="00291919">
        <w:rPr>
          <w:rFonts w:ascii="Verdana" w:hAnsi="Verdana"/>
          <w:color w:val="000000"/>
          <w:sz w:val="20"/>
          <w:lang w:val="ru-RU"/>
        </w:rPr>
        <w:t xml:space="preserve">Тогда попытайтесь хотя бы немного поспать. Вы сможете заглянуть сюда, когда проснетесь. </w:t>
      </w:r>
      <w:r w:rsidRPr="00291919">
        <w:rPr>
          <w:rFonts w:ascii="Verdana" w:hAnsi="Verdana"/>
          <w:color w:val="000000"/>
          <w:sz w:val="20"/>
        </w:rPr>
        <w:t>Alle</w:t>
      </w:r>
      <w:r w:rsidRPr="00291919">
        <w:rPr>
          <w:rFonts w:ascii="Verdana" w:hAnsi="Verdana"/>
          <w:color w:val="000000"/>
          <w:sz w:val="20"/>
          <w:lang w:val="ru-RU"/>
        </w:rPr>
        <w:t>.</w:t>
      </w:r>
    </w:p>
    <w:p w14:paraId="1BF3B0AF"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Как будет угодно джентльмену. Но я охотно осталась бы.</w:t>
      </w:r>
    </w:p>
    <w:p w14:paraId="6ECDDE3F"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Эшенден улыбнулся и покачал головой.</w:t>
      </w:r>
    </w:p>
    <w:p w14:paraId="6AD40B53" w14:textId="77777777" w:rsidR="00BD2B3D" w:rsidRPr="00291919" w:rsidRDefault="00BD2B3D" w:rsidP="00291919">
      <w:pPr>
        <w:suppressAutoHyphens/>
        <w:spacing w:after="0" w:line="240" w:lineRule="auto"/>
        <w:ind w:firstLine="283"/>
        <w:jc w:val="both"/>
        <w:rPr>
          <w:rFonts w:ascii="Verdana" w:hAnsi="Verdana"/>
          <w:color w:val="000000"/>
          <w:sz w:val="20"/>
          <w:lang w:val="fr-FR"/>
        </w:rPr>
      </w:pPr>
      <w:r w:rsidRPr="00291919">
        <w:rPr>
          <w:rFonts w:ascii="Verdana" w:hAnsi="Verdana"/>
          <w:color w:val="000000"/>
          <w:sz w:val="20"/>
          <w:lang w:val="fr-FR"/>
        </w:rPr>
        <w:t>— Bonsoir, ma pauvre mademoiselle,</w:t>
      </w:r>
      <w:r w:rsidRPr="00291919">
        <w:rPr>
          <w:rFonts w:ascii="Verdana" w:hAnsi="Verdana"/>
          <w:color w:val="000000"/>
          <w:sz w:val="20"/>
          <w:vertAlign w:val="superscript"/>
        </w:rPr>
        <w:footnoteReference w:id="6"/>
      </w:r>
      <w:r w:rsidRPr="00291919">
        <w:rPr>
          <w:rFonts w:ascii="Verdana" w:hAnsi="Verdana"/>
          <w:color w:val="000000"/>
          <w:sz w:val="20"/>
          <w:lang w:val="fr-FR"/>
        </w:rPr>
        <w:t xml:space="preserve"> — </w:t>
      </w:r>
      <w:r w:rsidRPr="00291919">
        <w:rPr>
          <w:rFonts w:ascii="Verdana" w:hAnsi="Verdana"/>
          <w:color w:val="000000"/>
          <w:sz w:val="20"/>
        </w:rPr>
        <w:t>сказала</w:t>
      </w:r>
      <w:r w:rsidRPr="00291919">
        <w:rPr>
          <w:rFonts w:ascii="Verdana" w:hAnsi="Verdana"/>
          <w:color w:val="000000"/>
          <w:sz w:val="20"/>
          <w:lang w:val="fr-FR"/>
        </w:rPr>
        <w:t xml:space="preserve"> </w:t>
      </w:r>
      <w:r w:rsidRPr="00291919">
        <w:rPr>
          <w:rFonts w:ascii="Verdana" w:hAnsi="Verdana"/>
          <w:color w:val="000000"/>
          <w:sz w:val="20"/>
        </w:rPr>
        <w:t>горничная</w:t>
      </w:r>
      <w:r w:rsidRPr="00291919">
        <w:rPr>
          <w:rFonts w:ascii="Verdana" w:hAnsi="Verdana"/>
          <w:color w:val="000000"/>
          <w:sz w:val="20"/>
          <w:lang w:val="fr-FR"/>
        </w:rPr>
        <w:t>.</w:t>
      </w:r>
    </w:p>
    <w:p w14:paraId="63C3537B"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Девушка вышла, и Эшенден остался один. Он сел рядом с кроватью, и его взгляд снова встретился со взглядом умирающей. Эшенден испытывал неловкость, глядя в эти немигающие глаза.</w:t>
      </w:r>
    </w:p>
    <w:p w14:paraId="576677EA"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Не волнуйтесь, мисс Кинг,</w:t>
      </w:r>
      <w:r w:rsidRPr="00291919">
        <w:rPr>
          <w:rFonts w:ascii="Verdana" w:hAnsi="Verdana"/>
          <w:color w:val="000000"/>
          <w:sz w:val="20"/>
        </w:rPr>
        <w:t> </w:t>
      </w:r>
      <w:r w:rsidRPr="00291919">
        <w:rPr>
          <w:rFonts w:ascii="Verdana" w:hAnsi="Verdana"/>
          <w:color w:val="000000"/>
          <w:sz w:val="20"/>
          <w:lang w:val="ru-RU"/>
        </w:rPr>
        <w:t>— сказал он.</w:t>
      </w:r>
      <w:r w:rsidRPr="00291919">
        <w:rPr>
          <w:rFonts w:ascii="Verdana" w:hAnsi="Verdana"/>
          <w:color w:val="000000"/>
          <w:sz w:val="20"/>
        </w:rPr>
        <w:t> </w:t>
      </w:r>
      <w:r w:rsidRPr="00291919">
        <w:rPr>
          <w:rFonts w:ascii="Verdana" w:hAnsi="Verdana"/>
          <w:color w:val="000000"/>
          <w:sz w:val="20"/>
          <w:lang w:val="ru-RU"/>
        </w:rPr>
        <w:t>— У вас случился легкий удар. Не сомневаюсь, что через минуту-другую к вам вернется речь.</w:t>
      </w:r>
    </w:p>
    <w:p w14:paraId="11132ADF"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Эшенден был уверен, что заметил в ее темных глазах отчаянное стремление что-то сказать. Да, он не ошибся. Мозг умирающей буквально трепетал от желания, но парализованное тело не имело возможности ему повиноваться. Ее разочарование проявило себя очень ясно. Она заплакала, и по морщинистому лицу потекли слезы. Эшенден достал свой носовой платок и осушил влагу.</w:t>
      </w:r>
    </w:p>
    <w:p w14:paraId="27605ED7"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Не терзайте себя, мисс Кинг. Немного терпения, и вы, вне сомнения, сможете сказать все, что хотите.</w:t>
      </w:r>
    </w:p>
    <w:p w14:paraId="37232FEE"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Он не знал, был ли это плод его фантазии, или он действительно прочитал в ее взгляде мысль о том, что у нее нет времени на ожидание. Возможно, что он просто приписал ей то, о чем думал сам. На туалетном столике находились недорогие туалетные принадлежности гувернантки</w:t>
      </w:r>
      <w:r w:rsidRPr="00291919">
        <w:rPr>
          <w:rFonts w:ascii="Verdana" w:hAnsi="Verdana"/>
          <w:color w:val="000000"/>
          <w:sz w:val="20"/>
        </w:rPr>
        <w:t> </w:t>
      </w:r>
      <w:r w:rsidRPr="00291919">
        <w:rPr>
          <w:rFonts w:ascii="Verdana" w:hAnsi="Verdana"/>
          <w:color w:val="000000"/>
          <w:sz w:val="20"/>
          <w:lang w:val="ru-RU"/>
        </w:rPr>
        <w:t>— инкрустированные серебром гребни и зеркало в серебряной оправе. В углу комнаты стоял видавший виды черный дорожный кофр, а на гардеробе обитала огромная шляпная коробка из потертой кожи. В элегантном гостиничном номере с палисандровой мебелью все эти предметы казались убогой дешевкой. Свет в комнате слепил глаза.</w:t>
      </w:r>
    </w:p>
    <w:p w14:paraId="5BF27E6C"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Может быть, вам будет удобнее, если я погашу часть ламп?</w:t>
      </w:r>
      <w:r w:rsidRPr="00291919">
        <w:rPr>
          <w:rFonts w:ascii="Verdana" w:hAnsi="Verdana"/>
          <w:color w:val="000000"/>
          <w:sz w:val="20"/>
        </w:rPr>
        <w:t> </w:t>
      </w:r>
      <w:r w:rsidRPr="00291919">
        <w:rPr>
          <w:rFonts w:ascii="Verdana" w:hAnsi="Verdana"/>
          <w:color w:val="000000"/>
          <w:sz w:val="20"/>
          <w:lang w:val="ru-RU"/>
        </w:rPr>
        <w:t>— спросил Эшенден.</w:t>
      </w:r>
    </w:p>
    <w:p w14:paraId="00E8E196"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Оставив гореть лишь одну лампу на прикроватной тумбочке, он снова уселся. Ему страшно хотелось курить. Их взгляды снова встретились. У этой старой-престарой женщины продолжали жить только глаза. Эшенден был уверен, что ей надо что-то срочно ему сказать. Но что? Что именно? Возможно, она захотела видеть его только потому, что, почувствовав приближение смерти, у нее, столько лет пробывшей вдали от родной, давно забытой страны, вдруг возникло желание увидеть рядом со своим смертным ложем кого-то из соотечественников. Так, во всяком случае, считал доктор. Но почему она послала именно за ним? В отеле остановились и другие англичане. Среди гостей была пожилая пара</w:t>
      </w:r>
      <w:r w:rsidRPr="00291919">
        <w:rPr>
          <w:rFonts w:ascii="Verdana" w:hAnsi="Verdana"/>
          <w:color w:val="000000"/>
          <w:sz w:val="20"/>
        </w:rPr>
        <w:t> </w:t>
      </w:r>
      <w:r w:rsidRPr="00291919">
        <w:rPr>
          <w:rFonts w:ascii="Verdana" w:hAnsi="Verdana"/>
          <w:color w:val="000000"/>
          <w:sz w:val="20"/>
          <w:lang w:val="ru-RU"/>
        </w:rPr>
        <w:t>— отставной гражданский чиновник из Индии и его супруга. Было бы гораздо уместнее, если бы она обратилась к ним. Более чуждого для нее человека, нежели Эшенден, в отеле не было.</w:t>
      </w:r>
    </w:p>
    <w:p w14:paraId="0122DDA3"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У вас есть что мне сказать, мисс Кинг?</w:t>
      </w:r>
      <w:r w:rsidRPr="00291919">
        <w:rPr>
          <w:rFonts w:ascii="Verdana" w:hAnsi="Verdana"/>
          <w:color w:val="000000"/>
          <w:sz w:val="20"/>
        </w:rPr>
        <w:t> </w:t>
      </w:r>
      <w:r w:rsidRPr="00291919">
        <w:rPr>
          <w:rFonts w:ascii="Verdana" w:hAnsi="Verdana"/>
          <w:color w:val="000000"/>
          <w:sz w:val="20"/>
          <w:lang w:val="ru-RU"/>
        </w:rPr>
        <w:t>— спросил он.</w:t>
      </w:r>
    </w:p>
    <w:p w14:paraId="319D54CA"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Ответ он попытался прочитать в ее глазах. Осмысленный взгляд был по-прежнему обращен на него, но о том, что именно он означал, Эшенден не имел ни малейшего представления.</w:t>
      </w:r>
    </w:p>
    <w:p w14:paraId="7BCA8C8D"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Не надо бояться, что я уйду. Я останусь здесь до тех пор, пока вы этого хотите.</w:t>
      </w:r>
    </w:p>
    <w:p w14:paraId="247EF380"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Ничего. Эшенден смотрел в черные глаза, и ему казалось, что глаза сияют каким-то таинственным светом, словно в их глубине пылает пламя. Глаза продолжали удерживать требовательным взглядом. А может быть, мисс Кинг послала за ним, так как знала, что он</w:t>
      </w:r>
      <w:r w:rsidRPr="00291919">
        <w:rPr>
          <w:rFonts w:ascii="Verdana" w:hAnsi="Verdana"/>
          <w:color w:val="000000"/>
          <w:sz w:val="20"/>
        </w:rPr>
        <w:t> </w:t>
      </w:r>
      <w:r w:rsidRPr="00291919">
        <w:rPr>
          <w:rFonts w:ascii="Verdana" w:hAnsi="Verdana"/>
          <w:color w:val="000000"/>
          <w:sz w:val="20"/>
          <w:lang w:val="ru-RU"/>
        </w:rPr>
        <w:t>— британский агент? Неужели перед смертью она почувствовала неожиданное отвращение к тому, что так много лет было смыслом ее жизни, и у нее снова пробудилась любовь к своей стране</w:t>
      </w:r>
      <w:r w:rsidRPr="00291919">
        <w:rPr>
          <w:rFonts w:ascii="Verdana" w:hAnsi="Verdana"/>
          <w:color w:val="000000"/>
          <w:sz w:val="20"/>
        </w:rPr>
        <w:t> </w:t>
      </w:r>
      <w:r w:rsidRPr="00291919">
        <w:rPr>
          <w:rFonts w:ascii="Verdana" w:hAnsi="Verdana"/>
          <w:color w:val="000000"/>
          <w:sz w:val="20"/>
          <w:lang w:val="ru-RU"/>
        </w:rPr>
        <w:t>— любовь, беспробудно спавшая половину столетия? И ее охватило неудержимое желание принести пользу тому, что когда-то принадлежало ей. «Я глупец, если придаюсь столь идиотским фантазиям,</w:t>
      </w:r>
      <w:r w:rsidRPr="00291919">
        <w:rPr>
          <w:rFonts w:ascii="Verdana" w:hAnsi="Verdana"/>
          <w:color w:val="000000"/>
          <w:sz w:val="20"/>
        </w:rPr>
        <w:t> </w:t>
      </w:r>
      <w:r w:rsidRPr="00291919">
        <w:rPr>
          <w:rFonts w:ascii="Verdana" w:hAnsi="Verdana"/>
          <w:color w:val="000000"/>
          <w:sz w:val="20"/>
          <w:lang w:val="ru-RU"/>
        </w:rPr>
        <w:t>— подумал Эшенден,</w:t>
      </w:r>
      <w:r w:rsidRPr="00291919">
        <w:rPr>
          <w:rFonts w:ascii="Verdana" w:hAnsi="Verdana"/>
          <w:color w:val="000000"/>
          <w:sz w:val="20"/>
        </w:rPr>
        <w:t> </w:t>
      </w:r>
      <w:r w:rsidRPr="00291919">
        <w:rPr>
          <w:rFonts w:ascii="Verdana" w:hAnsi="Verdana"/>
          <w:color w:val="000000"/>
          <w:sz w:val="20"/>
          <w:lang w:val="ru-RU"/>
        </w:rPr>
        <w:t xml:space="preserve">— подобные выдумки присущи лишь дешевым и вульгарным романам». С другой стороны, теперь каждый перестал быть самим собой, и патриотизм, бывший в мирное время уделом политиков, публицистов и дураков, в темные времена стал чувством, способным затронуть самые тайные струны сердца. Патриотизм способен толкнуть человека на странные поступки. Забавно, что умирающая не захотела увидеть принца и его дочерей. Может быть, она их вдруг возненавидела? Может </w:t>
      </w:r>
      <w:r w:rsidRPr="00291919">
        <w:rPr>
          <w:rFonts w:ascii="Verdana" w:hAnsi="Verdana"/>
          <w:color w:val="000000"/>
          <w:sz w:val="20"/>
          <w:lang w:val="ru-RU"/>
        </w:rPr>
        <w:lastRenderedPageBreak/>
        <w:t>быть, она почувствовала, что по их вине стала предательницей, и в последний миг жизни решила что-то исправить? (Все это крайне маловероятно, а мисс Кинг</w:t>
      </w:r>
      <w:r w:rsidRPr="00291919">
        <w:rPr>
          <w:rFonts w:ascii="Verdana" w:hAnsi="Verdana"/>
          <w:color w:val="000000"/>
          <w:sz w:val="20"/>
        </w:rPr>
        <w:t> </w:t>
      </w:r>
      <w:r w:rsidRPr="00291919">
        <w:rPr>
          <w:rFonts w:ascii="Verdana" w:hAnsi="Verdana"/>
          <w:color w:val="000000"/>
          <w:sz w:val="20"/>
          <w:lang w:val="ru-RU"/>
        </w:rPr>
        <w:t>— всего лишь глупая старая дева, которой следовало умереть много лет тому назад.) Но нельзя игнорировать даже то, что представляется маловероятным. Эшенден был каким-то странным убежден (хотя его здравый смысл протестовал против этого), что мисс Кинг владеет тайной, которой жаждете ним поделиться. Она послала за ним, потому что знала, чем он занимается, и надеялась, что он сможет употребить ее слова на пользу. Она умирала и уже не испытывала страха. Действительно ли важно то, что она хочет сказать? Эшенден наклонился вперед, чтобы лучше понять, о чем говорят ее глаза. Возможно, это было нечто совершенно тривиальное, что казалось значительным лишь ее старому, изношенному мозгу. Эшендену было тошно от людей, видевших шпиона в каждом безобидном прохожем и заговор в самом невинном стечении обстоятельств. Он был готов поставить сто к одному, что от сообщения мисс Кинг, если к ней вернется дар речи, пользы никому не будет.</w:t>
      </w:r>
    </w:p>
    <w:p w14:paraId="35503185"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Но старая женщина могла знать и очень много! Обладая острым зрением и слухом, она могла иметь возможность узнать то, что тщательно скрывалось от людей, казавшихся не столь незначительными. Эшенден снова подумал о тех действительно важных событиях, которые, как ему казалось, затеваются вокруг него. Появление Хольцминдена в отеле именно в этот день представлялось ему фактом весьма любопытным. И с какой стати такие азартные картежники, как принц Али и паша, потратили целый вечер, играя с ним в контрактный бридж? Могло быть так, что у них созрел новый план. Нельзя исключать того, что назревают какие-то великие события, и сообщение старой женщины сможет изменить положение в мире. Оно может означать поражение или победу. Означать все, что угодно. И вот она лежит перед ним, лишенная дара речи. Эшенден долго смотрел на нее молча, а затем вдруг громко спросил:</w:t>
      </w:r>
    </w:p>
    <w:p w14:paraId="608881BF"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Имеет ли это какое-нибудь отношение к войне, мисс Кинг?</w:t>
      </w:r>
    </w:p>
    <w:p w14:paraId="6FE672B2"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Что-то промелькнуло в ее глазах, а маленькое, старое лицо задрожало. Это движение нельзя было не заметить. Происходило нечто странное и ужасное. Эшенден затаил дыхание. Крошечное, иссохшее тело содрогнулось в судороге, и старая женщина, словно собрав в кулак оставшуюся волю, села в кровати. Эшенден вскочил со стула, чтобы ее поддержать.</w:t>
      </w:r>
    </w:p>
    <w:p w14:paraId="76CB0F98" w14:textId="77777777" w:rsidR="00BD2B3D"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w:t>
      </w:r>
      <w:r w:rsidRPr="00291919">
        <w:rPr>
          <w:rFonts w:ascii="Verdana" w:hAnsi="Verdana"/>
          <w:color w:val="000000"/>
          <w:sz w:val="20"/>
        </w:rPr>
        <w:t> </w:t>
      </w:r>
      <w:r w:rsidRPr="00291919">
        <w:rPr>
          <w:rFonts w:ascii="Verdana" w:hAnsi="Verdana"/>
          <w:color w:val="000000"/>
          <w:sz w:val="20"/>
          <w:lang w:val="ru-RU"/>
        </w:rPr>
        <w:t>Англия,</w:t>
      </w:r>
      <w:r w:rsidRPr="00291919">
        <w:rPr>
          <w:rFonts w:ascii="Verdana" w:hAnsi="Verdana"/>
          <w:color w:val="000000"/>
          <w:sz w:val="20"/>
        </w:rPr>
        <w:t> </w:t>
      </w:r>
      <w:r w:rsidRPr="00291919">
        <w:rPr>
          <w:rFonts w:ascii="Verdana" w:hAnsi="Verdana"/>
          <w:color w:val="000000"/>
          <w:sz w:val="20"/>
          <w:lang w:val="ru-RU"/>
        </w:rPr>
        <w:t>— выкрикнула она единственное слово неприятным, надтреснутым голосом и упала ему на руки.</w:t>
      </w:r>
    </w:p>
    <w:p w14:paraId="105CEDDC" w14:textId="67224103" w:rsidR="00265930" w:rsidRPr="00291919" w:rsidRDefault="00BD2B3D" w:rsidP="00291919">
      <w:pPr>
        <w:suppressAutoHyphens/>
        <w:spacing w:after="0" w:line="240" w:lineRule="auto"/>
        <w:ind w:firstLine="283"/>
        <w:jc w:val="both"/>
        <w:rPr>
          <w:rFonts w:ascii="Verdana" w:hAnsi="Verdana"/>
          <w:color w:val="000000"/>
          <w:sz w:val="20"/>
          <w:lang w:val="ru-RU"/>
        </w:rPr>
      </w:pPr>
      <w:r w:rsidRPr="00291919">
        <w:rPr>
          <w:rFonts w:ascii="Verdana" w:hAnsi="Verdana"/>
          <w:color w:val="000000"/>
          <w:sz w:val="20"/>
          <w:lang w:val="ru-RU"/>
        </w:rPr>
        <w:t>Укладывая ее на подушку, Эшенден увидел, что она мертва.</w:t>
      </w:r>
    </w:p>
    <w:sectPr w:rsidR="00265930" w:rsidRPr="00291919" w:rsidSect="0029191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1B38C" w14:textId="77777777" w:rsidR="003D5481" w:rsidRDefault="003D5481" w:rsidP="00BD2B3D">
      <w:pPr>
        <w:spacing w:after="0" w:line="240" w:lineRule="auto"/>
      </w:pPr>
      <w:r>
        <w:separator/>
      </w:r>
    </w:p>
  </w:endnote>
  <w:endnote w:type="continuationSeparator" w:id="0">
    <w:p w14:paraId="1CA54B7F" w14:textId="77777777" w:rsidR="003D5481" w:rsidRDefault="003D5481" w:rsidP="00BD2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C3EDD" w14:textId="77777777" w:rsidR="00291919" w:rsidRDefault="00291919" w:rsidP="00FA5C6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DF1C9D" w14:textId="77777777" w:rsidR="00291919" w:rsidRDefault="00291919" w:rsidP="002919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B39D1" w14:textId="300E589A" w:rsidR="00291919" w:rsidRPr="00291919" w:rsidRDefault="00291919" w:rsidP="00291919">
    <w:pPr>
      <w:pStyle w:val="Footer"/>
      <w:ind w:right="360"/>
      <w:rPr>
        <w:rFonts w:ascii="Arial" w:hAnsi="Arial" w:cs="Arial"/>
        <w:color w:val="999999"/>
        <w:sz w:val="20"/>
        <w:lang w:val="ru-RU"/>
      </w:rPr>
    </w:pPr>
    <w:r w:rsidRPr="00291919">
      <w:rPr>
        <w:rStyle w:val="PageNumber"/>
        <w:rFonts w:ascii="Arial" w:hAnsi="Arial" w:cs="Arial"/>
        <w:color w:val="999999"/>
        <w:sz w:val="20"/>
        <w:lang w:val="ru-RU"/>
      </w:rPr>
      <w:t xml:space="preserve">Библиотека «Артефакт» — </w:t>
    </w:r>
    <w:r w:rsidRPr="00291919">
      <w:rPr>
        <w:rStyle w:val="PageNumber"/>
        <w:rFonts w:ascii="Arial" w:hAnsi="Arial" w:cs="Arial"/>
        <w:color w:val="999999"/>
        <w:sz w:val="20"/>
      </w:rPr>
      <w:t>http</w:t>
    </w:r>
    <w:r w:rsidRPr="00291919">
      <w:rPr>
        <w:rStyle w:val="PageNumber"/>
        <w:rFonts w:ascii="Arial" w:hAnsi="Arial" w:cs="Arial"/>
        <w:color w:val="999999"/>
        <w:sz w:val="20"/>
        <w:lang w:val="ru-RU"/>
      </w:rPr>
      <w:t>://</w:t>
    </w:r>
    <w:r w:rsidRPr="00291919">
      <w:rPr>
        <w:rStyle w:val="PageNumber"/>
        <w:rFonts w:ascii="Arial" w:hAnsi="Arial" w:cs="Arial"/>
        <w:color w:val="999999"/>
        <w:sz w:val="20"/>
      </w:rPr>
      <w:t>artefact</w:t>
    </w:r>
    <w:r w:rsidRPr="00291919">
      <w:rPr>
        <w:rStyle w:val="PageNumber"/>
        <w:rFonts w:ascii="Arial" w:hAnsi="Arial" w:cs="Arial"/>
        <w:color w:val="999999"/>
        <w:sz w:val="20"/>
        <w:lang w:val="ru-RU"/>
      </w:rPr>
      <w:t>.</w:t>
    </w:r>
    <w:r w:rsidRPr="00291919">
      <w:rPr>
        <w:rStyle w:val="PageNumber"/>
        <w:rFonts w:ascii="Arial" w:hAnsi="Arial" w:cs="Arial"/>
        <w:color w:val="999999"/>
        <w:sz w:val="20"/>
      </w:rPr>
      <w:t>lib</w:t>
    </w:r>
    <w:r w:rsidRPr="00291919">
      <w:rPr>
        <w:rStyle w:val="PageNumber"/>
        <w:rFonts w:ascii="Arial" w:hAnsi="Arial" w:cs="Arial"/>
        <w:color w:val="999999"/>
        <w:sz w:val="20"/>
        <w:lang w:val="ru-RU"/>
      </w:rPr>
      <w:t>.</w:t>
    </w:r>
    <w:r w:rsidRPr="00291919">
      <w:rPr>
        <w:rStyle w:val="PageNumber"/>
        <w:rFonts w:ascii="Arial" w:hAnsi="Arial" w:cs="Arial"/>
        <w:color w:val="999999"/>
        <w:sz w:val="20"/>
      </w:rPr>
      <w:t>ru</w:t>
    </w:r>
    <w:r w:rsidRPr="0029191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7C6BF" w14:textId="77777777" w:rsidR="00291919" w:rsidRDefault="002919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0EABC" w14:textId="77777777" w:rsidR="003D5481" w:rsidRDefault="003D5481" w:rsidP="00BD2B3D">
      <w:pPr>
        <w:spacing w:after="0" w:line="240" w:lineRule="auto"/>
      </w:pPr>
      <w:r>
        <w:separator/>
      </w:r>
    </w:p>
  </w:footnote>
  <w:footnote w:type="continuationSeparator" w:id="0">
    <w:p w14:paraId="2F7ED0E7" w14:textId="77777777" w:rsidR="003D5481" w:rsidRDefault="003D5481" w:rsidP="00BD2B3D">
      <w:pPr>
        <w:spacing w:after="0" w:line="240" w:lineRule="auto"/>
      </w:pPr>
      <w:r>
        <w:continuationSeparator/>
      </w:r>
    </w:p>
  </w:footnote>
  <w:footnote w:id="1">
    <w:p w14:paraId="2825079A" w14:textId="77777777" w:rsidR="00BD2B3D" w:rsidRDefault="00BD2B3D" w:rsidP="00291919">
      <w:pPr>
        <w:pStyle w:val="FootNote"/>
        <w:spacing w:after="60"/>
        <w:ind w:firstLine="0"/>
      </w:pPr>
      <w:r w:rsidRPr="00291919">
        <w:rPr>
          <w:vertAlign w:val="superscript"/>
        </w:rPr>
        <w:footnoteRef/>
      </w:r>
      <w:r>
        <w:t xml:space="preserve"> </w:t>
      </w:r>
      <w:r w:rsidRPr="00291919">
        <w:rPr>
          <w:rFonts w:ascii="Calibri" w:hAnsi="Calibri" w:cs="Calibri"/>
        </w:rPr>
        <w:t xml:space="preserve">Входите, входите </w:t>
      </w:r>
      <w:r w:rsidRPr="00291919">
        <w:rPr>
          <w:rFonts w:ascii="Calibri" w:hAnsi="Calibri" w:cs="Calibri"/>
          <w:i/>
          <w:iCs/>
        </w:rPr>
        <w:t>(фр.).</w:t>
      </w:r>
      <w:r w:rsidRPr="00291919">
        <w:rPr>
          <w:rFonts w:ascii="Calibri" w:hAnsi="Calibri" w:cs="Calibri"/>
        </w:rPr>
        <w:t xml:space="preserve"> </w:t>
      </w:r>
    </w:p>
  </w:footnote>
  <w:footnote w:id="2">
    <w:p w14:paraId="2FA16DEC" w14:textId="77777777" w:rsidR="00BD2B3D" w:rsidRDefault="00BD2B3D" w:rsidP="00291919">
      <w:pPr>
        <w:pStyle w:val="FootNote"/>
        <w:spacing w:after="60"/>
        <w:ind w:firstLine="0"/>
      </w:pPr>
      <w:r w:rsidRPr="00291919">
        <w:rPr>
          <w:vertAlign w:val="superscript"/>
        </w:rPr>
        <w:footnoteRef/>
      </w:r>
      <w:r>
        <w:t xml:space="preserve"> </w:t>
      </w:r>
      <w:r w:rsidRPr="00291919">
        <w:rPr>
          <w:rFonts w:ascii="Calibri" w:hAnsi="Calibri" w:cs="Calibri"/>
        </w:rPr>
        <w:t xml:space="preserve">Не так ли, Ваше Высочество? </w:t>
      </w:r>
      <w:r w:rsidRPr="00291919">
        <w:rPr>
          <w:rFonts w:ascii="Calibri" w:hAnsi="Calibri" w:cs="Calibri"/>
          <w:i/>
          <w:iCs/>
        </w:rPr>
        <w:t>(фр.).</w:t>
      </w:r>
      <w:r w:rsidRPr="00291919">
        <w:rPr>
          <w:rFonts w:ascii="Calibri" w:hAnsi="Calibri" w:cs="Calibri"/>
        </w:rPr>
        <w:t xml:space="preserve"> </w:t>
      </w:r>
    </w:p>
  </w:footnote>
  <w:footnote w:id="3">
    <w:p w14:paraId="5F02BB71" w14:textId="77777777" w:rsidR="00BD2B3D" w:rsidRDefault="00BD2B3D" w:rsidP="00291919">
      <w:pPr>
        <w:pStyle w:val="FootNote"/>
        <w:spacing w:after="60"/>
        <w:ind w:firstLine="0"/>
      </w:pPr>
      <w:r w:rsidRPr="00291919">
        <w:rPr>
          <w:vertAlign w:val="superscript"/>
        </w:rPr>
        <w:footnoteRef/>
      </w:r>
      <w:r>
        <w:t xml:space="preserve"> </w:t>
      </w:r>
      <w:r w:rsidRPr="00291919">
        <w:rPr>
          <w:rFonts w:ascii="Calibri" w:hAnsi="Calibri" w:cs="Calibri"/>
        </w:rPr>
        <w:t>Да</w:t>
      </w:r>
      <w:r w:rsidRPr="00291919">
        <w:rPr>
          <w:rFonts w:ascii="Calibri" w:hAnsi="Calibri" w:cs="Calibri"/>
        </w:rPr>
        <w:noBreakHyphen/>
        <w:t xml:space="preserve">да </w:t>
      </w:r>
      <w:r w:rsidRPr="00291919">
        <w:rPr>
          <w:rFonts w:ascii="Calibri" w:hAnsi="Calibri" w:cs="Calibri"/>
          <w:i/>
          <w:iCs/>
        </w:rPr>
        <w:t>(фр.).</w:t>
      </w:r>
      <w:r w:rsidRPr="00291919">
        <w:rPr>
          <w:rFonts w:ascii="Calibri" w:hAnsi="Calibri" w:cs="Calibri"/>
        </w:rPr>
        <w:t xml:space="preserve"> </w:t>
      </w:r>
    </w:p>
  </w:footnote>
  <w:footnote w:id="4">
    <w:p w14:paraId="06DDCD8C" w14:textId="77777777" w:rsidR="00BD2B3D" w:rsidRDefault="00BD2B3D" w:rsidP="00291919">
      <w:pPr>
        <w:pStyle w:val="FootNote"/>
        <w:spacing w:after="60"/>
        <w:ind w:firstLine="0"/>
      </w:pPr>
      <w:r w:rsidRPr="00291919">
        <w:rPr>
          <w:vertAlign w:val="superscript"/>
        </w:rPr>
        <w:footnoteRef/>
      </w:r>
      <w:r>
        <w:t xml:space="preserve"> </w:t>
      </w:r>
      <w:r w:rsidRPr="00291919">
        <w:rPr>
          <w:rFonts w:ascii="Calibri" w:hAnsi="Calibri" w:cs="Calibri"/>
        </w:rPr>
        <w:t xml:space="preserve">Довольно красивый город, этот Париж </w:t>
      </w:r>
      <w:r w:rsidRPr="00291919">
        <w:rPr>
          <w:rFonts w:ascii="Calibri" w:hAnsi="Calibri" w:cs="Calibri"/>
          <w:i/>
          <w:iCs/>
        </w:rPr>
        <w:t>(фр.).</w:t>
      </w:r>
      <w:r w:rsidRPr="00291919">
        <w:rPr>
          <w:rFonts w:ascii="Calibri" w:hAnsi="Calibri" w:cs="Calibri"/>
        </w:rPr>
        <w:t xml:space="preserve"> </w:t>
      </w:r>
    </w:p>
  </w:footnote>
  <w:footnote w:id="5">
    <w:p w14:paraId="06233221" w14:textId="77777777" w:rsidR="00BD2B3D" w:rsidRDefault="00BD2B3D" w:rsidP="00291919">
      <w:pPr>
        <w:pStyle w:val="FootNote"/>
        <w:spacing w:after="60"/>
        <w:ind w:firstLine="0"/>
      </w:pPr>
      <w:r w:rsidRPr="00291919">
        <w:rPr>
          <w:vertAlign w:val="superscript"/>
        </w:rPr>
        <w:footnoteRef/>
      </w:r>
      <w:r>
        <w:t xml:space="preserve"> </w:t>
      </w:r>
      <w:r w:rsidRPr="00291919">
        <w:rPr>
          <w:rFonts w:ascii="Calibri" w:hAnsi="Calibri" w:cs="Calibri"/>
        </w:rPr>
        <w:t xml:space="preserve">Идите, друг мой </w:t>
      </w:r>
      <w:r w:rsidRPr="00291919">
        <w:rPr>
          <w:rFonts w:ascii="Calibri" w:hAnsi="Calibri" w:cs="Calibri"/>
          <w:i/>
          <w:iCs/>
        </w:rPr>
        <w:t>(фр.).</w:t>
      </w:r>
      <w:r w:rsidRPr="00291919">
        <w:rPr>
          <w:rFonts w:ascii="Calibri" w:hAnsi="Calibri" w:cs="Calibri"/>
        </w:rPr>
        <w:t xml:space="preserve"> </w:t>
      </w:r>
    </w:p>
  </w:footnote>
  <w:footnote w:id="6">
    <w:p w14:paraId="0F46CD4B" w14:textId="77777777" w:rsidR="00BD2B3D" w:rsidRDefault="00BD2B3D" w:rsidP="00291919">
      <w:pPr>
        <w:pStyle w:val="FootNote"/>
        <w:spacing w:after="60"/>
        <w:ind w:firstLine="0"/>
      </w:pPr>
      <w:r w:rsidRPr="00291919">
        <w:rPr>
          <w:vertAlign w:val="superscript"/>
        </w:rPr>
        <w:footnoteRef/>
      </w:r>
      <w:r>
        <w:t xml:space="preserve"> </w:t>
      </w:r>
      <w:r w:rsidRPr="00291919">
        <w:rPr>
          <w:rFonts w:ascii="Calibri" w:hAnsi="Calibri" w:cs="Calibri"/>
        </w:rPr>
        <w:t xml:space="preserve">Спокойной ночи, моя бедная мадемуазель </w:t>
      </w:r>
      <w:r w:rsidRPr="00291919">
        <w:rPr>
          <w:rFonts w:ascii="Calibri" w:hAnsi="Calibri" w:cs="Calibri"/>
          <w:i/>
          <w:iCs/>
        </w:rPr>
        <w:t>(фр.).</w:t>
      </w:r>
      <w:r w:rsidRPr="00291919">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76D6E" w14:textId="77777777" w:rsidR="00291919" w:rsidRDefault="00291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97050" w14:textId="6CDA9B3B" w:rsidR="00291919" w:rsidRPr="00291919" w:rsidRDefault="00291919" w:rsidP="00291919">
    <w:pPr>
      <w:pStyle w:val="Header"/>
      <w:rPr>
        <w:rFonts w:ascii="Arial" w:hAnsi="Arial" w:cs="Arial"/>
        <w:color w:val="999999"/>
        <w:sz w:val="20"/>
        <w:lang w:val="ru-RU"/>
      </w:rPr>
    </w:pPr>
    <w:r w:rsidRPr="00291919">
      <w:rPr>
        <w:rFonts w:ascii="Arial" w:hAnsi="Arial" w:cs="Arial"/>
        <w:color w:val="999999"/>
        <w:sz w:val="20"/>
        <w:lang w:val="ru-RU"/>
      </w:rPr>
      <w:t xml:space="preserve">Библиотека «Артефакт» — </w:t>
    </w:r>
    <w:r w:rsidRPr="00291919">
      <w:rPr>
        <w:rFonts w:ascii="Arial" w:hAnsi="Arial" w:cs="Arial"/>
        <w:color w:val="999999"/>
        <w:sz w:val="20"/>
      </w:rPr>
      <w:t>http</w:t>
    </w:r>
    <w:r w:rsidRPr="00291919">
      <w:rPr>
        <w:rFonts w:ascii="Arial" w:hAnsi="Arial" w:cs="Arial"/>
        <w:color w:val="999999"/>
        <w:sz w:val="20"/>
        <w:lang w:val="ru-RU"/>
      </w:rPr>
      <w:t>://</w:t>
    </w:r>
    <w:r w:rsidRPr="00291919">
      <w:rPr>
        <w:rFonts w:ascii="Arial" w:hAnsi="Arial" w:cs="Arial"/>
        <w:color w:val="999999"/>
        <w:sz w:val="20"/>
      </w:rPr>
      <w:t>artefact</w:t>
    </w:r>
    <w:r w:rsidRPr="00291919">
      <w:rPr>
        <w:rFonts w:ascii="Arial" w:hAnsi="Arial" w:cs="Arial"/>
        <w:color w:val="999999"/>
        <w:sz w:val="20"/>
        <w:lang w:val="ru-RU"/>
      </w:rPr>
      <w:t>.</w:t>
    </w:r>
    <w:r w:rsidRPr="00291919">
      <w:rPr>
        <w:rFonts w:ascii="Arial" w:hAnsi="Arial" w:cs="Arial"/>
        <w:color w:val="999999"/>
        <w:sz w:val="20"/>
      </w:rPr>
      <w:t>lib</w:t>
    </w:r>
    <w:r w:rsidRPr="00291919">
      <w:rPr>
        <w:rFonts w:ascii="Arial" w:hAnsi="Arial" w:cs="Arial"/>
        <w:color w:val="999999"/>
        <w:sz w:val="20"/>
        <w:lang w:val="ru-RU"/>
      </w:rPr>
      <w:t>.</w:t>
    </w:r>
    <w:r w:rsidRPr="00291919">
      <w:rPr>
        <w:rFonts w:ascii="Arial" w:hAnsi="Arial" w:cs="Arial"/>
        <w:color w:val="999999"/>
        <w:sz w:val="20"/>
      </w:rPr>
      <w:t>ru</w:t>
    </w:r>
    <w:r w:rsidRPr="0029191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2200" w14:textId="77777777" w:rsidR="00291919" w:rsidRDefault="002919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65930"/>
    <w:rsid w:val="00291919"/>
    <w:rsid w:val="0029639D"/>
    <w:rsid w:val="0031151B"/>
    <w:rsid w:val="00326F90"/>
    <w:rsid w:val="003A32FB"/>
    <w:rsid w:val="003D5481"/>
    <w:rsid w:val="008E156D"/>
    <w:rsid w:val="00AA1D8D"/>
    <w:rsid w:val="00B47730"/>
    <w:rsid w:val="00BD2B3D"/>
    <w:rsid w:val="00CB0664"/>
    <w:rsid w:val="00DC448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857D67"/>
  <w14:defaultImageDpi w14:val="300"/>
  <w15:docId w15:val="{6013BAEC-ED50-42BE-B705-6C411EA3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BD2B3D"/>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291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6301</Words>
  <Characters>35791</Characters>
  <Application>Microsoft Office Word</Application>
  <DocSecurity>0</DocSecurity>
  <Lines>617</Lines>
  <Paragraphs>150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41942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Мисс Кинг</dc:title>
  <dc:subject/>
  <dc:creator>Уильям Сомерсет Моэм</dc:creator>
  <cp:keywords/>
  <dc:description/>
  <cp:lastModifiedBy>Andrey Piskunov</cp:lastModifiedBy>
  <cp:revision>8</cp:revision>
  <dcterms:created xsi:type="dcterms:W3CDTF">2013-12-23T23:15:00Z</dcterms:created>
  <dcterms:modified xsi:type="dcterms:W3CDTF">2025-05-16T21:15:00Z</dcterms:modified>
  <cp:category/>
</cp:coreProperties>
</file>