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D082D8" w14:textId="042C73BF" w:rsidR="00261F06" w:rsidRPr="00A14A53" w:rsidRDefault="00261F06" w:rsidP="00A14A53">
      <w:pPr>
        <w:pStyle w:val="Heading2"/>
        <w:keepNext w:val="0"/>
        <w:keepLines w:val="0"/>
        <w:suppressAutoHyphens/>
        <w:spacing w:before="0" w:line="240" w:lineRule="auto"/>
        <w:jc w:val="both"/>
        <w:rPr>
          <w:rFonts w:ascii="Verdana" w:hAnsi="Verdana"/>
          <w:color w:val="000000"/>
          <w:sz w:val="32"/>
          <w:lang w:val="ru-RU"/>
        </w:rPr>
      </w:pPr>
      <w:r w:rsidRPr="00A14A53">
        <w:rPr>
          <w:rFonts w:ascii="Verdana" w:hAnsi="Verdana"/>
          <w:color w:val="000000"/>
          <w:sz w:val="32"/>
          <w:lang w:val="ru-RU"/>
        </w:rPr>
        <w:t>Безволосый мексиканец</w:t>
      </w:r>
    </w:p>
    <w:p w14:paraId="38610A47" w14:textId="0EAF0D60" w:rsidR="00F610FB" w:rsidRPr="00A14A53" w:rsidRDefault="00F610FB" w:rsidP="00A14A53">
      <w:pPr>
        <w:suppressAutoHyphens/>
        <w:spacing w:after="0" w:line="240" w:lineRule="auto"/>
        <w:jc w:val="both"/>
        <w:rPr>
          <w:rFonts w:ascii="Verdana" w:hAnsi="Verdana"/>
          <w:color w:val="000000"/>
          <w:sz w:val="24"/>
          <w:lang w:val="ru-RU"/>
        </w:rPr>
      </w:pPr>
      <w:r w:rsidRPr="00A14A53">
        <w:rPr>
          <w:rFonts w:ascii="Verdana" w:hAnsi="Verdana"/>
          <w:color w:val="000000"/>
          <w:sz w:val="24"/>
          <w:lang w:val="ru-RU"/>
        </w:rPr>
        <w:t>Уильям Сомерсет Моэм</w:t>
      </w:r>
    </w:p>
    <w:p w14:paraId="64384A4B" w14:textId="110751DD" w:rsidR="00261F06" w:rsidRPr="00A14A53" w:rsidRDefault="00F610FB" w:rsidP="00A14A53">
      <w:pPr>
        <w:pStyle w:val="Heading2"/>
        <w:keepNext w:val="0"/>
        <w:keepLines w:val="0"/>
        <w:suppressAutoHyphens/>
        <w:spacing w:before="0" w:line="240" w:lineRule="auto"/>
        <w:jc w:val="both"/>
        <w:rPr>
          <w:rFonts w:ascii="Verdana" w:hAnsi="Verdana"/>
          <w:b w:val="0"/>
          <w:color w:val="000000"/>
          <w:sz w:val="20"/>
          <w:lang w:val="ru-RU"/>
        </w:rPr>
      </w:pPr>
      <w:r w:rsidRPr="00A14A53">
        <w:rPr>
          <w:rFonts w:ascii="Verdana" w:hAnsi="Verdana"/>
          <w:b w:val="0"/>
          <w:color w:val="000000"/>
          <w:sz w:val="20"/>
          <w:lang w:val="ru-RU"/>
        </w:rPr>
        <w:t>П</w:t>
      </w:r>
      <w:r w:rsidR="00261F06" w:rsidRPr="00A14A53">
        <w:rPr>
          <w:rFonts w:ascii="Verdana" w:hAnsi="Verdana"/>
          <w:b w:val="0"/>
          <w:color w:val="000000"/>
          <w:sz w:val="20"/>
          <w:lang w:val="ru-RU"/>
        </w:rPr>
        <w:t>ер</w:t>
      </w:r>
      <w:r w:rsidRPr="00A14A53">
        <w:rPr>
          <w:rFonts w:ascii="Verdana" w:hAnsi="Verdana"/>
          <w:b w:val="0"/>
          <w:color w:val="000000"/>
          <w:sz w:val="20"/>
          <w:lang w:val="ru-RU"/>
        </w:rPr>
        <w:t>евод</w:t>
      </w:r>
      <w:r w:rsidR="00E47F57" w:rsidRPr="00A14A53">
        <w:rPr>
          <w:rFonts w:ascii="Verdana" w:hAnsi="Verdana"/>
          <w:b w:val="0"/>
          <w:color w:val="000000"/>
          <w:sz w:val="20"/>
          <w:lang w:val="ru-RU"/>
        </w:rPr>
        <w:t>:</w:t>
      </w:r>
      <w:r w:rsidR="00261F06" w:rsidRPr="00A14A53">
        <w:rPr>
          <w:rFonts w:ascii="Verdana" w:hAnsi="Verdana"/>
          <w:b w:val="0"/>
          <w:color w:val="000000"/>
          <w:sz w:val="20"/>
          <w:lang w:val="ru-RU"/>
        </w:rPr>
        <w:t xml:space="preserve"> И.</w:t>
      </w:r>
      <w:r w:rsidR="00261F06" w:rsidRPr="00A14A53">
        <w:rPr>
          <w:rFonts w:ascii="Verdana" w:hAnsi="Verdana"/>
          <w:b w:val="0"/>
          <w:color w:val="000000"/>
          <w:sz w:val="20"/>
        </w:rPr>
        <w:t> </w:t>
      </w:r>
      <w:r w:rsidR="00261F06" w:rsidRPr="00A14A53">
        <w:rPr>
          <w:rFonts w:ascii="Verdana" w:hAnsi="Verdana"/>
          <w:b w:val="0"/>
          <w:color w:val="000000"/>
          <w:sz w:val="20"/>
          <w:lang w:val="ru-RU"/>
        </w:rPr>
        <w:t>Бернштейн</w:t>
      </w:r>
    </w:p>
    <w:p w14:paraId="5E87176E"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p>
    <w:p w14:paraId="7F9ABE49"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Вы любите макароны?</w:t>
      </w:r>
      <w:r w:rsidRPr="00A14A53">
        <w:rPr>
          <w:rFonts w:ascii="Verdana" w:hAnsi="Verdana"/>
          <w:color w:val="000000"/>
          <w:sz w:val="20"/>
        </w:rPr>
        <w:t> </w:t>
      </w:r>
      <w:r w:rsidRPr="00A14A53">
        <w:rPr>
          <w:rFonts w:ascii="Verdana" w:hAnsi="Verdana"/>
          <w:color w:val="000000"/>
          <w:sz w:val="20"/>
          <w:lang w:val="ru-RU"/>
        </w:rPr>
        <w:t>— спросил</w:t>
      </w:r>
      <w:r w:rsidRPr="00A14A53">
        <w:rPr>
          <w:rFonts w:ascii="Verdana" w:hAnsi="Verdana"/>
          <w:color w:val="000000"/>
          <w:sz w:val="20"/>
        </w:rPr>
        <w:t> </w:t>
      </w:r>
      <w:r w:rsidRPr="00A14A53">
        <w:rPr>
          <w:rFonts w:ascii="Verdana" w:hAnsi="Verdana"/>
          <w:color w:val="000000"/>
          <w:sz w:val="20"/>
          <w:lang w:val="ru-RU"/>
        </w:rPr>
        <w:t>Р.</w:t>
      </w:r>
    </w:p>
    <w:p w14:paraId="6E82E2DD"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Что именно вы имеете в виду?</w:t>
      </w:r>
      <w:r w:rsidRPr="00A14A53">
        <w:rPr>
          <w:rFonts w:ascii="Verdana" w:hAnsi="Verdana"/>
          <w:color w:val="000000"/>
          <w:sz w:val="20"/>
        </w:rPr>
        <w:t> </w:t>
      </w:r>
      <w:r w:rsidRPr="00A14A53">
        <w:rPr>
          <w:rFonts w:ascii="Verdana" w:hAnsi="Verdana"/>
          <w:color w:val="000000"/>
          <w:sz w:val="20"/>
          <w:lang w:val="ru-RU"/>
        </w:rPr>
        <w:t>— отозвался Эшенден.</w:t>
      </w:r>
      <w:r w:rsidRPr="00A14A53">
        <w:rPr>
          <w:rFonts w:ascii="Verdana" w:hAnsi="Verdana"/>
          <w:color w:val="000000"/>
          <w:sz w:val="20"/>
        </w:rPr>
        <w:t> </w:t>
      </w:r>
      <w:r w:rsidRPr="00A14A53">
        <w:rPr>
          <w:rFonts w:ascii="Verdana" w:hAnsi="Verdana"/>
          <w:color w:val="000000"/>
          <w:sz w:val="20"/>
          <w:lang w:val="ru-RU"/>
        </w:rPr>
        <w:t xml:space="preserve">— Все равно как если бы спросили, люблю ли я стихи. Я люблю Китса, и Вордсворта, и Вердена, и Гете. Что вы подразумеваете, говоря про макароны: </w:t>
      </w:r>
      <w:r w:rsidRPr="00A14A53">
        <w:rPr>
          <w:rFonts w:ascii="Verdana" w:hAnsi="Verdana"/>
          <w:color w:val="000000"/>
          <w:sz w:val="20"/>
        </w:rPr>
        <w:t>spaghetti</w:t>
      </w:r>
      <w:r w:rsidRPr="00A14A53">
        <w:rPr>
          <w:rFonts w:ascii="Verdana" w:hAnsi="Verdana"/>
          <w:color w:val="000000"/>
          <w:sz w:val="20"/>
          <w:lang w:val="ru-RU"/>
        </w:rPr>
        <w:t xml:space="preserve">, </w:t>
      </w:r>
      <w:r w:rsidRPr="00A14A53">
        <w:rPr>
          <w:rFonts w:ascii="Verdana" w:hAnsi="Verdana"/>
          <w:color w:val="000000"/>
          <w:sz w:val="20"/>
        </w:rPr>
        <w:t>tagliatelli</w:t>
      </w:r>
      <w:r w:rsidRPr="00A14A53">
        <w:rPr>
          <w:rFonts w:ascii="Verdana" w:hAnsi="Verdana"/>
          <w:color w:val="000000"/>
          <w:sz w:val="20"/>
          <w:lang w:val="ru-RU"/>
        </w:rPr>
        <w:t xml:space="preserve">, </w:t>
      </w:r>
      <w:r w:rsidRPr="00A14A53">
        <w:rPr>
          <w:rFonts w:ascii="Verdana" w:hAnsi="Verdana"/>
          <w:color w:val="000000"/>
          <w:sz w:val="20"/>
        </w:rPr>
        <w:t>vermicelli</w:t>
      </w:r>
      <w:r w:rsidRPr="00A14A53">
        <w:rPr>
          <w:rFonts w:ascii="Verdana" w:hAnsi="Verdana"/>
          <w:color w:val="000000"/>
          <w:sz w:val="20"/>
          <w:lang w:val="ru-RU"/>
        </w:rPr>
        <w:t xml:space="preserve">, </w:t>
      </w:r>
      <w:r w:rsidRPr="00A14A53">
        <w:rPr>
          <w:rFonts w:ascii="Verdana" w:hAnsi="Verdana"/>
          <w:color w:val="000000"/>
          <w:sz w:val="20"/>
        </w:rPr>
        <w:t>fettuccini</w:t>
      </w:r>
      <w:r w:rsidRPr="00A14A53">
        <w:rPr>
          <w:rFonts w:ascii="Verdana" w:hAnsi="Verdana"/>
          <w:color w:val="000000"/>
          <w:sz w:val="20"/>
          <w:lang w:val="ru-RU"/>
        </w:rPr>
        <w:t xml:space="preserve">, </w:t>
      </w:r>
      <w:r w:rsidRPr="00A14A53">
        <w:rPr>
          <w:rFonts w:ascii="Verdana" w:hAnsi="Verdana"/>
          <w:color w:val="000000"/>
          <w:sz w:val="20"/>
        </w:rPr>
        <w:t>tufali</w:t>
      </w:r>
      <w:r w:rsidRPr="00A14A53">
        <w:rPr>
          <w:rFonts w:ascii="Verdana" w:hAnsi="Verdana"/>
          <w:color w:val="000000"/>
          <w:sz w:val="20"/>
          <w:lang w:val="ru-RU"/>
        </w:rPr>
        <w:t xml:space="preserve">, </w:t>
      </w:r>
      <w:r w:rsidRPr="00A14A53">
        <w:rPr>
          <w:rFonts w:ascii="Verdana" w:hAnsi="Verdana"/>
          <w:color w:val="000000"/>
          <w:sz w:val="20"/>
        </w:rPr>
        <w:t>farfalli</w:t>
      </w:r>
      <w:r w:rsidRPr="00A14A53">
        <w:rPr>
          <w:rFonts w:ascii="Verdana" w:hAnsi="Verdana"/>
          <w:color w:val="000000"/>
          <w:sz w:val="20"/>
          <w:lang w:val="ru-RU"/>
        </w:rPr>
        <w:t xml:space="preserve"> или просто макароны?</w:t>
      </w:r>
    </w:p>
    <w:p w14:paraId="2E462B4D"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Макароны,</w:t>
      </w:r>
      <w:r w:rsidRPr="00A14A53">
        <w:rPr>
          <w:rFonts w:ascii="Verdana" w:hAnsi="Verdana"/>
          <w:color w:val="000000"/>
          <w:sz w:val="20"/>
        </w:rPr>
        <w:t> </w:t>
      </w:r>
      <w:r w:rsidRPr="00A14A53">
        <w:rPr>
          <w:rFonts w:ascii="Verdana" w:hAnsi="Verdana"/>
          <w:color w:val="000000"/>
          <w:sz w:val="20"/>
          <w:lang w:val="ru-RU"/>
        </w:rPr>
        <w:t>— ответил</w:t>
      </w:r>
      <w:r w:rsidRPr="00A14A53">
        <w:rPr>
          <w:rFonts w:ascii="Verdana" w:hAnsi="Verdana"/>
          <w:color w:val="000000"/>
          <w:sz w:val="20"/>
        </w:rPr>
        <w:t> </w:t>
      </w:r>
      <w:r w:rsidRPr="00A14A53">
        <w:rPr>
          <w:rFonts w:ascii="Verdana" w:hAnsi="Verdana"/>
          <w:color w:val="000000"/>
          <w:sz w:val="20"/>
          <w:lang w:val="ru-RU"/>
        </w:rPr>
        <w:t>Р., который был скуп на слова.</w:t>
      </w:r>
    </w:p>
    <w:p w14:paraId="54F7FBEB"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 xml:space="preserve">Я люблю все простые блюда: вареные яйца, устрицы и черную икру, </w:t>
      </w:r>
      <w:r w:rsidRPr="00A14A53">
        <w:rPr>
          <w:rFonts w:ascii="Verdana" w:hAnsi="Verdana"/>
          <w:color w:val="000000"/>
          <w:sz w:val="20"/>
        </w:rPr>
        <w:t>truite</w:t>
      </w:r>
      <w:r w:rsidRPr="00A14A53">
        <w:rPr>
          <w:rFonts w:ascii="Verdana" w:hAnsi="Verdana"/>
          <w:color w:val="000000"/>
          <w:sz w:val="20"/>
          <w:lang w:val="ru-RU"/>
        </w:rPr>
        <w:t xml:space="preserve"> </w:t>
      </w:r>
      <w:r w:rsidRPr="00A14A53">
        <w:rPr>
          <w:rFonts w:ascii="Verdana" w:hAnsi="Verdana"/>
          <w:color w:val="000000"/>
          <w:sz w:val="20"/>
        </w:rPr>
        <w:t>au</w:t>
      </w:r>
      <w:r w:rsidRPr="00A14A53">
        <w:rPr>
          <w:rFonts w:ascii="Verdana" w:hAnsi="Verdana"/>
          <w:color w:val="000000"/>
          <w:sz w:val="20"/>
          <w:lang w:val="ru-RU"/>
        </w:rPr>
        <w:t xml:space="preserve"> </w:t>
      </w:r>
      <w:r w:rsidRPr="00A14A53">
        <w:rPr>
          <w:rFonts w:ascii="Verdana" w:hAnsi="Verdana"/>
          <w:color w:val="000000"/>
          <w:sz w:val="20"/>
        </w:rPr>
        <w:t>bleu</w:t>
      </w:r>
      <w:r w:rsidRPr="00A14A53">
        <w:rPr>
          <w:rFonts w:ascii="Verdana" w:hAnsi="Verdana"/>
          <w:color w:val="000000"/>
          <w:sz w:val="20"/>
          <w:lang w:val="ru-RU"/>
        </w:rPr>
        <w:t>,</w:t>
      </w:r>
      <w:r w:rsidRPr="00A14A53">
        <w:rPr>
          <w:rFonts w:ascii="Verdana" w:hAnsi="Verdana"/>
          <w:color w:val="000000"/>
          <w:sz w:val="20"/>
          <w:vertAlign w:val="superscript"/>
        </w:rPr>
        <w:footnoteReference w:id="1"/>
      </w:r>
      <w:r w:rsidRPr="00A14A53">
        <w:rPr>
          <w:rFonts w:ascii="Verdana" w:hAnsi="Verdana"/>
          <w:color w:val="000000"/>
          <w:sz w:val="20"/>
          <w:lang w:val="ru-RU"/>
        </w:rPr>
        <w:t xml:space="preserve"> лососину на вертеле, жареного барашка (предпочтительно седло), холодную куропатку, пирожок с патокой и рисовый пудинг. Но изо всех простых блюд единственное, что я способен есть каждый божий день не только без отвращения, но с неослабевающим аппетитом, это макароны.</w:t>
      </w:r>
    </w:p>
    <w:p w14:paraId="48884322"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Рад слышать, так как хочу, чтобы вы съездили в Италию.</w:t>
      </w:r>
    </w:p>
    <w:p w14:paraId="2E84443F"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Эшенден прибыл в Лион для встречи с</w:t>
      </w:r>
      <w:r w:rsidRPr="00A14A53">
        <w:rPr>
          <w:rFonts w:ascii="Verdana" w:hAnsi="Verdana"/>
          <w:color w:val="000000"/>
          <w:sz w:val="20"/>
        </w:rPr>
        <w:t> </w:t>
      </w:r>
      <w:r w:rsidRPr="00A14A53">
        <w:rPr>
          <w:rFonts w:ascii="Verdana" w:hAnsi="Verdana"/>
          <w:color w:val="000000"/>
          <w:sz w:val="20"/>
          <w:lang w:val="ru-RU"/>
        </w:rPr>
        <w:t>Р. из Женевы и, приехав первым, пробродил до вечера по серым, шумным и прозаичным улицам этого процветающего города. Теперь они сидели в ресторане на площади</w:t>
      </w:r>
      <w:r w:rsidRPr="00A14A53">
        <w:rPr>
          <w:rFonts w:ascii="Verdana" w:hAnsi="Verdana"/>
          <w:color w:val="000000"/>
          <w:sz w:val="20"/>
        </w:rPr>
        <w:t> </w:t>
      </w:r>
      <w:r w:rsidRPr="00A14A53">
        <w:rPr>
          <w:rFonts w:ascii="Verdana" w:hAnsi="Verdana"/>
          <w:color w:val="000000"/>
          <w:sz w:val="20"/>
          <w:lang w:val="ru-RU"/>
        </w:rPr>
        <w:t>— Эшенден встретил</w:t>
      </w:r>
      <w:r w:rsidRPr="00A14A53">
        <w:rPr>
          <w:rFonts w:ascii="Verdana" w:hAnsi="Verdana"/>
          <w:color w:val="000000"/>
          <w:sz w:val="20"/>
        </w:rPr>
        <w:t> </w:t>
      </w:r>
      <w:r w:rsidRPr="00A14A53">
        <w:rPr>
          <w:rFonts w:ascii="Verdana" w:hAnsi="Verdana"/>
          <w:color w:val="000000"/>
          <w:sz w:val="20"/>
          <w:lang w:val="ru-RU"/>
        </w:rPr>
        <w:t>Р. и привел его сюда, потому что, как считалось, во всей этой части Франции не было другого заведения, где бы так же хорошо кормили. Но поскольку в таком многолюдном месте (лионцы любят вкусно поесть) никогда не знаешь, не ловят ли чьи-нибудь любопытные уши каждое полезное сведение, которое сорвется с твоих уст, они беседовали лишь на отвлеченные темы. Роскошная трапеза подходила к концу.</w:t>
      </w:r>
    </w:p>
    <w:p w14:paraId="233AF703"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Еще коньяку?</w:t>
      </w:r>
      <w:r w:rsidRPr="00A14A53">
        <w:rPr>
          <w:rFonts w:ascii="Verdana" w:hAnsi="Verdana"/>
          <w:color w:val="000000"/>
          <w:sz w:val="20"/>
        </w:rPr>
        <w:t> </w:t>
      </w:r>
      <w:r w:rsidRPr="00A14A53">
        <w:rPr>
          <w:rFonts w:ascii="Verdana" w:hAnsi="Verdana"/>
          <w:color w:val="000000"/>
          <w:sz w:val="20"/>
          <w:lang w:val="ru-RU"/>
        </w:rPr>
        <w:t>— предложил</w:t>
      </w:r>
      <w:r w:rsidRPr="00A14A53">
        <w:rPr>
          <w:rFonts w:ascii="Verdana" w:hAnsi="Verdana"/>
          <w:color w:val="000000"/>
          <w:sz w:val="20"/>
        </w:rPr>
        <w:t> </w:t>
      </w:r>
      <w:r w:rsidRPr="00A14A53">
        <w:rPr>
          <w:rFonts w:ascii="Verdana" w:hAnsi="Verdana"/>
          <w:color w:val="000000"/>
          <w:sz w:val="20"/>
          <w:lang w:val="ru-RU"/>
        </w:rPr>
        <w:t>Р.</w:t>
      </w:r>
    </w:p>
    <w:p w14:paraId="2822E491"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Нет, спасибо,</w:t>
      </w:r>
      <w:r w:rsidRPr="00A14A53">
        <w:rPr>
          <w:rFonts w:ascii="Verdana" w:hAnsi="Verdana"/>
          <w:color w:val="000000"/>
          <w:sz w:val="20"/>
        </w:rPr>
        <w:t> </w:t>
      </w:r>
      <w:r w:rsidRPr="00A14A53">
        <w:rPr>
          <w:rFonts w:ascii="Verdana" w:hAnsi="Verdana"/>
          <w:color w:val="000000"/>
          <w:sz w:val="20"/>
          <w:lang w:val="ru-RU"/>
        </w:rPr>
        <w:t>— ответил Эшенден, более склонный к воздержанию.</w:t>
      </w:r>
    </w:p>
    <w:p w14:paraId="5DA7442C"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Надо по возможности скрашивать тяготы военного времени,</w:t>
      </w:r>
      <w:r w:rsidRPr="00A14A53">
        <w:rPr>
          <w:rFonts w:ascii="Verdana" w:hAnsi="Verdana"/>
          <w:color w:val="000000"/>
          <w:sz w:val="20"/>
        </w:rPr>
        <w:t> </w:t>
      </w:r>
      <w:r w:rsidRPr="00A14A53">
        <w:rPr>
          <w:rFonts w:ascii="Verdana" w:hAnsi="Verdana"/>
          <w:color w:val="000000"/>
          <w:sz w:val="20"/>
          <w:lang w:val="ru-RU"/>
        </w:rPr>
        <w:t>— сказал</w:t>
      </w:r>
      <w:r w:rsidRPr="00A14A53">
        <w:rPr>
          <w:rFonts w:ascii="Verdana" w:hAnsi="Verdana"/>
          <w:color w:val="000000"/>
          <w:sz w:val="20"/>
        </w:rPr>
        <w:t> </w:t>
      </w:r>
      <w:r w:rsidRPr="00A14A53">
        <w:rPr>
          <w:rFonts w:ascii="Verdana" w:hAnsi="Verdana"/>
          <w:color w:val="000000"/>
          <w:sz w:val="20"/>
          <w:lang w:val="ru-RU"/>
        </w:rPr>
        <w:t>Р., взял бутылку и налил себе и Эшендену.</w:t>
      </w:r>
    </w:p>
    <w:p w14:paraId="74EF4058"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Эшенден, сознавая, что ломаться дурно, смолчал, зато счел себя обязанным возразить против того, как шеф держит бутылку.</w:t>
      </w:r>
    </w:p>
    <w:p w14:paraId="1984738C"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Когда мы были молоды, нас учили, что женщину надо брать за талию, а бутылку за горлышко,</w:t>
      </w:r>
      <w:r w:rsidRPr="00A14A53">
        <w:rPr>
          <w:rFonts w:ascii="Verdana" w:hAnsi="Verdana"/>
          <w:color w:val="000000"/>
          <w:sz w:val="20"/>
        </w:rPr>
        <w:t> </w:t>
      </w:r>
      <w:r w:rsidRPr="00A14A53">
        <w:rPr>
          <w:rFonts w:ascii="Verdana" w:hAnsi="Verdana"/>
          <w:color w:val="000000"/>
          <w:sz w:val="20"/>
          <w:lang w:val="ru-RU"/>
        </w:rPr>
        <w:t>— негромко заметил он.</w:t>
      </w:r>
    </w:p>
    <w:p w14:paraId="095173D7"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Хорошо, что вы мне сказали. Я буду и впредь брать бутылку за талию, а женщин обходить стороной.</w:t>
      </w:r>
    </w:p>
    <w:p w14:paraId="14D5B881"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Эшенден не нашелся, что ответить. Пока он маленькими глотками пил коньяк,</w:t>
      </w:r>
      <w:r w:rsidRPr="00A14A53">
        <w:rPr>
          <w:rFonts w:ascii="Verdana" w:hAnsi="Verdana"/>
          <w:color w:val="000000"/>
          <w:sz w:val="20"/>
        </w:rPr>
        <w:t> </w:t>
      </w:r>
      <w:r w:rsidRPr="00A14A53">
        <w:rPr>
          <w:rFonts w:ascii="Verdana" w:hAnsi="Verdana"/>
          <w:color w:val="000000"/>
          <w:sz w:val="20"/>
          <w:lang w:val="ru-RU"/>
        </w:rPr>
        <w:t>Р. распорядился, чтобы подавали счет. Он, бесспорно, был влиятельным человеком, от него зависели душой и телом многие его сотрудники, к его мнению прислушивались те, кто вершил судьбы империй; однако, когда надо было дать официанту на чай, такая простая задача приводила его в замешательство, заметное невооруженным глазом. Он опасался и переплатить и тем свалять дурака, и недоплатить, а значит, возбудить ледяное презрение официанта. Когда принесли счет, он протянул Эшендену несколько стофранковых бумажек и попросил:</w:t>
      </w:r>
    </w:p>
    <w:p w14:paraId="6613E595"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Рассчитайтесь с ним, ладно? Я не разбираюсь во французских ценах.</w:t>
      </w:r>
    </w:p>
    <w:p w14:paraId="245B723A"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Слуга подал им пальто и шляпы.</w:t>
      </w:r>
    </w:p>
    <w:p w14:paraId="6339E087"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Хотите вернуться в гостиницу?</w:t>
      </w:r>
      <w:r w:rsidRPr="00A14A53">
        <w:rPr>
          <w:rFonts w:ascii="Verdana" w:hAnsi="Verdana"/>
          <w:color w:val="000000"/>
          <w:sz w:val="20"/>
        </w:rPr>
        <w:t> </w:t>
      </w:r>
      <w:r w:rsidRPr="00A14A53">
        <w:rPr>
          <w:rFonts w:ascii="Verdana" w:hAnsi="Verdana"/>
          <w:color w:val="000000"/>
          <w:sz w:val="20"/>
          <w:lang w:val="ru-RU"/>
        </w:rPr>
        <w:t>— спросил Эшенден.</w:t>
      </w:r>
    </w:p>
    <w:p w14:paraId="3E67837E"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Пожалуй.</w:t>
      </w:r>
    </w:p>
    <w:p w14:paraId="242C5A8F"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Была еще совсем ранняя весна, но к вечеру вдруг сильно потеплело, и они шли, перекинув пальто через руку. Эшенден, зная, что шеф любит номера с гостиными, снял ему двухкомнатный номер, куда они теперь и направились. Гостиница была старомодная, помещения просторные, с высокими потолками. В гостиной стояла громоздкая, красного дерева мебель с обивкой из зеленого бархата, кресла чинно расставлены вокруг большого стола. По стенам на бледных обоях</w:t>
      </w:r>
      <w:r w:rsidRPr="00A14A53">
        <w:rPr>
          <w:rFonts w:ascii="Verdana" w:hAnsi="Verdana"/>
          <w:color w:val="000000"/>
          <w:sz w:val="20"/>
        </w:rPr>
        <w:t> </w:t>
      </w:r>
      <w:r w:rsidRPr="00A14A53">
        <w:rPr>
          <w:rFonts w:ascii="Verdana" w:hAnsi="Verdana"/>
          <w:color w:val="000000"/>
          <w:sz w:val="20"/>
          <w:lang w:val="ru-RU"/>
        </w:rPr>
        <w:t>— крупные гравюры, изображающие битвы Наполеона, под потолком грандиозная люстра, первоначально газовая, но теперь переделанная под электрические лампочки. Они заливали неприветливую комнату сильным, холодным светом.</w:t>
      </w:r>
    </w:p>
    <w:p w14:paraId="549AD4FF"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Прекрасно,</w:t>
      </w:r>
      <w:r w:rsidRPr="00A14A53">
        <w:rPr>
          <w:rFonts w:ascii="Verdana" w:hAnsi="Verdana"/>
          <w:color w:val="000000"/>
          <w:sz w:val="20"/>
        </w:rPr>
        <w:t> </w:t>
      </w:r>
      <w:r w:rsidRPr="00A14A53">
        <w:rPr>
          <w:rFonts w:ascii="Verdana" w:hAnsi="Verdana"/>
          <w:color w:val="000000"/>
          <w:sz w:val="20"/>
          <w:lang w:val="ru-RU"/>
        </w:rPr>
        <w:t>— входя, сказал</w:t>
      </w:r>
      <w:r w:rsidRPr="00A14A53">
        <w:rPr>
          <w:rFonts w:ascii="Verdana" w:hAnsi="Verdana"/>
          <w:color w:val="000000"/>
          <w:sz w:val="20"/>
        </w:rPr>
        <w:t> </w:t>
      </w:r>
      <w:r w:rsidRPr="00A14A53">
        <w:rPr>
          <w:rFonts w:ascii="Verdana" w:hAnsi="Verdana"/>
          <w:color w:val="000000"/>
          <w:sz w:val="20"/>
          <w:lang w:val="ru-RU"/>
        </w:rPr>
        <w:t>Р.</w:t>
      </w:r>
    </w:p>
    <w:p w14:paraId="52EA2B8E"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lastRenderedPageBreak/>
        <w:t>—</w:t>
      </w:r>
      <w:r w:rsidRPr="00A14A53">
        <w:rPr>
          <w:rFonts w:ascii="Verdana" w:hAnsi="Verdana"/>
          <w:color w:val="000000"/>
          <w:sz w:val="20"/>
        </w:rPr>
        <w:t> </w:t>
      </w:r>
      <w:r w:rsidRPr="00A14A53">
        <w:rPr>
          <w:rFonts w:ascii="Verdana" w:hAnsi="Verdana"/>
          <w:color w:val="000000"/>
          <w:sz w:val="20"/>
          <w:lang w:val="ru-RU"/>
        </w:rPr>
        <w:t>Не очень-то уютно,</w:t>
      </w:r>
      <w:r w:rsidRPr="00A14A53">
        <w:rPr>
          <w:rFonts w:ascii="Verdana" w:hAnsi="Verdana"/>
          <w:color w:val="000000"/>
          <w:sz w:val="20"/>
        </w:rPr>
        <w:t> </w:t>
      </w:r>
      <w:r w:rsidRPr="00A14A53">
        <w:rPr>
          <w:rFonts w:ascii="Verdana" w:hAnsi="Verdana"/>
          <w:color w:val="000000"/>
          <w:sz w:val="20"/>
          <w:lang w:val="ru-RU"/>
        </w:rPr>
        <w:t>— заметил Эшенден.</w:t>
      </w:r>
    </w:p>
    <w:p w14:paraId="7C95B628"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Согласен, но судя по всему, это здесь самый лучший номер, так что все превосходно.</w:t>
      </w:r>
    </w:p>
    <w:p w14:paraId="167A18FD"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Он отодвинул от стола одно из зеленых бархатных кресел, уселся и закурил сигару. И при этом распустил пояс и расстегнул китель.</w:t>
      </w:r>
    </w:p>
    <w:p w14:paraId="651D7082"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Раньше мне казалось, что нет ничего лучше манильской сигары,</w:t>
      </w:r>
      <w:r w:rsidRPr="00A14A53">
        <w:rPr>
          <w:rFonts w:ascii="Verdana" w:hAnsi="Verdana"/>
          <w:color w:val="000000"/>
          <w:sz w:val="20"/>
        </w:rPr>
        <w:t> </w:t>
      </w:r>
      <w:r w:rsidRPr="00A14A53">
        <w:rPr>
          <w:rFonts w:ascii="Verdana" w:hAnsi="Verdana"/>
          <w:color w:val="000000"/>
          <w:sz w:val="20"/>
          <w:lang w:val="ru-RU"/>
        </w:rPr>
        <w:t>— сказал он,</w:t>
      </w:r>
      <w:r w:rsidRPr="00A14A53">
        <w:rPr>
          <w:rFonts w:ascii="Verdana" w:hAnsi="Verdana"/>
          <w:color w:val="000000"/>
          <w:sz w:val="20"/>
        </w:rPr>
        <w:t> </w:t>
      </w:r>
      <w:r w:rsidRPr="00A14A53">
        <w:rPr>
          <w:rFonts w:ascii="Verdana" w:hAnsi="Verdana"/>
          <w:color w:val="000000"/>
          <w:sz w:val="20"/>
          <w:lang w:val="ru-RU"/>
        </w:rPr>
        <w:t>— но с начала войны я полюбил гаваны. Ну, да вечно она продолжаться не будет.</w:t>
      </w:r>
      <w:r w:rsidRPr="00A14A53">
        <w:rPr>
          <w:rFonts w:ascii="Verdana" w:hAnsi="Verdana"/>
          <w:color w:val="000000"/>
          <w:sz w:val="20"/>
        </w:rPr>
        <w:t> </w:t>
      </w:r>
      <w:r w:rsidRPr="00A14A53">
        <w:rPr>
          <w:rFonts w:ascii="Verdana" w:hAnsi="Verdana"/>
          <w:color w:val="000000"/>
          <w:sz w:val="20"/>
          <w:lang w:val="ru-RU"/>
        </w:rPr>
        <w:t>— Углы его рта тронуло подобие улыбки.</w:t>
      </w:r>
      <w:r w:rsidRPr="00A14A53">
        <w:rPr>
          <w:rFonts w:ascii="Verdana" w:hAnsi="Verdana"/>
          <w:color w:val="000000"/>
          <w:sz w:val="20"/>
        </w:rPr>
        <w:t> </w:t>
      </w:r>
      <w:r w:rsidRPr="00A14A53">
        <w:rPr>
          <w:rFonts w:ascii="Verdana" w:hAnsi="Verdana"/>
          <w:color w:val="000000"/>
          <w:sz w:val="20"/>
          <w:lang w:val="ru-RU"/>
        </w:rPr>
        <w:t>— Во всяком деле есть своя положительная сторона. Плох тот ветер, который никому не приносит удачи.</w:t>
      </w:r>
    </w:p>
    <w:p w14:paraId="357219D2"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Эшенден сдвинул два кресла, одно</w:t>
      </w:r>
      <w:r w:rsidRPr="00A14A53">
        <w:rPr>
          <w:rFonts w:ascii="Verdana" w:hAnsi="Verdana"/>
          <w:color w:val="000000"/>
          <w:sz w:val="20"/>
        </w:rPr>
        <w:t> </w:t>
      </w:r>
      <w:r w:rsidRPr="00A14A53">
        <w:rPr>
          <w:rFonts w:ascii="Verdana" w:hAnsi="Verdana"/>
          <w:color w:val="000000"/>
          <w:sz w:val="20"/>
          <w:lang w:val="ru-RU"/>
        </w:rPr>
        <w:t>— чтобы сидеть, другое</w:t>
      </w:r>
      <w:r w:rsidRPr="00A14A53">
        <w:rPr>
          <w:rFonts w:ascii="Verdana" w:hAnsi="Verdana"/>
          <w:color w:val="000000"/>
          <w:sz w:val="20"/>
        </w:rPr>
        <w:t> </w:t>
      </w:r>
      <w:r w:rsidRPr="00A14A53">
        <w:rPr>
          <w:rFonts w:ascii="Verdana" w:hAnsi="Verdana"/>
          <w:color w:val="000000"/>
          <w:sz w:val="20"/>
          <w:lang w:val="ru-RU"/>
        </w:rPr>
        <w:t>— чтобы положить ноги.</w:t>
      </w:r>
      <w:r w:rsidRPr="00A14A53">
        <w:rPr>
          <w:rFonts w:ascii="Verdana" w:hAnsi="Verdana"/>
          <w:color w:val="000000"/>
          <w:sz w:val="20"/>
        </w:rPr>
        <w:t> </w:t>
      </w:r>
      <w:r w:rsidRPr="00A14A53">
        <w:rPr>
          <w:rFonts w:ascii="Verdana" w:hAnsi="Verdana"/>
          <w:color w:val="000000"/>
          <w:sz w:val="20"/>
          <w:lang w:val="ru-RU"/>
        </w:rPr>
        <w:t>Р. посмотрел и сказал:</w:t>
      </w:r>
    </w:p>
    <w:p w14:paraId="75556B05"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Неплохая мысль,</w:t>
      </w:r>
      <w:r w:rsidRPr="00A14A53">
        <w:rPr>
          <w:rFonts w:ascii="Verdana" w:hAnsi="Verdana"/>
          <w:color w:val="000000"/>
          <w:sz w:val="20"/>
        </w:rPr>
        <w:t> </w:t>
      </w:r>
      <w:r w:rsidRPr="00A14A53">
        <w:rPr>
          <w:rFonts w:ascii="Verdana" w:hAnsi="Verdana"/>
          <w:color w:val="000000"/>
          <w:sz w:val="20"/>
          <w:lang w:val="ru-RU"/>
        </w:rPr>
        <w:t>— и, подтянув к себе еще одно кресло, со вздохом облегчения уложил на бархат свои сапоги.</w:t>
      </w:r>
    </w:p>
    <w:p w14:paraId="68F7A7EF"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Что за стеной?</w:t>
      </w:r>
      <w:r w:rsidRPr="00A14A53">
        <w:rPr>
          <w:rFonts w:ascii="Verdana" w:hAnsi="Verdana"/>
          <w:color w:val="000000"/>
          <w:sz w:val="20"/>
        </w:rPr>
        <w:t> </w:t>
      </w:r>
      <w:r w:rsidRPr="00A14A53">
        <w:rPr>
          <w:rFonts w:ascii="Verdana" w:hAnsi="Verdana"/>
          <w:color w:val="000000"/>
          <w:sz w:val="20"/>
          <w:lang w:val="ru-RU"/>
        </w:rPr>
        <w:t>— спросил он.</w:t>
      </w:r>
    </w:p>
    <w:p w14:paraId="7FF2653F"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Ваша спальня.</w:t>
      </w:r>
    </w:p>
    <w:p w14:paraId="11231188"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А с той стороны?</w:t>
      </w:r>
    </w:p>
    <w:p w14:paraId="09645AC3"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Банкетный зал.</w:t>
      </w:r>
    </w:p>
    <w:p w14:paraId="69FAA1D6"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Р. встал и медленно прошелся по комнате, отворачивая край тяжелых репсовых портьер, выглянул, будто бы невзначай, в каждое окно, потом возвратился к своему креслу и снова уселся, удобно задрав ноги.</w:t>
      </w:r>
    </w:p>
    <w:p w14:paraId="4F1F7505"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Осторожность не мешает,</w:t>
      </w:r>
      <w:r w:rsidRPr="00A14A53">
        <w:rPr>
          <w:rFonts w:ascii="Verdana" w:hAnsi="Verdana"/>
          <w:color w:val="000000"/>
          <w:sz w:val="20"/>
        </w:rPr>
        <w:t> </w:t>
      </w:r>
      <w:r w:rsidRPr="00A14A53">
        <w:rPr>
          <w:rFonts w:ascii="Verdana" w:hAnsi="Verdana"/>
          <w:color w:val="000000"/>
          <w:sz w:val="20"/>
          <w:lang w:val="ru-RU"/>
        </w:rPr>
        <w:t>— произнес он. И задумчиво посмотрел на Эшендена. Его тонкие губы слегка улыбались, но белесые, близко посаженные глаза оставались холодными, стальными. Под таким взглядом с непривычки легко было растеряться. Но Эшенден знал, что шеф просто обдумывает, как лучше приступить к разговору. Молчание длилось минуты три. Потом</w:t>
      </w:r>
      <w:r w:rsidRPr="00A14A53">
        <w:rPr>
          <w:rFonts w:ascii="Verdana" w:hAnsi="Verdana"/>
          <w:color w:val="000000"/>
          <w:sz w:val="20"/>
        </w:rPr>
        <w:t> </w:t>
      </w:r>
      <w:r w:rsidRPr="00A14A53">
        <w:rPr>
          <w:rFonts w:ascii="Verdana" w:hAnsi="Verdana"/>
          <w:color w:val="000000"/>
          <w:sz w:val="20"/>
          <w:lang w:val="ru-RU"/>
        </w:rPr>
        <w:t>Р. наконец сказал:</w:t>
      </w:r>
    </w:p>
    <w:p w14:paraId="04D91856"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Я жду к себе сегодня одного человека. Его поезд прибывает около десяти.</w:t>
      </w:r>
      <w:r w:rsidRPr="00A14A53">
        <w:rPr>
          <w:rFonts w:ascii="Verdana" w:hAnsi="Verdana"/>
          <w:color w:val="000000"/>
          <w:sz w:val="20"/>
        </w:rPr>
        <w:t> </w:t>
      </w:r>
      <w:r w:rsidRPr="00A14A53">
        <w:rPr>
          <w:rFonts w:ascii="Verdana" w:hAnsi="Verdana"/>
          <w:color w:val="000000"/>
          <w:sz w:val="20"/>
          <w:lang w:val="ru-RU"/>
        </w:rPr>
        <w:t>— Он мельком взглянул на часы.</w:t>
      </w:r>
      <w:r w:rsidRPr="00A14A53">
        <w:rPr>
          <w:rFonts w:ascii="Verdana" w:hAnsi="Verdana"/>
          <w:color w:val="000000"/>
          <w:sz w:val="20"/>
        </w:rPr>
        <w:t> </w:t>
      </w:r>
      <w:r w:rsidRPr="00A14A53">
        <w:rPr>
          <w:rFonts w:ascii="Verdana" w:hAnsi="Verdana"/>
          <w:color w:val="000000"/>
          <w:sz w:val="20"/>
          <w:lang w:val="ru-RU"/>
        </w:rPr>
        <w:t>— Этот человек носит прозвище Безволосый Мексиканец.</w:t>
      </w:r>
    </w:p>
    <w:p w14:paraId="178754B7"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Почему?</w:t>
      </w:r>
    </w:p>
    <w:p w14:paraId="3DC9B02C"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Потому что он без волос и потому что мексиканец.</w:t>
      </w:r>
    </w:p>
    <w:p w14:paraId="7D784A98"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Объяснение исчерпывающее,</w:t>
      </w:r>
      <w:r w:rsidRPr="00A14A53">
        <w:rPr>
          <w:rFonts w:ascii="Verdana" w:hAnsi="Verdana"/>
          <w:color w:val="000000"/>
          <w:sz w:val="20"/>
        </w:rPr>
        <w:t> </w:t>
      </w:r>
      <w:r w:rsidRPr="00A14A53">
        <w:rPr>
          <w:rFonts w:ascii="Verdana" w:hAnsi="Verdana"/>
          <w:color w:val="000000"/>
          <w:sz w:val="20"/>
          <w:lang w:val="ru-RU"/>
        </w:rPr>
        <w:t>— согласился Эшенден.</w:t>
      </w:r>
    </w:p>
    <w:p w14:paraId="0AD2956B"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Он сам вам о себе все расскажет. Он человек разговорчивый. Я познакомился с ним, когда он сидел совсем на мели. Он принимал участие в какой-то революции у них там в Мексике и вынужден был удрать налегке, в чем был. И когда я его нашел, то, в чем он был, уже тоже пришло в негодность. Захотите сделать ему приятное, называйте его «генерал». Он утверждает, что был генералом в армии Уэрты, да, помнится, Уэрты; во всяком случае, по его словам, если бы обстоятельства сложились иначе, он был бы сейчас военным министром и пользовался бы огромным весом. Он оказался для нас человеком весьма ценным. Худого про него не скажу. Вот только одно: злоупотребляет парфюмерией.</w:t>
      </w:r>
    </w:p>
    <w:p w14:paraId="4BBAE870"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А при чем тут я?</w:t>
      </w:r>
      <w:r w:rsidRPr="00A14A53">
        <w:rPr>
          <w:rFonts w:ascii="Verdana" w:hAnsi="Verdana"/>
          <w:color w:val="000000"/>
          <w:sz w:val="20"/>
        </w:rPr>
        <w:t> </w:t>
      </w:r>
      <w:r w:rsidRPr="00A14A53">
        <w:rPr>
          <w:rFonts w:ascii="Verdana" w:hAnsi="Verdana"/>
          <w:color w:val="000000"/>
          <w:sz w:val="20"/>
          <w:lang w:val="ru-RU"/>
        </w:rPr>
        <w:t>— спросил Эшенден.</w:t>
      </w:r>
    </w:p>
    <w:p w14:paraId="5C73DDDD"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Он едет в Италию. У меня для него имеется довольно щекотливое поручение, и я хочу, чтобы вы находились поблизости. Я не склонен доверять ему большие суммы. Он игрок и слишком любит женщин. Вы приехали из Женевы с паспортом на имя Эшендена?</w:t>
      </w:r>
    </w:p>
    <w:p w14:paraId="64134492"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Да.</w:t>
      </w:r>
    </w:p>
    <w:p w14:paraId="523A7459"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У меня есть для вас другой, кстати, дипломатический, на имя Сомервилла, с французской и итальянской визами. Думаю, что вам лучше ехать вместе. Он занятный тип, когда разойдется, и вам полезно будет познакомиться поближе.</w:t>
      </w:r>
    </w:p>
    <w:p w14:paraId="278E55F9"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А что за поручение?</w:t>
      </w:r>
    </w:p>
    <w:p w14:paraId="1A84EA8E"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Я еще не решил окончательно, насколько вас стоит посвящать в это дело.</w:t>
      </w:r>
    </w:p>
    <w:p w14:paraId="78270CCB"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Эшенден промолчал. Они сидели и смотрели друг на друга, как смотрят два незнакомых человека в одном купе, гадая, что собой представляет сосед.</w:t>
      </w:r>
    </w:p>
    <w:p w14:paraId="0D22C554"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На вашем месте я бы говорить предоставил в основном генералу. Вам лучше не сообщать ему о себе ничего лишнего. Вопросов задавать он не будет, в этом могу поручиться, он в своем роде, как бы сказать, джентльмен.</w:t>
      </w:r>
    </w:p>
    <w:p w14:paraId="09F8EB7B"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Кстати, а как его настоящее имя?</w:t>
      </w:r>
    </w:p>
    <w:p w14:paraId="2D6E777F"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Я зову его Мануэль. Не уверен, что ему это нравится, его имя</w:t>
      </w:r>
      <w:r w:rsidRPr="00A14A53">
        <w:rPr>
          <w:rFonts w:ascii="Verdana" w:hAnsi="Verdana"/>
          <w:color w:val="000000"/>
          <w:sz w:val="20"/>
        </w:rPr>
        <w:t> </w:t>
      </w:r>
      <w:r w:rsidRPr="00A14A53">
        <w:rPr>
          <w:rFonts w:ascii="Verdana" w:hAnsi="Verdana"/>
          <w:color w:val="000000"/>
          <w:sz w:val="20"/>
          <w:lang w:val="ru-RU"/>
        </w:rPr>
        <w:t>— Мануэль Кармона.</w:t>
      </w:r>
    </w:p>
    <w:p w14:paraId="01EB0441"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lastRenderedPageBreak/>
        <w:t>—</w:t>
      </w:r>
      <w:r w:rsidRPr="00A14A53">
        <w:rPr>
          <w:rFonts w:ascii="Verdana" w:hAnsi="Verdana"/>
          <w:color w:val="000000"/>
          <w:sz w:val="20"/>
        </w:rPr>
        <w:t> </w:t>
      </w:r>
      <w:r w:rsidRPr="00A14A53">
        <w:rPr>
          <w:rFonts w:ascii="Verdana" w:hAnsi="Verdana"/>
          <w:color w:val="000000"/>
          <w:sz w:val="20"/>
          <w:lang w:val="ru-RU"/>
        </w:rPr>
        <w:t>Насколько я понимаю из того, о чем вы умалчиваете, он проходимец высшей пробы.</w:t>
      </w:r>
    </w:p>
    <w:p w14:paraId="300EDF2C"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Р. улыбнулся своими белесо-голубыми глазами.</w:t>
      </w:r>
    </w:p>
    <w:p w14:paraId="45945F3F"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Пожалуй, это слишком сильно сказано. Конечно, он не учился в закрытой школе. Его понятия о честной игре не вполне совпадают с вашими и моими. Может быть, я и побоялся бы оставить вблизи от него золотой портсигар, но если он проиграет вам в покер, а потом стянет ваш портсигар, он его тут же заложит, чтобы вернуть карточный долг. При мало-мальски удобном случае он непременно соблазнит вашу жену, но в трудную минуту поделится с вами последней коркой. Он будет проливать слезы у патефона, если ему завести «</w:t>
      </w:r>
      <w:r w:rsidRPr="00A14A53">
        <w:rPr>
          <w:rFonts w:ascii="Verdana" w:hAnsi="Verdana"/>
          <w:color w:val="000000"/>
          <w:sz w:val="20"/>
        </w:rPr>
        <w:t>Ave</w:t>
      </w:r>
      <w:r w:rsidRPr="00A14A53">
        <w:rPr>
          <w:rFonts w:ascii="Verdana" w:hAnsi="Verdana"/>
          <w:color w:val="000000"/>
          <w:sz w:val="20"/>
          <w:lang w:val="ru-RU"/>
        </w:rPr>
        <w:t xml:space="preserve"> </w:t>
      </w:r>
      <w:r w:rsidRPr="00A14A53">
        <w:rPr>
          <w:rFonts w:ascii="Verdana" w:hAnsi="Verdana"/>
          <w:color w:val="000000"/>
          <w:sz w:val="20"/>
        </w:rPr>
        <w:t>Maria</w:t>
      </w:r>
      <w:r w:rsidRPr="00A14A53">
        <w:rPr>
          <w:rFonts w:ascii="Verdana" w:hAnsi="Verdana"/>
          <w:color w:val="000000"/>
          <w:sz w:val="20"/>
          <w:lang w:val="ru-RU"/>
        </w:rPr>
        <w:t>» Гуно, но попробуйте оскорбить его достоинство, и он пристрелит вас как собаку. В Мексике, например, считается оскорбительным становиться между человеком и его выпивкой, так вот, он рассказывал мне, что один голландец по неведению прошел как-то между ним и стойкой в баре, а он выхватил револьвер и застрелил его.</w:t>
      </w:r>
    </w:p>
    <w:p w14:paraId="6816D092"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И ничего ему не было?</w:t>
      </w:r>
    </w:p>
    <w:p w14:paraId="4E4C6554"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Нет, он принадлежит к одному из лучших семейств. Дело замяли, в газетах было сообщение, что голландец кончил жизнь самоубийством. Так оно в каком-то смысле и было. Безволосый Мексиканец, кажется, не очень высоко ценит человеческую жизнь.</w:t>
      </w:r>
    </w:p>
    <w:p w14:paraId="63D81DC2"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Эшенден, внимательно слушавший</w:t>
      </w:r>
      <w:r w:rsidRPr="00A14A53">
        <w:rPr>
          <w:rFonts w:ascii="Verdana" w:hAnsi="Verdana"/>
          <w:color w:val="000000"/>
          <w:sz w:val="20"/>
        </w:rPr>
        <w:t> </w:t>
      </w:r>
      <w:r w:rsidRPr="00A14A53">
        <w:rPr>
          <w:rFonts w:ascii="Verdana" w:hAnsi="Verdana"/>
          <w:color w:val="000000"/>
          <w:sz w:val="20"/>
          <w:lang w:val="ru-RU"/>
        </w:rPr>
        <w:t>Р., чуть вздрогнул и взглянул пристальнее прежнего в желтое, изможденное, в глубоких складках лицо шефа. Он понимал, что это было сказано не просто так.</w:t>
      </w:r>
    </w:p>
    <w:p w14:paraId="74FA77EF"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На самом деле о ценности человеческой жизни говорится много вздора. С таким же успехом можно приписывать самостоятельную ценность фишкам, которыми пользуются в покере. Они стоят столько, сколько вы назначите. Для генерала, дающего бой, солдаты</w:t>
      </w:r>
      <w:r w:rsidRPr="00A14A53">
        <w:rPr>
          <w:rFonts w:ascii="Verdana" w:hAnsi="Verdana"/>
          <w:color w:val="000000"/>
          <w:sz w:val="20"/>
        </w:rPr>
        <w:t> </w:t>
      </w:r>
      <w:r w:rsidRPr="00A14A53">
        <w:rPr>
          <w:rFonts w:ascii="Verdana" w:hAnsi="Verdana"/>
          <w:color w:val="000000"/>
          <w:sz w:val="20"/>
          <w:lang w:val="ru-RU"/>
        </w:rPr>
        <w:t>— всего-навсего фишки, и очень глупо будет, если он посентиментальничает и позволит себе относиться к ним как к людям.</w:t>
      </w:r>
    </w:p>
    <w:p w14:paraId="47D81192"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Но дело в том, что эти фишки умеют чувствовать и рассуждать и, если сочтут, что их растрачивают впустую, еще, глядишь, откажутся служить.</w:t>
      </w:r>
    </w:p>
    <w:p w14:paraId="4726F0B8"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Ну, да не о том речь. Мы получили сведения, что некто по имени Константин Андреади выехал из Константинополя, имея при себе ряд документов, которые нам нужны. Он грек, агент Энвера-паши. Энвер ему очень доверяет. Он дал ему устные поручения, настолько важные и секретные, что их сочтено невозможным доверить бумаге. Этот человек отплывает из Пирея на судне «Итака» и высадится в Бриндизи, откуда проследует в Рим. Депеши он должен доставить в германское посольство, а устное сообщение передать лично послу.</w:t>
      </w:r>
    </w:p>
    <w:p w14:paraId="3BEDA526"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Так. Понятно.</w:t>
      </w:r>
    </w:p>
    <w:p w14:paraId="26E588A2"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В это время Италия еще сохраняла нейтралитет. Центральные державы напрягали все силы, стремясь удержать ее в этой позиции, а союзники давили на нее как могли, чтобы она объявила войну на их стороне.</w:t>
      </w:r>
    </w:p>
    <w:p w14:paraId="4EB782EC"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Мы ни в коем случае не хотим неприятностей с итальянскими властями, это могло бы привести к самым скверным последствиям. Но нельзя допустить, чтобы Андреади попал в Рим.</w:t>
      </w:r>
    </w:p>
    <w:p w14:paraId="712669EE"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Любой ценой?</w:t>
      </w:r>
    </w:p>
    <w:p w14:paraId="69BAB343"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За деньгами дело не станет,</w:t>
      </w:r>
      <w:r w:rsidRPr="00A14A53">
        <w:rPr>
          <w:rFonts w:ascii="Verdana" w:hAnsi="Verdana"/>
          <w:color w:val="000000"/>
          <w:sz w:val="20"/>
        </w:rPr>
        <w:t> </w:t>
      </w:r>
      <w:r w:rsidRPr="00A14A53">
        <w:rPr>
          <w:rFonts w:ascii="Verdana" w:hAnsi="Verdana"/>
          <w:color w:val="000000"/>
          <w:sz w:val="20"/>
          <w:lang w:val="ru-RU"/>
        </w:rPr>
        <w:t>— сардонически усмехнулся</w:t>
      </w:r>
      <w:r w:rsidRPr="00A14A53">
        <w:rPr>
          <w:rFonts w:ascii="Verdana" w:hAnsi="Verdana"/>
          <w:color w:val="000000"/>
          <w:sz w:val="20"/>
        </w:rPr>
        <w:t> </w:t>
      </w:r>
      <w:r w:rsidRPr="00A14A53">
        <w:rPr>
          <w:rFonts w:ascii="Verdana" w:hAnsi="Verdana"/>
          <w:color w:val="000000"/>
          <w:sz w:val="20"/>
          <w:lang w:val="ru-RU"/>
        </w:rPr>
        <w:t>Р.</w:t>
      </w:r>
    </w:p>
    <w:p w14:paraId="3A7C0F72"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И что предполагается предпринять?</w:t>
      </w:r>
    </w:p>
    <w:p w14:paraId="446956CA"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Это не ваша забота.</w:t>
      </w:r>
    </w:p>
    <w:p w14:paraId="18335D13"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Но у меня богатое воображение.</w:t>
      </w:r>
    </w:p>
    <w:p w14:paraId="058665A4"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Я хочу, чтобы вы вместе с Безволосым Мексиканцем поехали в Неаполь. Он сейчас рвется на Кубу. Его друзья готовят выступление, и он стремится быть поблизости, чтобы в удобный момент одним прыжком очутиться в Мексике. Ему нужны деньги. Я привез с собой некоторую сумму в американских долларах и сегодня же передам ее вам. Деньги лучше всего носите при себе.</w:t>
      </w:r>
    </w:p>
    <w:p w14:paraId="0FF5FFDA"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Много там?</w:t>
      </w:r>
    </w:p>
    <w:p w14:paraId="6B64F54E"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Порядочно, но я считал, что вам будет удобнее, если пакет окажется компактным, поэтому здесь тысячедолларовые банкноты. Вы вручите их Безволосому Мексиканцу в обмен на документы, которые везет Андреади.</w:t>
      </w:r>
    </w:p>
    <w:p w14:paraId="1B23AA7F"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На языке у Эшендена вертелся вопрос, но он его не задал. Вместо этого он спросил:</w:t>
      </w:r>
    </w:p>
    <w:p w14:paraId="42509909"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lastRenderedPageBreak/>
        <w:t>—</w:t>
      </w:r>
      <w:r w:rsidRPr="00A14A53">
        <w:rPr>
          <w:rFonts w:ascii="Verdana" w:hAnsi="Verdana"/>
          <w:color w:val="000000"/>
          <w:sz w:val="20"/>
        </w:rPr>
        <w:t> </w:t>
      </w:r>
      <w:r w:rsidRPr="00A14A53">
        <w:rPr>
          <w:rFonts w:ascii="Verdana" w:hAnsi="Verdana"/>
          <w:color w:val="000000"/>
          <w:sz w:val="20"/>
          <w:lang w:val="ru-RU"/>
        </w:rPr>
        <w:t>А он знает, что от него требуется?</w:t>
      </w:r>
    </w:p>
    <w:p w14:paraId="290BD260"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Несомненно.</w:t>
      </w:r>
    </w:p>
    <w:p w14:paraId="45927A20"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Раздался стук. Дверь отворилась</w:t>
      </w:r>
      <w:r w:rsidRPr="00A14A53">
        <w:rPr>
          <w:rFonts w:ascii="Verdana" w:hAnsi="Verdana"/>
          <w:color w:val="000000"/>
          <w:sz w:val="20"/>
        </w:rPr>
        <w:t> </w:t>
      </w:r>
      <w:r w:rsidRPr="00A14A53">
        <w:rPr>
          <w:rFonts w:ascii="Verdana" w:hAnsi="Verdana"/>
          <w:color w:val="000000"/>
          <w:sz w:val="20"/>
          <w:lang w:val="ru-RU"/>
        </w:rPr>
        <w:t>— перед ними стоял Безволосый Мексиканец.</w:t>
      </w:r>
    </w:p>
    <w:p w14:paraId="1F6401E2"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Я приехал. Добрый вечер, полковник. Счастлив вас видеть.</w:t>
      </w:r>
    </w:p>
    <w:p w14:paraId="5AA8EFED"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Р. встал.</w:t>
      </w:r>
    </w:p>
    <w:p w14:paraId="1E09331D"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Как доехали, Мануэль? Это мистер Сомервилл, он будет сопровождать вас в Неаполь, генерал Кармона.</w:t>
      </w:r>
    </w:p>
    <w:p w14:paraId="61FA951B"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Приятно познакомиться, сэр.</w:t>
      </w:r>
    </w:p>
    <w:p w14:paraId="65372823"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Он с силой пожал Эшендену руку. Эшенден поморщился.</w:t>
      </w:r>
    </w:p>
    <w:p w14:paraId="100BC62C"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У вас железные руки, генерал,</w:t>
      </w:r>
      <w:r w:rsidRPr="00A14A53">
        <w:rPr>
          <w:rFonts w:ascii="Verdana" w:hAnsi="Verdana"/>
          <w:color w:val="000000"/>
          <w:sz w:val="20"/>
        </w:rPr>
        <w:t> </w:t>
      </w:r>
      <w:r w:rsidRPr="00A14A53">
        <w:rPr>
          <w:rFonts w:ascii="Verdana" w:hAnsi="Verdana"/>
          <w:color w:val="000000"/>
          <w:sz w:val="20"/>
          <w:lang w:val="ru-RU"/>
        </w:rPr>
        <w:t>— заметил он.</w:t>
      </w:r>
    </w:p>
    <w:p w14:paraId="2EBE3856"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Мексиканец бросил взгляд на свои руки.</w:t>
      </w:r>
    </w:p>
    <w:p w14:paraId="5284177A"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Я сделал маникюр сегодня утром. К сожалению, не очень удачно. Я люблю, чтобы ногти блестели гораздо ярче.</w:t>
      </w:r>
    </w:p>
    <w:p w14:paraId="3085942A"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Ногти у него были заострены, выкрашены в ярко-красный цвет и, на взгляд Эшендена, блестели, как зеркальные. Несмотря на теплую погоду, генерал был в меховом пальто с каракулевым воротником. При каждом движении он источал резкий парфюмерный запах.</w:t>
      </w:r>
    </w:p>
    <w:p w14:paraId="0F91D7DE"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Раздевайтесь, генерал, и закуривайте сигару,</w:t>
      </w:r>
      <w:r w:rsidRPr="00A14A53">
        <w:rPr>
          <w:rFonts w:ascii="Verdana" w:hAnsi="Verdana"/>
          <w:color w:val="000000"/>
          <w:sz w:val="20"/>
        </w:rPr>
        <w:t> </w:t>
      </w:r>
      <w:r w:rsidRPr="00A14A53">
        <w:rPr>
          <w:rFonts w:ascii="Verdana" w:hAnsi="Verdana"/>
          <w:color w:val="000000"/>
          <w:sz w:val="20"/>
          <w:lang w:val="ru-RU"/>
        </w:rPr>
        <w:t>— пригласил</w:t>
      </w:r>
      <w:r w:rsidRPr="00A14A53">
        <w:rPr>
          <w:rFonts w:ascii="Verdana" w:hAnsi="Verdana"/>
          <w:color w:val="000000"/>
          <w:sz w:val="20"/>
        </w:rPr>
        <w:t> </w:t>
      </w:r>
      <w:r w:rsidRPr="00A14A53">
        <w:rPr>
          <w:rFonts w:ascii="Verdana" w:hAnsi="Verdana"/>
          <w:color w:val="000000"/>
          <w:sz w:val="20"/>
          <w:lang w:val="ru-RU"/>
        </w:rPr>
        <w:t>Р.</w:t>
      </w:r>
    </w:p>
    <w:p w14:paraId="6913137F"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Безволосый Мексиканец оказался довольно рослым и скорее худощавым, но производил впечатление большой физической силы; одет он был в модный синий костюм, из нагрудного кармана эффектно торчал край шелкового носового платка, на запястье поблескивал золотой браслет. Черты лица у него были правильные, но неестественно крупные, а глаза карие, с глянцем. У него совсем не было волос. Желтоватая кожа гладкая, как у женщины, ни бровей, ни ресниц; а на голове довольно длинный светло-каштановый парик, и локоны ниспадали на шею в нарочито артистическом беспорядке. Эти искусственные локоны и гладкое изжелта-бледное лицо в сочетании с франтовским костюмом создавали вместе облик, на первый взгляд слегка жутковатый. Безволосый Мексиканец был с виду отвратителен и смешон, но от него трудно было отвести взгляд</w:t>
      </w:r>
      <w:r w:rsidRPr="00A14A53">
        <w:rPr>
          <w:rFonts w:ascii="Verdana" w:hAnsi="Verdana"/>
          <w:color w:val="000000"/>
          <w:sz w:val="20"/>
        </w:rPr>
        <w:t> </w:t>
      </w:r>
      <w:r w:rsidRPr="00A14A53">
        <w:rPr>
          <w:rFonts w:ascii="Verdana" w:hAnsi="Verdana"/>
          <w:color w:val="000000"/>
          <w:sz w:val="20"/>
          <w:lang w:val="ru-RU"/>
        </w:rPr>
        <w:t>— в его странности было что-то завораживающее.</w:t>
      </w:r>
    </w:p>
    <w:p w14:paraId="1BDFE3A7"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Он сел и поддернул брючины, чтобы не было мешков на коленках.</w:t>
      </w:r>
    </w:p>
    <w:p w14:paraId="772D4273"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Ну, Мануэль, сколько вы сегодня разбили сердец?</w:t>
      </w:r>
      <w:r w:rsidRPr="00A14A53">
        <w:rPr>
          <w:rFonts w:ascii="Verdana" w:hAnsi="Verdana"/>
          <w:color w:val="000000"/>
          <w:sz w:val="20"/>
        </w:rPr>
        <w:t> </w:t>
      </w:r>
      <w:r w:rsidRPr="00A14A53">
        <w:rPr>
          <w:rFonts w:ascii="Verdana" w:hAnsi="Verdana"/>
          <w:color w:val="000000"/>
          <w:sz w:val="20"/>
          <w:lang w:val="ru-RU"/>
        </w:rPr>
        <w:t>— с насмешливым дружелюбием спросил</w:t>
      </w:r>
      <w:r w:rsidRPr="00A14A53">
        <w:rPr>
          <w:rFonts w:ascii="Verdana" w:hAnsi="Verdana"/>
          <w:color w:val="000000"/>
          <w:sz w:val="20"/>
        </w:rPr>
        <w:t> </w:t>
      </w:r>
      <w:r w:rsidRPr="00A14A53">
        <w:rPr>
          <w:rFonts w:ascii="Verdana" w:hAnsi="Verdana"/>
          <w:color w:val="000000"/>
          <w:sz w:val="20"/>
          <w:lang w:val="ru-RU"/>
        </w:rPr>
        <w:t>Р.</w:t>
      </w:r>
    </w:p>
    <w:p w14:paraId="1E5B2C3E"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Генерал обратился к Эшендену:</w:t>
      </w:r>
    </w:p>
    <w:p w14:paraId="2ABD00BF"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Наш добрый друг полковник завидует моему успеху у прекрасного пола. Я убеждаю его, что он может добиться того же, если только послушает меня. Уверенность в себе</w:t>
      </w:r>
      <w:r w:rsidRPr="00A14A53">
        <w:rPr>
          <w:rFonts w:ascii="Verdana" w:hAnsi="Verdana"/>
          <w:color w:val="000000"/>
          <w:sz w:val="20"/>
        </w:rPr>
        <w:t> </w:t>
      </w:r>
      <w:r w:rsidRPr="00A14A53">
        <w:rPr>
          <w:rFonts w:ascii="Verdana" w:hAnsi="Verdana"/>
          <w:color w:val="000000"/>
          <w:sz w:val="20"/>
          <w:lang w:val="ru-RU"/>
        </w:rPr>
        <w:t>— вот все, что необходимо. Если не бояться получить отпор, то никогда его и не получишь.</w:t>
      </w:r>
    </w:p>
    <w:p w14:paraId="2FD25809"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Вздор, Мануэль, тут нужен ваш природный талант. В вас есть что-то для них неотразимое.</w:t>
      </w:r>
    </w:p>
    <w:p w14:paraId="33881109"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Безволосый Мексиканец рассмеялся с самодовольством, которое и не пытался скрыть. По-английски он говорил прекрасно, с испанским акцентом и с американской интонацией.</w:t>
      </w:r>
    </w:p>
    <w:p w14:paraId="06024FDA"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Но раз уж вы спрашиваете, полковник, могу признаться, что разговорился в поезде с одной дамочкой, которая ехала в Лион навестить свекровь. Дамочка не так чтобы очень молодая и посухощавее, чем я люблю, но все же приемлемая, она помогла мне скоротать часок-другой.</w:t>
      </w:r>
    </w:p>
    <w:p w14:paraId="21BE1FE9"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А теперь перейдем к делу,</w:t>
      </w:r>
      <w:r w:rsidRPr="00A14A53">
        <w:rPr>
          <w:rFonts w:ascii="Verdana" w:hAnsi="Verdana"/>
          <w:color w:val="000000"/>
          <w:sz w:val="20"/>
        </w:rPr>
        <w:t> </w:t>
      </w:r>
      <w:r w:rsidRPr="00A14A53">
        <w:rPr>
          <w:rFonts w:ascii="Verdana" w:hAnsi="Verdana"/>
          <w:color w:val="000000"/>
          <w:sz w:val="20"/>
          <w:lang w:val="ru-RU"/>
        </w:rPr>
        <w:t>— сказал</w:t>
      </w:r>
      <w:r w:rsidRPr="00A14A53">
        <w:rPr>
          <w:rFonts w:ascii="Verdana" w:hAnsi="Verdana"/>
          <w:color w:val="000000"/>
          <w:sz w:val="20"/>
        </w:rPr>
        <w:t> </w:t>
      </w:r>
      <w:r w:rsidRPr="00A14A53">
        <w:rPr>
          <w:rFonts w:ascii="Verdana" w:hAnsi="Verdana"/>
          <w:color w:val="000000"/>
          <w:sz w:val="20"/>
          <w:lang w:val="ru-RU"/>
        </w:rPr>
        <w:t>Р.</w:t>
      </w:r>
    </w:p>
    <w:p w14:paraId="15DAEC96"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Я к вашим услугам, полковник.</w:t>
      </w:r>
      <w:r w:rsidRPr="00A14A53">
        <w:rPr>
          <w:rFonts w:ascii="Verdana" w:hAnsi="Verdana"/>
          <w:color w:val="000000"/>
          <w:sz w:val="20"/>
        </w:rPr>
        <w:t> </w:t>
      </w:r>
      <w:r w:rsidRPr="00A14A53">
        <w:rPr>
          <w:rFonts w:ascii="Verdana" w:hAnsi="Verdana"/>
          <w:color w:val="000000"/>
          <w:sz w:val="20"/>
          <w:lang w:val="ru-RU"/>
        </w:rPr>
        <w:t>— Он посмотрел на Эшендена.</w:t>
      </w:r>
      <w:r w:rsidRPr="00A14A53">
        <w:rPr>
          <w:rFonts w:ascii="Verdana" w:hAnsi="Verdana"/>
          <w:color w:val="000000"/>
          <w:sz w:val="20"/>
        </w:rPr>
        <w:t> </w:t>
      </w:r>
      <w:r w:rsidRPr="00A14A53">
        <w:rPr>
          <w:rFonts w:ascii="Verdana" w:hAnsi="Verdana"/>
          <w:color w:val="000000"/>
          <w:sz w:val="20"/>
          <w:lang w:val="ru-RU"/>
        </w:rPr>
        <w:t>— Мистер Сомервилл</w:t>
      </w:r>
      <w:r w:rsidRPr="00A14A53">
        <w:rPr>
          <w:rFonts w:ascii="Verdana" w:hAnsi="Verdana"/>
          <w:color w:val="000000"/>
          <w:sz w:val="20"/>
        </w:rPr>
        <w:t> </w:t>
      </w:r>
      <w:r w:rsidRPr="00A14A53">
        <w:rPr>
          <w:rFonts w:ascii="Verdana" w:hAnsi="Verdana"/>
          <w:color w:val="000000"/>
          <w:sz w:val="20"/>
          <w:lang w:val="ru-RU"/>
        </w:rPr>
        <w:t>— человек военный?</w:t>
      </w:r>
    </w:p>
    <w:p w14:paraId="0AB30026"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Нет,</w:t>
      </w:r>
      <w:r w:rsidRPr="00A14A53">
        <w:rPr>
          <w:rFonts w:ascii="Verdana" w:hAnsi="Verdana"/>
          <w:color w:val="000000"/>
          <w:sz w:val="20"/>
        </w:rPr>
        <w:t> </w:t>
      </w:r>
      <w:r w:rsidRPr="00A14A53">
        <w:rPr>
          <w:rFonts w:ascii="Verdana" w:hAnsi="Verdana"/>
          <w:color w:val="000000"/>
          <w:sz w:val="20"/>
          <w:lang w:val="ru-RU"/>
        </w:rPr>
        <w:t>— ответил</w:t>
      </w:r>
      <w:r w:rsidRPr="00A14A53">
        <w:rPr>
          <w:rFonts w:ascii="Verdana" w:hAnsi="Verdana"/>
          <w:color w:val="000000"/>
          <w:sz w:val="20"/>
        </w:rPr>
        <w:t> </w:t>
      </w:r>
      <w:r w:rsidRPr="00A14A53">
        <w:rPr>
          <w:rFonts w:ascii="Verdana" w:hAnsi="Verdana"/>
          <w:color w:val="000000"/>
          <w:sz w:val="20"/>
          <w:lang w:val="ru-RU"/>
        </w:rPr>
        <w:t>Р.</w:t>
      </w:r>
      <w:r w:rsidRPr="00A14A53">
        <w:rPr>
          <w:rFonts w:ascii="Verdana" w:hAnsi="Verdana"/>
          <w:color w:val="000000"/>
          <w:sz w:val="20"/>
        </w:rPr>
        <w:t> </w:t>
      </w:r>
      <w:r w:rsidRPr="00A14A53">
        <w:rPr>
          <w:rFonts w:ascii="Verdana" w:hAnsi="Verdana"/>
          <w:color w:val="000000"/>
          <w:sz w:val="20"/>
          <w:lang w:val="ru-RU"/>
        </w:rPr>
        <w:t>— Он писатель.</w:t>
      </w:r>
    </w:p>
    <w:p w14:paraId="10197A7D"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Что ж, как говорится, божий мир состоит из разных людей. Я рад нашему знакомству, мистер Сомервилл. У меня найдется немало историй, которые вас заинтересуют; уверен, что мы с вами превосходно поладим, у вас симпатичное лицо. Сказать вам правду, я весь</w:t>
      </w:r>
      <w:r w:rsidRPr="00A14A53">
        <w:rPr>
          <w:rFonts w:ascii="Verdana" w:hAnsi="Verdana"/>
          <w:color w:val="000000"/>
          <w:sz w:val="20"/>
        </w:rPr>
        <w:t> </w:t>
      </w:r>
      <w:r w:rsidRPr="00A14A53">
        <w:rPr>
          <w:rFonts w:ascii="Verdana" w:hAnsi="Verdana"/>
          <w:color w:val="000000"/>
          <w:sz w:val="20"/>
          <w:lang w:val="ru-RU"/>
        </w:rPr>
        <w:t>— сплошной комок нервов, и если приходится иметь дело с человеком, мне антипатичным, я просто погибаю.</w:t>
      </w:r>
    </w:p>
    <w:p w14:paraId="3C7CC83B"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Надеюсь, наше путешествие будет приятным,</w:t>
      </w:r>
      <w:r w:rsidRPr="00A14A53">
        <w:rPr>
          <w:rFonts w:ascii="Verdana" w:hAnsi="Verdana"/>
          <w:color w:val="000000"/>
          <w:sz w:val="20"/>
        </w:rPr>
        <w:t> </w:t>
      </w:r>
      <w:r w:rsidRPr="00A14A53">
        <w:rPr>
          <w:rFonts w:ascii="Verdana" w:hAnsi="Verdana"/>
          <w:color w:val="000000"/>
          <w:sz w:val="20"/>
          <w:lang w:val="ru-RU"/>
        </w:rPr>
        <w:t>— сказал Эшенден.</w:t>
      </w:r>
    </w:p>
    <w:p w14:paraId="1A1A4977"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Когда этот господин ожидается в Бриндизи?</w:t>
      </w:r>
      <w:r w:rsidRPr="00A14A53">
        <w:rPr>
          <w:rFonts w:ascii="Verdana" w:hAnsi="Verdana"/>
          <w:color w:val="000000"/>
          <w:sz w:val="20"/>
        </w:rPr>
        <w:t> </w:t>
      </w:r>
      <w:r w:rsidRPr="00A14A53">
        <w:rPr>
          <w:rFonts w:ascii="Verdana" w:hAnsi="Verdana"/>
          <w:color w:val="000000"/>
          <w:sz w:val="20"/>
          <w:lang w:val="ru-RU"/>
        </w:rPr>
        <w:t>— спросил Мексиканец у</w:t>
      </w:r>
      <w:r w:rsidRPr="00A14A53">
        <w:rPr>
          <w:rFonts w:ascii="Verdana" w:hAnsi="Verdana"/>
          <w:color w:val="000000"/>
          <w:sz w:val="20"/>
        </w:rPr>
        <w:t> </w:t>
      </w:r>
      <w:r w:rsidRPr="00A14A53">
        <w:rPr>
          <w:rFonts w:ascii="Verdana" w:hAnsi="Verdana"/>
          <w:color w:val="000000"/>
          <w:sz w:val="20"/>
          <w:lang w:val="ru-RU"/>
        </w:rPr>
        <w:t>Р.</w:t>
      </w:r>
    </w:p>
    <w:p w14:paraId="7D811F63"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lastRenderedPageBreak/>
        <w:t>—</w:t>
      </w:r>
      <w:r w:rsidRPr="00A14A53">
        <w:rPr>
          <w:rFonts w:ascii="Verdana" w:hAnsi="Verdana"/>
          <w:color w:val="000000"/>
          <w:sz w:val="20"/>
        </w:rPr>
        <w:t> </w:t>
      </w:r>
      <w:r w:rsidRPr="00A14A53">
        <w:rPr>
          <w:rFonts w:ascii="Verdana" w:hAnsi="Verdana"/>
          <w:color w:val="000000"/>
          <w:sz w:val="20"/>
          <w:lang w:val="ru-RU"/>
        </w:rPr>
        <w:t>Он отплывает из Пирея на «Итаке» четырнадцатого. Вероятно, это какая-то старая калоша, но лучше, если вы попадете в Бриндизи загодя.</w:t>
      </w:r>
    </w:p>
    <w:p w14:paraId="5D9E0BE7"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Вполне с вами согласен.</w:t>
      </w:r>
    </w:p>
    <w:p w14:paraId="133B8F56"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Р. встал с кресла и, держа руки в карманах, присел на край стола. В своем потертом кителе с расстегнутым воротом он рядом с вылощенным, франтоватым Мексиканцем выглядел довольно непрезентабельно.</w:t>
      </w:r>
    </w:p>
    <w:p w14:paraId="6EF697BA"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Мистеру Сомервиллу почти ничего не известно о поручении, которое вы выполняете, и я не хочу, чтобы вы его посвящали. По-моему, вам лучше держать язык за зубами. Он уполномочен снабдить вас суммой, потребной для вашей работы, но какой именно образ действий вы изберете, его не касается. Разумеется, если вам нужен будет его совет, можете его спросить.</w:t>
      </w:r>
    </w:p>
    <w:p w14:paraId="0527B156"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Я редко спрашиваю и никогда не выполняю чужих советов.</w:t>
      </w:r>
    </w:p>
    <w:p w14:paraId="5ECADFF8"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И если вы провалите операцию, надеюсь, я могу рассчитывать на то, что Сомервилл останется в стороне. Он не должен быть скомпрометирован ни при каких обстоятельствах.</w:t>
      </w:r>
    </w:p>
    <w:p w14:paraId="27FF21FC"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Я человек чести, полковник,</w:t>
      </w:r>
      <w:r w:rsidRPr="00A14A53">
        <w:rPr>
          <w:rFonts w:ascii="Verdana" w:hAnsi="Verdana"/>
          <w:color w:val="000000"/>
          <w:sz w:val="20"/>
        </w:rPr>
        <w:t> </w:t>
      </w:r>
      <w:r w:rsidRPr="00A14A53">
        <w:rPr>
          <w:rFonts w:ascii="Verdana" w:hAnsi="Verdana"/>
          <w:color w:val="000000"/>
          <w:sz w:val="20"/>
          <w:lang w:val="ru-RU"/>
        </w:rPr>
        <w:t>— с достоинством ответил Безволосый Мексиканец,</w:t>
      </w:r>
      <w:r w:rsidRPr="00A14A53">
        <w:rPr>
          <w:rFonts w:ascii="Verdana" w:hAnsi="Verdana"/>
          <w:color w:val="000000"/>
          <w:sz w:val="20"/>
        </w:rPr>
        <w:t> </w:t>
      </w:r>
      <w:r w:rsidRPr="00A14A53">
        <w:rPr>
          <w:rFonts w:ascii="Verdana" w:hAnsi="Verdana"/>
          <w:color w:val="000000"/>
          <w:sz w:val="20"/>
          <w:lang w:val="ru-RU"/>
        </w:rPr>
        <w:t>— и скорее позволю себя изрезать на мелкие куски, чем предам товарища.</w:t>
      </w:r>
    </w:p>
    <w:p w14:paraId="01C781D0"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Именно это я только что говорил мистеру Сомервиллу. С другой стороны, если все пройдет удачно, Сомервилл уполномочен передать вам оговоренную сумму в обмен на бумаги, о которых у нас с вами шла речь. Каким образом вы их добудете, не его забота.</w:t>
      </w:r>
    </w:p>
    <w:p w14:paraId="5DCBC40E"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Само собой разумеется. Я хочу только уточнить одно обстоятельство. Мистер Сомервилл, надеюсь, сознает, что дело, которое вы мне доверили, я предпринимаю не ради денег?</w:t>
      </w:r>
    </w:p>
    <w:p w14:paraId="6D2D2F77"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Безусловно,</w:t>
      </w:r>
      <w:r w:rsidRPr="00A14A53">
        <w:rPr>
          <w:rFonts w:ascii="Verdana" w:hAnsi="Verdana"/>
          <w:color w:val="000000"/>
          <w:sz w:val="20"/>
        </w:rPr>
        <w:t> </w:t>
      </w:r>
      <w:r w:rsidRPr="00A14A53">
        <w:rPr>
          <w:rFonts w:ascii="Verdana" w:hAnsi="Verdana"/>
          <w:color w:val="000000"/>
          <w:sz w:val="20"/>
          <w:lang w:val="ru-RU"/>
        </w:rPr>
        <w:t>— не колеблясь, ответил</w:t>
      </w:r>
      <w:r w:rsidRPr="00A14A53">
        <w:rPr>
          <w:rFonts w:ascii="Verdana" w:hAnsi="Verdana"/>
          <w:color w:val="000000"/>
          <w:sz w:val="20"/>
        </w:rPr>
        <w:t> </w:t>
      </w:r>
      <w:r w:rsidRPr="00A14A53">
        <w:rPr>
          <w:rFonts w:ascii="Verdana" w:hAnsi="Verdana"/>
          <w:color w:val="000000"/>
          <w:sz w:val="20"/>
          <w:lang w:val="ru-RU"/>
        </w:rPr>
        <w:t>Р., глядя ему прямо в глаза.</w:t>
      </w:r>
    </w:p>
    <w:p w14:paraId="7982EC07"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Я телом и душой на стороне союзников, я не мог простить немцам надругательства над нейтралитетом Бельгии, а деньги если и беру, то исключительно потому, что я прежде всего патриот. Я полагаю, что мистеру Сомервиллу я могу доверять безоговорочно?</w:t>
      </w:r>
    </w:p>
    <w:p w14:paraId="2EA5B5DD"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Р. кивнул. Мексиканец обернулся к Эшендену.</w:t>
      </w:r>
    </w:p>
    <w:p w14:paraId="263EB9BA"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Снаряжаются экспедиционные силы для освобождения моей несчастной родины от тиранов, которые ее эксплуатируют и разоряют, и каждый пенс, полученный мною, пойдет на ружья и патроны. Лично мне деньги не нужны: я солдат и могу обойтись коркой хлеба и горстью маслин. Есть только три занятия, достойные дворянина: война, карты и женщины; чтобы вскинуть винтовку на плечо и уйти в горы, деньги не нужны</w:t>
      </w:r>
      <w:r w:rsidRPr="00A14A53">
        <w:rPr>
          <w:rFonts w:ascii="Verdana" w:hAnsi="Verdana"/>
          <w:color w:val="000000"/>
          <w:sz w:val="20"/>
        </w:rPr>
        <w:t> </w:t>
      </w:r>
      <w:r w:rsidRPr="00A14A53">
        <w:rPr>
          <w:rFonts w:ascii="Verdana" w:hAnsi="Verdana"/>
          <w:color w:val="000000"/>
          <w:sz w:val="20"/>
          <w:lang w:val="ru-RU"/>
        </w:rPr>
        <w:t>— а это и есть настоящая война, не то что всякие там переброски крупных частей и стрельба из тяжелых орудий,</w:t>
      </w:r>
      <w:r w:rsidRPr="00A14A53">
        <w:rPr>
          <w:rFonts w:ascii="Verdana" w:hAnsi="Verdana"/>
          <w:color w:val="000000"/>
          <w:sz w:val="20"/>
        </w:rPr>
        <w:t> </w:t>
      </w:r>
      <w:r w:rsidRPr="00A14A53">
        <w:rPr>
          <w:rFonts w:ascii="Verdana" w:hAnsi="Verdana"/>
          <w:color w:val="000000"/>
          <w:sz w:val="20"/>
          <w:lang w:val="ru-RU"/>
        </w:rPr>
        <w:t>— женщины любят меня и так, а в карты я всегда выигрываю.</w:t>
      </w:r>
    </w:p>
    <w:p w14:paraId="4F67D143"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Эшендену начинала положительно нравиться эта необыкновенная вычурная личность с надушенным платочком и золотым браслетом. Не какой-то там «средний обыватель» (чью тиранию мы клянем, но всегда в конце концов покоряемся), а яркое, живое пятно на сером фоне толпы, настоящая находка для ценителя диковин человеческой природы. В парике, несуразно мордастый и без единого волоса на коже, он был, бесспорно, по-своему импозантен и, несмотря на нелепую внешность, производил впечатление человека, с которым шутки плохи. Он был великолепен в своем самодовольстве.</w:t>
      </w:r>
    </w:p>
    <w:p w14:paraId="5CD3D61F"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Где ваши пожитки, Мануэль?</w:t>
      </w:r>
      <w:r w:rsidRPr="00A14A53">
        <w:rPr>
          <w:rFonts w:ascii="Verdana" w:hAnsi="Verdana"/>
          <w:color w:val="000000"/>
          <w:sz w:val="20"/>
        </w:rPr>
        <w:t> </w:t>
      </w:r>
      <w:r w:rsidRPr="00A14A53">
        <w:rPr>
          <w:rFonts w:ascii="Verdana" w:hAnsi="Verdana"/>
          <w:color w:val="000000"/>
          <w:sz w:val="20"/>
          <w:lang w:val="ru-RU"/>
        </w:rPr>
        <w:t>— спросил</w:t>
      </w:r>
      <w:r w:rsidRPr="00A14A53">
        <w:rPr>
          <w:rFonts w:ascii="Verdana" w:hAnsi="Verdana"/>
          <w:color w:val="000000"/>
          <w:sz w:val="20"/>
        </w:rPr>
        <w:t> </w:t>
      </w:r>
      <w:r w:rsidRPr="00A14A53">
        <w:rPr>
          <w:rFonts w:ascii="Verdana" w:hAnsi="Verdana"/>
          <w:color w:val="000000"/>
          <w:sz w:val="20"/>
          <w:lang w:val="ru-RU"/>
        </w:rPr>
        <w:t>Р.</w:t>
      </w:r>
    </w:p>
    <w:p w14:paraId="45CA5AD9"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Возможно, что Мексиканец чуть-чуть, самую малость, нахмурился при этом вопросе, заданном, пожалуй, не без доли высокомерия, едва он успел закончить свою пышную тираду. Однако больше он ничем не выказал недовольства. Эшенден подумал, что он, наверно, считает полковника варваром, которому недоступны высокие чувства.</w:t>
      </w:r>
    </w:p>
    <w:p w14:paraId="7F0C0CC5"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На вокзале.</w:t>
      </w:r>
    </w:p>
    <w:p w14:paraId="0C52EEE2"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У мистера Сомервилла дипломатический паспорт, он сможет, если угодно, провезти ваши вещи со своим багажом, без досмотра.</w:t>
      </w:r>
    </w:p>
    <w:p w14:paraId="64A31DC1"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Моя поклажа невелика, несколько костюмов и немного белья, но, пожалуй, будет действительно лучше, если мистер Сомервилл возьмет заботу о ней на себя. Перед отъездом из Парижа я купил полдюжины шелковых пижам.</w:t>
      </w:r>
    </w:p>
    <w:p w14:paraId="60B96428"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lastRenderedPageBreak/>
        <w:t>—</w:t>
      </w:r>
      <w:r w:rsidRPr="00A14A53">
        <w:rPr>
          <w:rFonts w:ascii="Verdana" w:hAnsi="Verdana"/>
          <w:color w:val="000000"/>
          <w:sz w:val="20"/>
        </w:rPr>
        <w:t> </w:t>
      </w:r>
      <w:r w:rsidRPr="00A14A53">
        <w:rPr>
          <w:rFonts w:ascii="Verdana" w:hAnsi="Verdana"/>
          <w:color w:val="000000"/>
          <w:sz w:val="20"/>
          <w:lang w:val="ru-RU"/>
        </w:rPr>
        <w:t>А ваши вещи?</w:t>
      </w:r>
      <w:r w:rsidRPr="00A14A53">
        <w:rPr>
          <w:rFonts w:ascii="Verdana" w:hAnsi="Verdana"/>
          <w:color w:val="000000"/>
          <w:sz w:val="20"/>
        </w:rPr>
        <w:t> </w:t>
      </w:r>
      <w:r w:rsidRPr="00A14A53">
        <w:rPr>
          <w:rFonts w:ascii="Verdana" w:hAnsi="Verdana"/>
          <w:color w:val="000000"/>
          <w:sz w:val="20"/>
          <w:lang w:val="ru-RU"/>
        </w:rPr>
        <w:t>— спросил</w:t>
      </w:r>
      <w:r w:rsidRPr="00A14A53">
        <w:rPr>
          <w:rFonts w:ascii="Verdana" w:hAnsi="Verdana"/>
          <w:color w:val="000000"/>
          <w:sz w:val="20"/>
        </w:rPr>
        <w:t> </w:t>
      </w:r>
      <w:r w:rsidRPr="00A14A53">
        <w:rPr>
          <w:rFonts w:ascii="Verdana" w:hAnsi="Verdana"/>
          <w:color w:val="000000"/>
          <w:sz w:val="20"/>
          <w:lang w:val="ru-RU"/>
        </w:rPr>
        <w:t>Р. у Эшендена.</w:t>
      </w:r>
    </w:p>
    <w:p w14:paraId="434433B7"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У меня только один чемодан. Он находится в моем номере.</w:t>
      </w:r>
    </w:p>
    <w:p w14:paraId="2A80BD83"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Велите отправить его на вокзал, пока еще в гостинице кто-то есть. Ваш поезд отходит в час десять.</w:t>
      </w:r>
    </w:p>
    <w:p w14:paraId="27F30FC0"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Вот как?</w:t>
      </w:r>
    </w:p>
    <w:p w14:paraId="32B00554"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Эшенден только сейчас впервые услышал о том, что их отъезд назначен на ту же ночь.</w:t>
      </w:r>
    </w:p>
    <w:p w14:paraId="25C9336B"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Я считаю, что вам надо попасть в Неаполь как можно скорее.</w:t>
      </w:r>
    </w:p>
    <w:p w14:paraId="32C669C9"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Хорошо.</w:t>
      </w:r>
    </w:p>
    <w:p w14:paraId="00D51CAA"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Р. встал.</w:t>
      </w:r>
    </w:p>
    <w:p w14:paraId="0AB954AB"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Не знаю, как кто, а я иду спать.</w:t>
      </w:r>
    </w:p>
    <w:p w14:paraId="02F1CC5D"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Я хочу побродить по Лиону,</w:t>
      </w:r>
      <w:r w:rsidRPr="00A14A53">
        <w:rPr>
          <w:rFonts w:ascii="Verdana" w:hAnsi="Verdana"/>
          <w:color w:val="000000"/>
          <w:sz w:val="20"/>
        </w:rPr>
        <w:t> </w:t>
      </w:r>
      <w:r w:rsidRPr="00A14A53">
        <w:rPr>
          <w:rFonts w:ascii="Verdana" w:hAnsi="Verdana"/>
          <w:color w:val="000000"/>
          <w:sz w:val="20"/>
          <w:lang w:val="ru-RU"/>
        </w:rPr>
        <w:t>— сказал Безволосый Мексиканец.</w:t>
      </w:r>
      <w:r w:rsidRPr="00A14A53">
        <w:rPr>
          <w:rFonts w:ascii="Verdana" w:hAnsi="Verdana"/>
          <w:color w:val="000000"/>
          <w:sz w:val="20"/>
        </w:rPr>
        <w:t> </w:t>
      </w:r>
      <w:r w:rsidRPr="00A14A53">
        <w:rPr>
          <w:rFonts w:ascii="Verdana" w:hAnsi="Verdana"/>
          <w:color w:val="000000"/>
          <w:sz w:val="20"/>
          <w:lang w:val="ru-RU"/>
        </w:rPr>
        <w:t>— Меня интересует жизнь. Одолжите мне сотню франков, полковник. У меня при себе нет мелочи.</w:t>
      </w:r>
    </w:p>
    <w:p w14:paraId="1139B928"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Р. вынул бумажник и дал генералу одну банкноту. Потом обратился к Эшендену:</w:t>
      </w:r>
    </w:p>
    <w:p w14:paraId="6E80F98D"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А вы что намерены делать? Ждать здесь?</w:t>
      </w:r>
    </w:p>
    <w:p w14:paraId="64F29064"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Нет,</w:t>
      </w:r>
      <w:r w:rsidRPr="00A14A53">
        <w:rPr>
          <w:rFonts w:ascii="Verdana" w:hAnsi="Verdana"/>
          <w:color w:val="000000"/>
          <w:sz w:val="20"/>
        </w:rPr>
        <w:t> </w:t>
      </w:r>
      <w:r w:rsidRPr="00A14A53">
        <w:rPr>
          <w:rFonts w:ascii="Verdana" w:hAnsi="Verdana"/>
          <w:color w:val="000000"/>
          <w:sz w:val="20"/>
          <w:lang w:val="ru-RU"/>
        </w:rPr>
        <w:t>— ответил Эшенден.</w:t>
      </w:r>
      <w:r w:rsidRPr="00A14A53">
        <w:rPr>
          <w:rFonts w:ascii="Verdana" w:hAnsi="Verdana"/>
          <w:color w:val="000000"/>
          <w:sz w:val="20"/>
        </w:rPr>
        <w:t> </w:t>
      </w:r>
      <w:r w:rsidRPr="00A14A53">
        <w:rPr>
          <w:rFonts w:ascii="Verdana" w:hAnsi="Verdana"/>
          <w:color w:val="000000"/>
          <w:sz w:val="20"/>
          <w:lang w:val="ru-RU"/>
        </w:rPr>
        <w:t>— Поеду на вокзал и буду там читать.</w:t>
      </w:r>
    </w:p>
    <w:p w14:paraId="489A3FCB"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Выпьем на прощание виски с содовой. Вы как, Мануэль?</w:t>
      </w:r>
    </w:p>
    <w:p w14:paraId="608E2510"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Вы очень добры, но я пью только шампанское и коньяк.</w:t>
      </w:r>
    </w:p>
    <w:p w14:paraId="4830BA3E"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Смешиваете?</w:t>
      </w:r>
      <w:r w:rsidRPr="00A14A53">
        <w:rPr>
          <w:rFonts w:ascii="Verdana" w:hAnsi="Verdana"/>
          <w:color w:val="000000"/>
          <w:sz w:val="20"/>
        </w:rPr>
        <w:t> </w:t>
      </w:r>
      <w:r w:rsidRPr="00A14A53">
        <w:rPr>
          <w:rFonts w:ascii="Verdana" w:hAnsi="Verdana"/>
          <w:color w:val="000000"/>
          <w:sz w:val="20"/>
          <w:lang w:val="ru-RU"/>
        </w:rPr>
        <w:t>— без тени улыбки спросил</w:t>
      </w:r>
      <w:r w:rsidRPr="00A14A53">
        <w:rPr>
          <w:rFonts w:ascii="Verdana" w:hAnsi="Verdana"/>
          <w:color w:val="000000"/>
          <w:sz w:val="20"/>
        </w:rPr>
        <w:t> </w:t>
      </w:r>
      <w:r w:rsidRPr="00A14A53">
        <w:rPr>
          <w:rFonts w:ascii="Verdana" w:hAnsi="Verdana"/>
          <w:color w:val="000000"/>
          <w:sz w:val="20"/>
          <w:lang w:val="ru-RU"/>
        </w:rPr>
        <w:t>Р.</w:t>
      </w:r>
    </w:p>
    <w:p w14:paraId="1065B7CA"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Не обязательно,</w:t>
      </w:r>
      <w:r w:rsidRPr="00A14A53">
        <w:rPr>
          <w:rFonts w:ascii="Verdana" w:hAnsi="Verdana"/>
          <w:color w:val="000000"/>
          <w:sz w:val="20"/>
        </w:rPr>
        <w:t> </w:t>
      </w:r>
      <w:r w:rsidRPr="00A14A53">
        <w:rPr>
          <w:rFonts w:ascii="Verdana" w:hAnsi="Verdana"/>
          <w:color w:val="000000"/>
          <w:sz w:val="20"/>
          <w:lang w:val="ru-RU"/>
        </w:rPr>
        <w:t>— совершенно серьезно ответил Мексиканец.</w:t>
      </w:r>
    </w:p>
    <w:p w14:paraId="29487D00"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Р. заказал коньяк и содовую воду, им подали, он и Эшенден налили себе того и другого, а Безволосый Мексиканец наполнил свой стакан на три четверти неразбавленным коньяком и осушил его в два звучных глотка. А потом поднялся, надел пальто с каракулевым воротником, одной рукой взял свою живописную черную шляпу, а другую жестом романтического актера, отдающего любимую девушку тому, кто достойнее, протянул</w:t>
      </w:r>
      <w:r w:rsidRPr="00A14A53">
        <w:rPr>
          <w:rFonts w:ascii="Verdana" w:hAnsi="Verdana"/>
          <w:color w:val="000000"/>
          <w:sz w:val="20"/>
        </w:rPr>
        <w:t> </w:t>
      </w:r>
      <w:r w:rsidRPr="00A14A53">
        <w:rPr>
          <w:rFonts w:ascii="Verdana" w:hAnsi="Verdana"/>
          <w:color w:val="000000"/>
          <w:sz w:val="20"/>
          <w:lang w:val="ru-RU"/>
        </w:rPr>
        <w:t>Р.</w:t>
      </w:r>
    </w:p>
    <w:p w14:paraId="5CF040D1"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Полковник, пожелаю вам доброй ночи и приятных сновидений. Вероятно, следующее наше свидание состоится не скоро.</w:t>
      </w:r>
    </w:p>
    <w:p w14:paraId="07F36746"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Смотрите, не наломайте дров, Мануэль, а в случае чего</w:t>
      </w:r>
      <w:r w:rsidRPr="00A14A53">
        <w:rPr>
          <w:rFonts w:ascii="Verdana" w:hAnsi="Verdana"/>
          <w:color w:val="000000"/>
          <w:sz w:val="20"/>
        </w:rPr>
        <w:t> </w:t>
      </w:r>
      <w:r w:rsidRPr="00A14A53">
        <w:rPr>
          <w:rFonts w:ascii="Verdana" w:hAnsi="Verdana"/>
          <w:color w:val="000000"/>
          <w:sz w:val="20"/>
          <w:lang w:val="ru-RU"/>
        </w:rPr>
        <w:t>— помалкивайте.</w:t>
      </w:r>
    </w:p>
    <w:p w14:paraId="1FCD97A3"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Я слышал, что в одном из ваших колледжей, где сыновья джентльменов готовятся в офицеры флота, золотыми буквами написано: «В британском флоте не существует слова „невозможно“». Так вот, для меня не существует слова «неудача».</w:t>
      </w:r>
    </w:p>
    <w:p w14:paraId="2D3F0C53"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У него много синонимов,</w:t>
      </w:r>
      <w:r w:rsidRPr="00A14A53">
        <w:rPr>
          <w:rFonts w:ascii="Verdana" w:hAnsi="Verdana"/>
          <w:color w:val="000000"/>
          <w:sz w:val="20"/>
        </w:rPr>
        <w:t> </w:t>
      </w:r>
      <w:r w:rsidRPr="00A14A53">
        <w:rPr>
          <w:rFonts w:ascii="Verdana" w:hAnsi="Verdana"/>
          <w:color w:val="000000"/>
          <w:sz w:val="20"/>
          <w:lang w:val="ru-RU"/>
        </w:rPr>
        <w:t>— заметил</w:t>
      </w:r>
      <w:r w:rsidRPr="00A14A53">
        <w:rPr>
          <w:rFonts w:ascii="Verdana" w:hAnsi="Verdana"/>
          <w:color w:val="000000"/>
          <w:sz w:val="20"/>
        </w:rPr>
        <w:t> </w:t>
      </w:r>
      <w:r w:rsidRPr="00A14A53">
        <w:rPr>
          <w:rFonts w:ascii="Verdana" w:hAnsi="Verdana"/>
          <w:color w:val="000000"/>
          <w:sz w:val="20"/>
          <w:lang w:val="ru-RU"/>
        </w:rPr>
        <w:t>Р.</w:t>
      </w:r>
    </w:p>
    <w:p w14:paraId="66C8AA43"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Увидимся на вокзале, мистер Сомервилл,</w:t>
      </w:r>
      <w:r w:rsidRPr="00A14A53">
        <w:rPr>
          <w:rFonts w:ascii="Verdana" w:hAnsi="Verdana"/>
          <w:color w:val="000000"/>
          <w:sz w:val="20"/>
        </w:rPr>
        <w:t> </w:t>
      </w:r>
      <w:r w:rsidRPr="00A14A53">
        <w:rPr>
          <w:rFonts w:ascii="Verdana" w:hAnsi="Verdana"/>
          <w:color w:val="000000"/>
          <w:sz w:val="20"/>
          <w:lang w:val="ru-RU"/>
        </w:rPr>
        <w:t>— сказал Безволосый Мексиканец и с картинным поклоном удалился.</w:t>
      </w:r>
    </w:p>
    <w:p w14:paraId="3B38AB93"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Р. поглядел на Эшендена с подобием улыбки, которое всегда придавало его лицу такое убийственно проницательное выражение.</w:t>
      </w:r>
    </w:p>
    <w:p w14:paraId="081AFB13"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Ну, как он вам?</w:t>
      </w:r>
    </w:p>
    <w:p w14:paraId="0E1EC51F"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Ума не приложу,</w:t>
      </w:r>
      <w:r w:rsidRPr="00A14A53">
        <w:rPr>
          <w:rFonts w:ascii="Verdana" w:hAnsi="Verdana"/>
          <w:color w:val="000000"/>
          <w:sz w:val="20"/>
        </w:rPr>
        <w:t> </w:t>
      </w:r>
      <w:r w:rsidRPr="00A14A53">
        <w:rPr>
          <w:rFonts w:ascii="Verdana" w:hAnsi="Verdana"/>
          <w:color w:val="000000"/>
          <w:sz w:val="20"/>
          <w:lang w:val="ru-RU"/>
        </w:rPr>
        <w:t>— ответил Эшенден.</w:t>
      </w:r>
      <w:r w:rsidRPr="00A14A53">
        <w:rPr>
          <w:rFonts w:ascii="Verdana" w:hAnsi="Verdana"/>
          <w:color w:val="000000"/>
          <w:sz w:val="20"/>
        </w:rPr>
        <w:t> </w:t>
      </w:r>
      <w:r w:rsidRPr="00A14A53">
        <w:rPr>
          <w:rFonts w:ascii="Verdana" w:hAnsi="Verdana"/>
          <w:color w:val="000000"/>
          <w:sz w:val="20"/>
          <w:lang w:val="ru-RU"/>
        </w:rPr>
        <w:t>— Клоун? Самоупоение, как у павлина. С такой отталкивающей внешностью неужели он вправду покоритель дамских сердец? И почему вы считаете, что можете на него положиться?</w:t>
      </w:r>
    </w:p>
    <w:p w14:paraId="4D7CF919"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Р. хмыкнул и потер ладони, как бы умывая руки.</w:t>
      </w:r>
    </w:p>
    <w:p w14:paraId="4E6D0ED2"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Я так и знал, что он вам понравится. Колоритная фигура, не правда ли? Я считаю, что положиться на него можно.</w:t>
      </w:r>
      <w:r w:rsidRPr="00A14A53">
        <w:rPr>
          <w:rFonts w:ascii="Verdana" w:hAnsi="Verdana"/>
          <w:color w:val="000000"/>
          <w:sz w:val="20"/>
        </w:rPr>
        <w:t> </w:t>
      </w:r>
      <w:r w:rsidRPr="00A14A53">
        <w:rPr>
          <w:rFonts w:ascii="Verdana" w:hAnsi="Verdana"/>
          <w:color w:val="000000"/>
          <w:sz w:val="20"/>
          <w:lang w:val="ru-RU"/>
        </w:rPr>
        <w:t>— Взгляд его вдруг стал каменным.</w:t>
      </w:r>
      <w:r w:rsidRPr="00A14A53">
        <w:rPr>
          <w:rFonts w:ascii="Verdana" w:hAnsi="Verdana"/>
          <w:color w:val="000000"/>
          <w:sz w:val="20"/>
        </w:rPr>
        <w:t> </w:t>
      </w:r>
      <w:r w:rsidRPr="00A14A53">
        <w:rPr>
          <w:rFonts w:ascii="Verdana" w:hAnsi="Verdana"/>
          <w:color w:val="000000"/>
          <w:sz w:val="20"/>
          <w:lang w:val="ru-RU"/>
        </w:rPr>
        <w:t>— По-моему, ему нет расчета играть с нами двойную игру.</w:t>
      </w:r>
      <w:r w:rsidRPr="00A14A53">
        <w:rPr>
          <w:rFonts w:ascii="Verdana" w:hAnsi="Verdana"/>
          <w:color w:val="000000"/>
          <w:sz w:val="20"/>
        </w:rPr>
        <w:t> </w:t>
      </w:r>
      <w:r w:rsidRPr="00A14A53">
        <w:rPr>
          <w:rFonts w:ascii="Verdana" w:hAnsi="Verdana"/>
          <w:color w:val="000000"/>
          <w:sz w:val="20"/>
          <w:lang w:val="ru-RU"/>
        </w:rPr>
        <w:t>— Он помолчал.</w:t>
      </w:r>
      <w:r w:rsidRPr="00A14A53">
        <w:rPr>
          <w:rFonts w:ascii="Verdana" w:hAnsi="Verdana"/>
          <w:color w:val="000000"/>
          <w:sz w:val="20"/>
        </w:rPr>
        <w:t> </w:t>
      </w:r>
      <w:r w:rsidRPr="00A14A53">
        <w:rPr>
          <w:rFonts w:ascii="Verdana" w:hAnsi="Verdana"/>
          <w:color w:val="000000"/>
          <w:sz w:val="20"/>
          <w:lang w:val="ru-RU"/>
        </w:rPr>
        <w:t>— Как бы то ни было, придется рискнуть. Сейчас я передам вам билеты и деньги и простимся; я страшно устал и пойду спать.</w:t>
      </w:r>
    </w:p>
    <w:p w14:paraId="48DE66DB"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Десять минут спустя Эшенден отправился на вокзал. Чемодан двинулся вместе с ним на плече у носильщика.</w:t>
      </w:r>
    </w:p>
    <w:p w14:paraId="171CADDD"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 xml:space="preserve">Оставалось почти два часа до отхода поезда, и Эшенден расположился в зале ожидания. Здесь было светло, и он сидел и читал роман. Подошло время прибытия парижского поезда, на котором они должны были ехать до Рима, а Безволосый Мексиканец не появлялся. Эшенден, слегка нервничая, вышел поискать его на платформе. Эшенден страдал всем известной неприятной болезнью, которую называют «поездной лихорадкой»: за час до обозначенного в расписании срока он начинал опасаться, как бы поезд не ушел без него, беспокоился, что служители в гостинице так долго не несут его вещи из номера, сердился, что автобус до вокзала подают в самую последнюю секунду; уличные заторы приводили его в исступление, </w:t>
      </w:r>
      <w:r w:rsidRPr="00A14A53">
        <w:rPr>
          <w:rFonts w:ascii="Verdana" w:hAnsi="Verdana"/>
          <w:color w:val="000000"/>
          <w:sz w:val="20"/>
          <w:lang w:val="ru-RU"/>
        </w:rPr>
        <w:lastRenderedPageBreak/>
        <w:t>а медлительность вокзальных носильщиков</w:t>
      </w:r>
      <w:r w:rsidRPr="00A14A53">
        <w:rPr>
          <w:rFonts w:ascii="Verdana" w:hAnsi="Verdana"/>
          <w:color w:val="000000"/>
          <w:sz w:val="20"/>
        </w:rPr>
        <w:t> </w:t>
      </w:r>
      <w:r w:rsidRPr="00A14A53">
        <w:rPr>
          <w:rFonts w:ascii="Verdana" w:hAnsi="Verdana"/>
          <w:color w:val="000000"/>
          <w:sz w:val="20"/>
          <w:lang w:val="ru-RU"/>
        </w:rPr>
        <w:t>— в бессловесную ярость. Мир, словно сговорившись, старался, чтобы он опоздал на поезд: встречные не давали выйти на перрон, у касс толпились люди, покупающие билеты на другие поезда, и мучительно долго пересчитывали сдачу, на регистрацию багажа затрачивалась бездна времени, а если Эшенден ехал не один, то его спутники вдруг уходили купить газету или погулять по перрону, и он не сомневался, что они обязательно отстанут, то они останавливались поболтать неизвестно с кем, то им срочно надо было позвонить по телефону и они со всех ног устремлялись в здание вокзала. Просто какой-то вселенский комплот. И отправляясь в путешествие, Эшенден не переставал терзаться, покуда не усаживался на свое законное место в углу купе, чемодан уже лежал в сетке над головой, а до отхода поезда все еще добрых полчаса. Были случаи, когда он приезжал на вокзал настолько раньше времени, что поспевал на предыдущий поезд, но это тоже стоило ему нервов, ведь опять-таки выходило, что он едва не опоздал.</w:t>
      </w:r>
    </w:p>
    <w:p w14:paraId="4246A3A5"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Объявили римский экспресс, но Безволосый Мексиканец не показывался; поезд подошел к платформе</w:t>
      </w:r>
      <w:r w:rsidRPr="00A14A53">
        <w:rPr>
          <w:rFonts w:ascii="Verdana" w:hAnsi="Verdana"/>
          <w:color w:val="000000"/>
          <w:sz w:val="20"/>
        </w:rPr>
        <w:t> </w:t>
      </w:r>
      <w:r w:rsidRPr="00A14A53">
        <w:rPr>
          <w:rFonts w:ascii="Verdana" w:hAnsi="Verdana"/>
          <w:color w:val="000000"/>
          <w:sz w:val="20"/>
          <w:lang w:val="ru-RU"/>
        </w:rPr>
        <w:t>— а его все нет. Эшенден не на шутку встревожился. Он быстрыми шагами прохаживался по перрону, заглядывал в залы ожидания, побывал в отделении, где велась регистрация багажа,</w:t>
      </w:r>
      <w:r w:rsidRPr="00A14A53">
        <w:rPr>
          <w:rFonts w:ascii="Verdana" w:hAnsi="Verdana"/>
          <w:color w:val="000000"/>
          <w:sz w:val="20"/>
        </w:rPr>
        <w:t> </w:t>
      </w:r>
      <w:r w:rsidRPr="00A14A53">
        <w:rPr>
          <w:rFonts w:ascii="Verdana" w:hAnsi="Verdana"/>
          <w:color w:val="000000"/>
          <w:sz w:val="20"/>
          <w:lang w:val="ru-RU"/>
        </w:rPr>
        <w:t>— Мексиканца нигде не было. Поезд был сидячий, но в Лионе много пассажиров сошло, и Эшенден занял два места в купе первого класса. Стоя у подножки, он озирал платформу и то и дело взглядывал на вокзальные часы. Ехать без Мексиканца не имело смысла, и он решил, как только прозвучит сигнал к отправлению, вытащить из вагона свою поклажу, но зато уж он задаст этому типу, когда тот отыщется. Оставалось три минуты, две, одна; вокзал опустел, все отъезжающие заняли свои места. И тут он увидел Безволосого Мексиканца</w:t>
      </w:r>
      <w:r w:rsidRPr="00A14A53">
        <w:rPr>
          <w:rFonts w:ascii="Verdana" w:hAnsi="Verdana"/>
          <w:color w:val="000000"/>
          <w:sz w:val="20"/>
        </w:rPr>
        <w:t> </w:t>
      </w:r>
      <w:r w:rsidRPr="00A14A53">
        <w:rPr>
          <w:rFonts w:ascii="Verdana" w:hAnsi="Verdana"/>
          <w:color w:val="000000"/>
          <w:sz w:val="20"/>
          <w:lang w:val="ru-RU"/>
        </w:rPr>
        <w:t>— тот не спеша шел по платформе в сопровождении двух носильщиков с чемоданами и какого-то господина в котелке. Заметив Эшендена, Мексиканец помахал рукой.</w:t>
      </w:r>
    </w:p>
    <w:p w14:paraId="2B00B8CD"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A</w:t>
      </w:r>
      <w:r w:rsidRPr="00A14A53">
        <w:rPr>
          <w:rFonts w:ascii="Verdana" w:hAnsi="Verdana"/>
          <w:color w:val="000000"/>
          <w:sz w:val="20"/>
          <w:lang w:val="ru-RU"/>
        </w:rPr>
        <w:t>-а, вот и вы, мой друг, а я-то думаю, куда он делся?</w:t>
      </w:r>
    </w:p>
    <w:p w14:paraId="55BE4B5E"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Господи, да поторопитесь, поезд сейчас уйдет.</w:t>
      </w:r>
    </w:p>
    <w:p w14:paraId="005E2626"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Без меня не уйдет. Места у нас хорошие? Начальник вокзала ушел ночевать домой, это его помощник.</w:t>
      </w:r>
    </w:p>
    <w:p w14:paraId="36EA40D8"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Господин в котелке в ответ на кивок Эшендена обнажил голову.</w:t>
      </w:r>
    </w:p>
    <w:p w14:paraId="53C66B6C"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Да, но это обыкновенный вагон. В таком я ехать не могу.</w:t>
      </w:r>
      <w:r w:rsidRPr="00A14A53">
        <w:rPr>
          <w:rFonts w:ascii="Verdana" w:hAnsi="Verdana"/>
          <w:color w:val="000000"/>
          <w:sz w:val="20"/>
        </w:rPr>
        <w:t> </w:t>
      </w:r>
      <w:r w:rsidRPr="00A14A53">
        <w:rPr>
          <w:rFonts w:ascii="Verdana" w:hAnsi="Verdana"/>
          <w:color w:val="000000"/>
          <w:sz w:val="20"/>
          <w:lang w:val="ru-RU"/>
        </w:rPr>
        <w:t>— Он милостиво улыбнулся помощнику начальника вокзала.</w:t>
      </w:r>
      <w:r w:rsidRPr="00A14A53">
        <w:rPr>
          <w:rFonts w:ascii="Verdana" w:hAnsi="Verdana"/>
          <w:color w:val="000000"/>
          <w:sz w:val="20"/>
        </w:rPr>
        <w:t> </w:t>
      </w:r>
      <w:r w:rsidRPr="00A14A53">
        <w:rPr>
          <w:rFonts w:ascii="Verdana" w:hAnsi="Verdana"/>
          <w:color w:val="000000"/>
          <w:sz w:val="20"/>
          <w:lang w:val="ru-RU"/>
        </w:rPr>
        <w:t>— Вы должны устроить меня лучше, любезный.</w:t>
      </w:r>
    </w:p>
    <w:p w14:paraId="7E13E4FF"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Конечно, господин генерал, я помещу вас в спальный вагон. Само собой разумеется.</w:t>
      </w:r>
    </w:p>
    <w:p w14:paraId="5C4517E0"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Помощник начальника вокзала повел их вдоль состава и отпер свободное купе с двумя постелями. Мексиканец удовлетворенно огляделся. Носильщики уложили багаж.</w:t>
      </w:r>
    </w:p>
    <w:p w14:paraId="61B1D559"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Вот и прекрасно. Весьма вам обязан.</w:t>
      </w:r>
      <w:r w:rsidRPr="00A14A53">
        <w:rPr>
          <w:rFonts w:ascii="Verdana" w:hAnsi="Verdana"/>
          <w:color w:val="000000"/>
          <w:sz w:val="20"/>
        </w:rPr>
        <w:t> </w:t>
      </w:r>
      <w:r w:rsidRPr="00A14A53">
        <w:rPr>
          <w:rFonts w:ascii="Verdana" w:hAnsi="Verdana"/>
          <w:color w:val="000000"/>
          <w:sz w:val="20"/>
          <w:lang w:val="ru-RU"/>
        </w:rPr>
        <w:t>— Он протянул господину в котелке руку.</w:t>
      </w:r>
      <w:r w:rsidRPr="00A14A53">
        <w:rPr>
          <w:rFonts w:ascii="Verdana" w:hAnsi="Verdana"/>
          <w:color w:val="000000"/>
          <w:sz w:val="20"/>
        </w:rPr>
        <w:t> </w:t>
      </w:r>
      <w:r w:rsidRPr="00A14A53">
        <w:rPr>
          <w:rFonts w:ascii="Verdana" w:hAnsi="Verdana"/>
          <w:color w:val="000000"/>
          <w:sz w:val="20"/>
          <w:lang w:val="ru-RU"/>
        </w:rPr>
        <w:t>— Я вас не забуду и при следующем свидании с министром непременно расскажу ему, как вы были ко мне внимательны.</w:t>
      </w:r>
    </w:p>
    <w:p w14:paraId="7E52A386"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Вы очень добры, господин генерал. Премного вам благодарен!</w:t>
      </w:r>
    </w:p>
    <w:p w14:paraId="435856F9"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Прозвучал свисток. Поезд тронулся.</w:t>
      </w:r>
    </w:p>
    <w:p w14:paraId="2F0D5BB6"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По-моему, это лучше, чем просто первый класс,</w:t>
      </w:r>
      <w:r w:rsidRPr="00A14A53">
        <w:rPr>
          <w:rFonts w:ascii="Verdana" w:hAnsi="Verdana"/>
          <w:color w:val="000000"/>
          <w:sz w:val="20"/>
        </w:rPr>
        <w:t> </w:t>
      </w:r>
      <w:r w:rsidRPr="00A14A53">
        <w:rPr>
          <w:rFonts w:ascii="Verdana" w:hAnsi="Verdana"/>
          <w:color w:val="000000"/>
          <w:sz w:val="20"/>
          <w:lang w:val="ru-RU"/>
        </w:rPr>
        <w:t>— сказал Мексиканец.</w:t>
      </w:r>
      <w:r w:rsidRPr="00A14A53">
        <w:rPr>
          <w:rFonts w:ascii="Verdana" w:hAnsi="Verdana"/>
          <w:color w:val="000000"/>
          <w:sz w:val="20"/>
        </w:rPr>
        <w:t> </w:t>
      </w:r>
      <w:r w:rsidRPr="00A14A53">
        <w:rPr>
          <w:rFonts w:ascii="Verdana" w:hAnsi="Verdana"/>
          <w:color w:val="000000"/>
          <w:sz w:val="20"/>
          <w:lang w:val="ru-RU"/>
        </w:rPr>
        <w:t>— Опытный путешественник должен уметь устраиваться с удобствами.</w:t>
      </w:r>
    </w:p>
    <w:p w14:paraId="2E841302"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Но раздражение Эшендена еще не улеглось.</w:t>
      </w:r>
    </w:p>
    <w:p w14:paraId="1BDA0EEB"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Не знаю, какого черта вам понадобилось тянуть до последней секунды. Хороши бы мы были, если бы поезд ушел.</w:t>
      </w:r>
    </w:p>
    <w:p w14:paraId="177B0306"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Друг мой, это нам совершенно не грозило. Я по приезде уведомил начальника вокзала, что я, генерал Кармона, главнокомандующий мексиканской армией, прибыл в Лион для кратковременного совещания с английским фельдмаршалом, и просил его задержать отправку поезда до моего возвращения на вокзал. Я дал ему понять, что мое правительство, вероятно, сочтет возможным наградить его орденом. А в Лионе я уже бывал, здешние женщины недурны. Конечно, не парижский шик, но что-то в них есть, что-то есть, бесспорно. Хотите перед сном глоток коньяку?</w:t>
      </w:r>
    </w:p>
    <w:p w14:paraId="652FB2C0"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Нет, благодарю,</w:t>
      </w:r>
      <w:r w:rsidRPr="00A14A53">
        <w:rPr>
          <w:rFonts w:ascii="Verdana" w:hAnsi="Verdana"/>
          <w:color w:val="000000"/>
          <w:sz w:val="20"/>
        </w:rPr>
        <w:t> </w:t>
      </w:r>
      <w:r w:rsidRPr="00A14A53">
        <w:rPr>
          <w:rFonts w:ascii="Verdana" w:hAnsi="Verdana"/>
          <w:color w:val="000000"/>
          <w:sz w:val="20"/>
          <w:lang w:val="ru-RU"/>
        </w:rPr>
        <w:t>— хмуро отозвался Эшенден.</w:t>
      </w:r>
    </w:p>
    <w:p w14:paraId="71E96B14"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Я всегда на сон грядущий выпиваю стаканчик, это успокаивает нервы.</w:t>
      </w:r>
    </w:p>
    <w:p w14:paraId="22BDDDB9"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lastRenderedPageBreak/>
        <w:t>Он сунул руку в чемодан, не шаря, достал бутылку, сделал несколько внушительных глотков прямо из горлышка, утерся рукой и закурил сигарету. Потом разулся и лег. Эшенден притушил свет.</w:t>
      </w:r>
    </w:p>
    <w:p w14:paraId="68EFB4A2"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Сам не знаю, как приятнее засыпать,</w:t>
      </w:r>
      <w:r w:rsidRPr="00A14A53">
        <w:rPr>
          <w:rFonts w:ascii="Verdana" w:hAnsi="Verdana"/>
          <w:color w:val="000000"/>
          <w:sz w:val="20"/>
        </w:rPr>
        <w:t> </w:t>
      </w:r>
      <w:r w:rsidRPr="00A14A53">
        <w:rPr>
          <w:rFonts w:ascii="Verdana" w:hAnsi="Verdana"/>
          <w:color w:val="000000"/>
          <w:sz w:val="20"/>
          <w:lang w:val="ru-RU"/>
        </w:rPr>
        <w:t>— раздумчиво проговорил Безволосый Мексиканец,</w:t>
      </w:r>
      <w:r w:rsidRPr="00A14A53">
        <w:rPr>
          <w:rFonts w:ascii="Verdana" w:hAnsi="Verdana"/>
          <w:color w:val="000000"/>
          <w:sz w:val="20"/>
        </w:rPr>
        <w:t> </w:t>
      </w:r>
      <w:r w:rsidRPr="00A14A53">
        <w:rPr>
          <w:rFonts w:ascii="Verdana" w:hAnsi="Verdana"/>
          <w:color w:val="000000"/>
          <w:sz w:val="20"/>
          <w:lang w:val="ru-RU"/>
        </w:rPr>
        <w:t>— с поцелуем красивой женщины на губах или же с сигаретой во рту. Вы в Мексике не бывали? Завтра расскажу вам про Мексику. Спокойной ночи.</w:t>
      </w:r>
    </w:p>
    <w:p w14:paraId="4EF18E0E"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Вскоре по размеренному дыханию Эшенден понял, что его спутник уснул, а немного погодя задремал и сам.</w:t>
      </w:r>
    </w:p>
    <w:p w14:paraId="23E39BCF"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Когда через непродолжительное время он проснулся, Мексиканец крепко, спокойно спал; пальто он снял и укрылся им вместо одеяла, а парик на голове оставил. Вдруг поезд дернулся и, громко скрежеща тормозами, остановился; и в то же мгновение, не успел еще Эшенден осознать, что произошло, Мексиканец вскочил и сунул руку в карман брюк.</w:t>
      </w:r>
    </w:p>
    <w:p w14:paraId="6DDD1D2D"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Что это?</w:t>
      </w:r>
      <w:r w:rsidRPr="00A14A53">
        <w:rPr>
          <w:rFonts w:ascii="Verdana" w:hAnsi="Verdana"/>
          <w:color w:val="000000"/>
          <w:sz w:val="20"/>
        </w:rPr>
        <w:t> </w:t>
      </w:r>
      <w:r w:rsidRPr="00A14A53">
        <w:rPr>
          <w:rFonts w:ascii="Verdana" w:hAnsi="Verdana"/>
          <w:color w:val="000000"/>
          <w:sz w:val="20"/>
          <w:lang w:val="ru-RU"/>
        </w:rPr>
        <w:t>— возбужденно выкрикнул он.</w:t>
      </w:r>
    </w:p>
    <w:p w14:paraId="56B54467"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Ничего. Семафор, наверно, закрыт.</w:t>
      </w:r>
    </w:p>
    <w:p w14:paraId="030E0368"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Мексиканец тяжело сел на свою полку. Эшенден включил свет.</w:t>
      </w:r>
    </w:p>
    <w:p w14:paraId="4BA5540B"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Вы так крепко спите, а просыпаетесь сразу,</w:t>
      </w:r>
      <w:r w:rsidRPr="00A14A53">
        <w:rPr>
          <w:rFonts w:ascii="Verdana" w:hAnsi="Verdana"/>
          <w:color w:val="000000"/>
          <w:sz w:val="20"/>
        </w:rPr>
        <w:t> </w:t>
      </w:r>
      <w:r w:rsidRPr="00A14A53">
        <w:rPr>
          <w:rFonts w:ascii="Verdana" w:hAnsi="Verdana"/>
          <w:color w:val="000000"/>
          <w:sz w:val="20"/>
          <w:lang w:val="ru-RU"/>
        </w:rPr>
        <w:t>— заметил он.</w:t>
      </w:r>
    </w:p>
    <w:p w14:paraId="20960ABC"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Иначе нельзя при моей профессии.</w:t>
      </w:r>
    </w:p>
    <w:p w14:paraId="37268585"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Эшенден хотел было спросить, что подразумевается: убийства, заговоры или командование армиями,</w:t>
      </w:r>
      <w:r w:rsidRPr="00A14A53">
        <w:rPr>
          <w:rFonts w:ascii="Verdana" w:hAnsi="Verdana"/>
          <w:color w:val="000000"/>
          <w:sz w:val="20"/>
        </w:rPr>
        <w:t> </w:t>
      </w:r>
      <w:r w:rsidRPr="00A14A53">
        <w:rPr>
          <w:rFonts w:ascii="Verdana" w:hAnsi="Verdana"/>
          <w:color w:val="000000"/>
          <w:sz w:val="20"/>
          <w:lang w:val="ru-RU"/>
        </w:rPr>
        <w:t>— но промолчал из опасения оказаться нескромным.</w:t>
      </w:r>
    </w:p>
    <w:p w14:paraId="5BDD1422"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Генерал открыл чемодан и вынул бутылку.</w:t>
      </w:r>
    </w:p>
    <w:p w14:paraId="4B5A4DDE"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Глотните,</w:t>
      </w:r>
      <w:r w:rsidRPr="00A14A53">
        <w:rPr>
          <w:rFonts w:ascii="Verdana" w:hAnsi="Verdana"/>
          <w:color w:val="000000"/>
          <w:sz w:val="20"/>
        </w:rPr>
        <w:t> </w:t>
      </w:r>
      <w:r w:rsidRPr="00A14A53">
        <w:rPr>
          <w:rFonts w:ascii="Verdana" w:hAnsi="Verdana"/>
          <w:color w:val="000000"/>
          <w:sz w:val="20"/>
          <w:lang w:val="ru-RU"/>
        </w:rPr>
        <w:t>— предложил он Эшендену.</w:t>
      </w:r>
      <w:r w:rsidRPr="00A14A53">
        <w:rPr>
          <w:rFonts w:ascii="Verdana" w:hAnsi="Verdana"/>
          <w:color w:val="000000"/>
          <w:sz w:val="20"/>
        </w:rPr>
        <w:t> </w:t>
      </w:r>
      <w:r w:rsidRPr="00A14A53">
        <w:rPr>
          <w:rFonts w:ascii="Verdana" w:hAnsi="Verdana"/>
          <w:color w:val="000000"/>
          <w:sz w:val="20"/>
          <w:lang w:val="ru-RU"/>
        </w:rPr>
        <w:t>— Если внезапно просыпаешься среди ночи, нет ничего лучше.</w:t>
      </w:r>
    </w:p>
    <w:p w14:paraId="626A1E9B"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Эшенден отказался, и он опять поднес горлышко ко рту и перелил к себе в глотку щедрую порцию коньяка. Потом вздохнул и закурил сигарету. На глазах у Эшендена он уже почти осушил бутылку, и вполне возможно, что не первую со времени прибытия в Лион, однако был совершенно трезв. По его поведению и речи можно было подумать, что за последние сутки он не держал во рту ничего, кроме лимонада.</w:t>
      </w:r>
    </w:p>
    <w:p w14:paraId="1C24FBCC"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Поезд двинулся, и Эшенден снова уснул. А когда проснулся, уже наступило утро, и, лениво перевернувшись на другой бок, он увидел, что Мексиканец тоже не спит. Во рту у него дымилась сигарета. На полу под диваном валялись окурки, и воздух был прокуренный и сизый. С вечера он уговорил Эшендена не открывать окно на том основании, что ночной воздух якобы очень вреден.</w:t>
      </w:r>
    </w:p>
    <w:p w14:paraId="51DC92A1"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Я не встаю, чтобы вас не разбудить. Вы первый займетесь туалетом или сначала мне?</w:t>
      </w:r>
    </w:p>
    <w:p w14:paraId="15F21C4F"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Мне не к спеху,</w:t>
      </w:r>
      <w:r w:rsidRPr="00A14A53">
        <w:rPr>
          <w:rFonts w:ascii="Verdana" w:hAnsi="Verdana"/>
          <w:color w:val="000000"/>
          <w:sz w:val="20"/>
        </w:rPr>
        <w:t> </w:t>
      </w:r>
      <w:r w:rsidRPr="00A14A53">
        <w:rPr>
          <w:rFonts w:ascii="Verdana" w:hAnsi="Verdana"/>
          <w:color w:val="000000"/>
          <w:sz w:val="20"/>
          <w:lang w:val="ru-RU"/>
        </w:rPr>
        <w:t>— сказал Эшенден.</w:t>
      </w:r>
    </w:p>
    <w:p w14:paraId="0434B2CF"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Я привык к походной жизни, у меня это много времени не займет. Вы каждый день чистите зубы?</w:t>
      </w:r>
    </w:p>
    <w:p w14:paraId="74BC53D6"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Да,</w:t>
      </w:r>
      <w:r w:rsidRPr="00A14A53">
        <w:rPr>
          <w:rFonts w:ascii="Verdana" w:hAnsi="Verdana"/>
          <w:color w:val="000000"/>
          <w:sz w:val="20"/>
        </w:rPr>
        <w:t> </w:t>
      </w:r>
      <w:r w:rsidRPr="00A14A53">
        <w:rPr>
          <w:rFonts w:ascii="Verdana" w:hAnsi="Verdana"/>
          <w:color w:val="000000"/>
          <w:sz w:val="20"/>
          <w:lang w:val="ru-RU"/>
        </w:rPr>
        <w:t>— ответил Эшенден.</w:t>
      </w:r>
    </w:p>
    <w:p w14:paraId="77E9321F"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Я тоже. Этому я научился в Нью-Йорке. По-моему, хорошие зубы</w:t>
      </w:r>
      <w:r w:rsidRPr="00A14A53">
        <w:rPr>
          <w:rFonts w:ascii="Verdana" w:hAnsi="Verdana"/>
          <w:color w:val="000000"/>
          <w:sz w:val="20"/>
        </w:rPr>
        <w:t> </w:t>
      </w:r>
      <w:r w:rsidRPr="00A14A53">
        <w:rPr>
          <w:rFonts w:ascii="Verdana" w:hAnsi="Verdana"/>
          <w:color w:val="000000"/>
          <w:sz w:val="20"/>
          <w:lang w:val="ru-RU"/>
        </w:rPr>
        <w:t>— украшение мужчины.</w:t>
      </w:r>
    </w:p>
    <w:p w14:paraId="4834D95B"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В купе был умывальник, и генерал, плюясь и кашляя, старательно вычистил над ним зубы. Потом он достал из чемодана флакон одеколона, вылил немного на край полотенца и растер себе лицо и руки. Затем извлек гребенку и тщательно, волосок к волоску, причесал свой парик</w:t>
      </w:r>
      <w:r w:rsidRPr="00A14A53">
        <w:rPr>
          <w:rFonts w:ascii="Verdana" w:hAnsi="Verdana"/>
          <w:color w:val="000000"/>
          <w:sz w:val="20"/>
        </w:rPr>
        <w:t> </w:t>
      </w:r>
      <w:r w:rsidRPr="00A14A53">
        <w:rPr>
          <w:rFonts w:ascii="Verdana" w:hAnsi="Verdana"/>
          <w:color w:val="000000"/>
          <w:sz w:val="20"/>
          <w:lang w:val="ru-RU"/>
        </w:rPr>
        <w:t>— то ли парик у него не сбился за ночь, то ли он успел его поправить на голове, пока Эшенден еще спал. И наконец, вынув из чемодана другой флакон, с пульверизатором, и выпустив целое облако благоуханий, опрыскал себе рубашку, пиджак, носовой платок, после чего с выражением полнейшего самодовольства, в сознании исполненного долга перед миром обратился к Эшендену со словами:</w:t>
      </w:r>
    </w:p>
    <w:p w14:paraId="2E8348E8"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Ну вот, теперь я готов грудью встретить новый день. Оставляю вам мои принадлежности, не сомневайтесь насчет одеколона, это лучшая парижская марка.</w:t>
      </w:r>
    </w:p>
    <w:p w14:paraId="7D90C5BE"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Большое спасибо,</w:t>
      </w:r>
      <w:r w:rsidRPr="00A14A53">
        <w:rPr>
          <w:rFonts w:ascii="Verdana" w:hAnsi="Verdana"/>
          <w:color w:val="000000"/>
          <w:sz w:val="20"/>
        </w:rPr>
        <w:t> </w:t>
      </w:r>
      <w:r w:rsidRPr="00A14A53">
        <w:rPr>
          <w:rFonts w:ascii="Verdana" w:hAnsi="Verdana"/>
          <w:color w:val="000000"/>
          <w:sz w:val="20"/>
          <w:lang w:val="ru-RU"/>
        </w:rPr>
        <w:t>— ответил Эшенден,</w:t>
      </w:r>
      <w:r w:rsidRPr="00A14A53">
        <w:rPr>
          <w:rFonts w:ascii="Verdana" w:hAnsi="Verdana"/>
          <w:color w:val="000000"/>
          <w:sz w:val="20"/>
        </w:rPr>
        <w:t> </w:t>
      </w:r>
      <w:r w:rsidRPr="00A14A53">
        <w:rPr>
          <w:rFonts w:ascii="Verdana" w:hAnsi="Verdana"/>
          <w:color w:val="000000"/>
          <w:sz w:val="20"/>
          <w:lang w:val="ru-RU"/>
        </w:rPr>
        <w:t>— но все, что мне нужно, это мыло и вода.</w:t>
      </w:r>
    </w:p>
    <w:p w14:paraId="35FF0595"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Вода? Я лично не употребляю воду, разве только когда принимаю ванну. Вода очень вредна для кожи.</w:t>
      </w:r>
    </w:p>
    <w:p w14:paraId="1385ECD7"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На подъезде к границе Эшендену вспомнился недвусмысленный жест Мексиканца, разбуженного среди ночи, и он предложил:</w:t>
      </w:r>
    </w:p>
    <w:p w14:paraId="13DBA111"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lastRenderedPageBreak/>
        <w:t>—</w:t>
      </w:r>
      <w:r w:rsidRPr="00A14A53">
        <w:rPr>
          <w:rFonts w:ascii="Verdana" w:hAnsi="Verdana"/>
          <w:color w:val="000000"/>
          <w:sz w:val="20"/>
        </w:rPr>
        <w:t> </w:t>
      </w:r>
      <w:r w:rsidRPr="00A14A53">
        <w:rPr>
          <w:rFonts w:ascii="Verdana" w:hAnsi="Verdana"/>
          <w:color w:val="000000"/>
          <w:sz w:val="20"/>
          <w:lang w:val="ru-RU"/>
        </w:rPr>
        <w:t>Если у вас есть при себе револьвер, лучше отдайте его мне. У меня дипломатический паспорт, меня едва ли станут обыскивать, вами же могут и поинтересоваться, а нам лишние осложнения ни к чему.</w:t>
      </w:r>
    </w:p>
    <w:p w14:paraId="6BBEBC0D"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Его и оружием-то назвать нельзя, так, детская игрушка,</w:t>
      </w:r>
      <w:r w:rsidRPr="00A14A53">
        <w:rPr>
          <w:rFonts w:ascii="Verdana" w:hAnsi="Verdana"/>
          <w:color w:val="000000"/>
          <w:sz w:val="20"/>
        </w:rPr>
        <w:t> </w:t>
      </w:r>
      <w:r w:rsidRPr="00A14A53">
        <w:rPr>
          <w:rFonts w:ascii="Verdana" w:hAnsi="Verdana"/>
          <w:color w:val="000000"/>
          <w:sz w:val="20"/>
          <w:lang w:val="ru-RU"/>
        </w:rPr>
        <w:t>— проворчал Мексиканец и достал из брючного кармана заряженный револьвер устрашающих размеров.</w:t>
      </w:r>
      <w:r w:rsidRPr="00A14A53">
        <w:rPr>
          <w:rFonts w:ascii="Verdana" w:hAnsi="Verdana"/>
          <w:color w:val="000000"/>
          <w:sz w:val="20"/>
        </w:rPr>
        <w:t> </w:t>
      </w:r>
      <w:r w:rsidRPr="00A14A53">
        <w:rPr>
          <w:rFonts w:ascii="Verdana" w:hAnsi="Verdana"/>
          <w:color w:val="000000"/>
          <w:sz w:val="20"/>
          <w:lang w:val="ru-RU"/>
        </w:rPr>
        <w:t>— Я не люблю с ним расставаться даже на час, без него я чувствую себя словно не вполне одетым. Но вы правы, рисковать нам не следует. Я вам и нож вот отдаю. Я вообще предпочитаю револьверу нож, по-моему, это более элегантное оружие.</w:t>
      </w:r>
    </w:p>
    <w:p w14:paraId="0F412561"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Дело привычки, наверно,</w:t>
      </w:r>
      <w:r w:rsidRPr="00A14A53">
        <w:rPr>
          <w:rFonts w:ascii="Verdana" w:hAnsi="Verdana"/>
          <w:color w:val="000000"/>
          <w:sz w:val="20"/>
        </w:rPr>
        <w:t> </w:t>
      </w:r>
      <w:r w:rsidRPr="00A14A53">
        <w:rPr>
          <w:rFonts w:ascii="Verdana" w:hAnsi="Verdana"/>
          <w:color w:val="000000"/>
          <w:sz w:val="20"/>
          <w:lang w:val="ru-RU"/>
        </w:rPr>
        <w:t>— сказал Эшенден.</w:t>
      </w:r>
      <w:r w:rsidRPr="00A14A53">
        <w:rPr>
          <w:rFonts w:ascii="Verdana" w:hAnsi="Verdana"/>
          <w:color w:val="000000"/>
          <w:sz w:val="20"/>
        </w:rPr>
        <w:t> </w:t>
      </w:r>
      <w:r w:rsidRPr="00A14A53">
        <w:rPr>
          <w:rFonts w:ascii="Verdana" w:hAnsi="Verdana"/>
          <w:color w:val="000000"/>
          <w:sz w:val="20"/>
          <w:lang w:val="ru-RU"/>
        </w:rPr>
        <w:t>— Должно быть, для вас нож как-то естественнее.</w:t>
      </w:r>
    </w:p>
    <w:p w14:paraId="5143A805"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Спустить курок каждый может, но чтобы действовать ножом, нужно быть мужчиной.</w:t>
      </w:r>
    </w:p>
    <w:p w14:paraId="2B91A0FC"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Одним, как показалось Эшендену, молниеносным движением он расстегнул жилет, выхватил из-за пояса и раскрыл длинный, смертоубийственный кинжал. И протянул Эшендену с довольной улыбкой на своем крупном, уродливом, голом лице.</w:t>
      </w:r>
    </w:p>
    <w:p w14:paraId="0CD99CDF"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Отличная, между прочим, вещица, мистер Сомервилл. Лучшего клинка я в жизни не видел</w:t>
      </w:r>
      <w:r w:rsidRPr="00A14A53">
        <w:rPr>
          <w:rFonts w:ascii="Verdana" w:hAnsi="Verdana"/>
          <w:color w:val="000000"/>
          <w:sz w:val="20"/>
        </w:rPr>
        <w:t> </w:t>
      </w:r>
      <w:r w:rsidRPr="00A14A53">
        <w:rPr>
          <w:rFonts w:ascii="Verdana" w:hAnsi="Verdana"/>
          <w:color w:val="000000"/>
          <w:sz w:val="20"/>
          <w:lang w:val="ru-RU"/>
        </w:rPr>
        <w:t>— острый как бритва, и прочный, режет и папиросную бумагу, и дуб может срубить. Устройство простое, не ломается, а в сложенном виде</w:t>
      </w:r>
      <w:r w:rsidRPr="00A14A53">
        <w:rPr>
          <w:rFonts w:ascii="Verdana" w:hAnsi="Verdana"/>
          <w:color w:val="000000"/>
          <w:sz w:val="20"/>
        </w:rPr>
        <w:t> </w:t>
      </w:r>
      <w:r w:rsidRPr="00A14A53">
        <w:rPr>
          <w:rFonts w:ascii="Verdana" w:hAnsi="Verdana"/>
          <w:color w:val="000000"/>
          <w:sz w:val="20"/>
          <w:lang w:val="ru-RU"/>
        </w:rPr>
        <w:t>— ножик как ножик, такими школяры делают зарубки на партах.</w:t>
      </w:r>
    </w:p>
    <w:p w14:paraId="1363C8C4"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Он закрыл нож и передал Эшендену, и тот упрятал его в карман вместе с револьвером.</w:t>
      </w:r>
    </w:p>
    <w:p w14:paraId="7619D20E"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Может быть, у вас еще что-нибудь есть?</w:t>
      </w:r>
    </w:p>
    <w:p w14:paraId="579C4E88" w14:textId="77777777" w:rsidR="00261F06"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w:t>
      </w:r>
      <w:r w:rsidRPr="00A14A53">
        <w:rPr>
          <w:rFonts w:ascii="Verdana" w:hAnsi="Verdana"/>
          <w:color w:val="000000"/>
          <w:sz w:val="20"/>
        </w:rPr>
        <w:t> </w:t>
      </w:r>
      <w:r w:rsidRPr="00A14A53">
        <w:rPr>
          <w:rFonts w:ascii="Verdana" w:hAnsi="Verdana"/>
          <w:color w:val="000000"/>
          <w:sz w:val="20"/>
          <w:lang w:val="ru-RU"/>
        </w:rPr>
        <w:t>Только руки,</w:t>
      </w:r>
      <w:r w:rsidRPr="00A14A53">
        <w:rPr>
          <w:rFonts w:ascii="Verdana" w:hAnsi="Verdana"/>
          <w:color w:val="000000"/>
          <w:sz w:val="20"/>
        </w:rPr>
        <w:t> </w:t>
      </w:r>
      <w:r w:rsidRPr="00A14A53">
        <w:rPr>
          <w:rFonts w:ascii="Verdana" w:hAnsi="Verdana"/>
          <w:color w:val="000000"/>
          <w:sz w:val="20"/>
          <w:lang w:val="ru-RU"/>
        </w:rPr>
        <w:t>— с вызовом ответил Мексиканец.</w:t>
      </w:r>
      <w:r w:rsidRPr="00A14A53">
        <w:rPr>
          <w:rFonts w:ascii="Verdana" w:hAnsi="Verdana"/>
          <w:color w:val="000000"/>
          <w:sz w:val="20"/>
        </w:rPr>
        <w:t> </w:t>
      </w:r>
      <w:r w:rsidRPr="00A14A53">
        <w:rPr>
          <w:rFonts w:ascii="Verdana" w:hAnsi="Verdana"/>
          <w:color w:val="000000"/>
          <w:sz w:val="20"/>
          <w:lang w:val="ru-RU"/>
        </w:rPr>
        <w:t>— Но ими, я думаю, на таможне не заинтересуются.</w:t>
      </w:r>
    </w:p>
    <w:p w14:paraId="4E77B6F5" w14:textId="227DA388" w:rsidR="008A1FB8" w:rsidRPr="00A14A53" w:rsidRDefault="00261F06" w:rsidP="00A14A53">
      <w:pPr>
        <w:suppressAutoHyphens/>
        <w:spacing w:after="0" w:line="240" w:lineRule="auto"/>
        <w:ind w:firstLine="283"/>
        <w:jc w:val="both"/>
        <w:rPr>
          <w:rFonts w:ascii="Verdana" w:hAnsi="Verdana"/>
          <w:color w:val="000000"/>
          <w:sz w:val="20"/>
          <w:lang w:val="ru-RU"/>
        </w:rPr>
      </w:pPr>
      <w:r w:rsidRPr="00A14A53">
        <w:rPr>
          <w:rFonts w:ascii="Verdana" w:hAnsi="Verdana"/>
          <w:color w:val="000000"/>
          <w:sz w:val="20"/>
          <w:lang w:val="ru-RU"/>
        </w:rPr>
        <w:t>Эшенден припомнил его железное рукопожатие и внутренне содрогнулся. Руки у Мексиканца были длинные, кисти большие, гладкие, без единого волоска, с заостренными, ухоженными красными ногтями</w:t>
      </w:r>
      <w:r w:rsidRPr="00A14A53">
        <w:rPr>
          <w:rFonts w:ascii="Verdana" w:hAnsi="Verdana"/>
          <w:color w:val="000000"/>
          <w:sz w:val="20"/>
        </w:rPr>
        <w:t> </w:t>
      </w:r>
      <w:r w:rsidRPr="00A14A53">
        <w:rPr>
          <w:rFonts w:ascii="Verdana" w:hAnsi="Verdana"/>
          <w:color w:val="000000"/>
          <w:sz w:val="20"/>
          <w:lang w:val="ru-RU"/>
        </w:rPr>
        <w:t>— действительно, довольно страшные руки.</w:t>
      </w:r>
    </w:p>
    <w:sectPr w:rsidR="008A1FB8" w:rsidRPr="00A14A53" w:rsidSect="00A14A53">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F02E32" w14:textId="77777777" w:rsidR="009F6C60" w:rsidRDefault="009F6C60" w:rsidP="00261F06">
      <w:pPr>
        <w:spacing w:after="0" w:line="240" w:lineRule="auto"/>
      </w:pPr>
      <w:r>
        <w:separator/>
      </w:r>
    </w:p>
  </w:endnote>
  <w:endnote w:type="continuationSeparator" w:id="0">
    <w:p w14:paraId="008C93BB" w14:textId="77777777" w:rsidR="009F6C60" w:rsidRDefault="009F6C60" w:rsidP="00261F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70144" w14:textId="77777777" w:rsidR="00A14A53" w:rsidRDefault="00A14A53" w:rsidP="00A111E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E961A5E" w14:textId="77777777" w:rsidR="00A14A53" w:rsidRDefault="00A14A53" w:rsidP="00A14A5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9D9C1" w14:textId="077C93BB" w:rsidR="00A14A53" w:rsidRPr="00A14A53" w:rsidRDefault="00A14A53" w:rsidP="00A14A53">
    <w:pPr>
      <w:pStyle w:val="Footer"/>
      <w:ind w:right="360"/>
      <w:rPr>
        <w:rFonts w:ascii="Arial" w:hAnsi="Arial" w:cs="Arial"/>
        <w:color w:val="999999"/>
        <w:sz w:val="20"/>
        <w:lang w:val="ru-RU"/>
      </w:rPr>
    </w:pPr>
    <w:r w:rsidRPr="00A14A53">
      <w:rPr>
        <w:rStyle w:val="PageNumber"/>
        <w:rFonts w:ascii="Arial" w:hAnsi="Arial" w:cs="Arial"/>
        <w:color w:val="999999"/>
        <w:sz w:val="20"/>
        <w:lang w:val="ru-RU"/>
      </w:rPr>
      <w:t xml:space="preserve">Библиотека «Артефакт» — </w:t>
    </w:r>
    <w:r w:rsidRPr="00A14A53">
      <w:rPr>
        <w:rStyle w:val="PageNumber"/>
        <w:rFonts w:ascii="Arial" w:hAnsi="Arial" w:cs="Arial"/>
        <w:color w:val="999999"/>
        <w:sz w:val="20"/>
      </w:rPr>
      <w:t>http</w:t>
    </w:r>
    <w:r w:rsidRPr="00A14A53">
      <w:rPr>
        <w:rStyle w:val="PageNumber"/>
        <w:rFonts w:ascii="Arial" w:hAnsi="Arial" w:cs="Arial"/>
        <w:color w:val="999999"/>
        <w:sz w:val="20"/>
        <w:lang w:val="ru-RU"/>
      </w:rPr>
      <w:t>://</w:t>
    </w:r>
    <w:r w:rsidRPr="00A14A53">
      <w:rPr>
        <w:rStyle w:val="PageNumber"/>
        <w:rFonts w:ascii="Arial" w:hAnsi="Arial" w:cs="Arial"/>
        <w:color w:val="999999"/>
        <w:sz w:val="20"/>
      </w:rPr>
      <w:t>artefact</w:t>
    </w:r>
    <w:r w:rsidRPr="00A14A53">
      <w:rPr>
        <w:rStyle w:val="PageNumber"/>
        <w:rFonts w:ascii="Arial" w:hAnsi="Arial" w:cs="Arial"/>
        <w:color w:val="999999"/>
        <w:sz w:val="20"/>
        <w:lang w:val="ru-RU"/>
      </w:rPr>
      <w:t>.</w:t>
    </w:r>
    <w:r w:rsidRPr="00A14A53">
      <w:rPr>
        <w:rStyle w:val="PageNumber"/>
        <w:rFonts w:ascii="Arial" w:hAnsi="Arial" w:cs="Arial"/>
        <w:color w:val="999999"/>
        <w:sz w:val="20"/>
      </w:rPr>
      <w:t>lib</w:t>
    </w:r>
    <w:r w:rsidRPr="00A14A53">
      <w:rPr>
        <w:rStyle w:val="PageNumber"/>
        <w:rFonts w:ascii="Arial" w:hAnsi="Arial" w:cs="Arial"/>
        <w:color w:val="999999"/>
        <w:sz w:val="20"/>
        <w:lang w:val="ru-RU"/>
      </w:rPr>
      <w:t>.</w:t>
    </w:r>
    <w:r w:rsidRPr="00A14A53">
      <w:rPr>
        <w:rStyle w:val="PageNumber"/>
        <w:rFonts w:ascii="Arial" w:hAnsi="Arial" w:cs="Arial"/>
        <w:color w:val="999999"/>
        <w:sz w:val="20"/>
      </w:rPr>
      <w:t>ru</w:t>
    </w:r>
    <w:r w:rsidRPr="00A14A53">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64E46" w14:textId="77777777" w:rsidR="00A14A53" w:rsidRDefault="00A14A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1602A" w14:textId="77777777" w:rsidR="009F6C60" w:rsidRDefault="009F6C60" w:rsidP="00261F06">
      <w:pPr>
        <w:spacing w:after="0" w:line="240" w:lineRule="auto"/>
      </w:pPr>
      <w:r>
        <w:separator/>
      </w:r>
    </w:p>
  </w:footnote>
  <w:footnote w:type="continuationSeparator" w:id="0">
    <w:p w14:paraId="16452E07" w14:textId="77777777" w:rsidR="009F6C60" w:rsidRDefault="009F6C60" w:rsidP="00261F06">
      <w:pPr>
        <w:spacing w:after="0" w:line="240" w:lineRule="auto"/>
      </w:pPr>
      <w:r>
        <w:continuationSeparator/>
      </w:r>
    </w:p>
  </w:footnote>
  <w:footnote w:id="1">
    <w:p w14:paraId="48F75001" w14:textId="77777777" w:rsidR="00261F06" w:rsidRDefault="00261F06" w:rsidP="00A14A53">
      <w:pPr>
        <w:pStyle w:val="FootNote"/>
        <w:spacing w:after="60"/>
        <w:ind w:firstLine="0"/>
      </w:pPr>
      <w:r w:rsidRPr="00A14A53">
        <w:rPr>
          <w:vertAlign w:val="superscript"/>
        </w:rPr>
        <w:footnoteRef/>
      </w:r>
      <w:r>
        <w:t xml:space="preserve"> </w:t>
      </w:r>
      <w:r w:rsidRPr="00A14A53">
        <w:rPr>
          <w:rFonts w:ascii="Calibri" w:hAnsi="Calibri" w:cs="Calibri"/>
        </w:rPr>
        <w:t xml:space="preserve">Отварная форель </w:t>
      </w:r>
      <w:r w:rsidRPr="00A14A53">
        <w:rPr>
          <w:rFonts w:ascii="Calibri" w:hAnsi="Calibri" w:cs="Calibri"/>
          <w:i/>
          <w:iCs/>
        </w:rPr>
        <w:t>(фр.).</w:t>
      </w:r>
      <w:r w:rsidRPr="00A14A53">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E714B" w14:textId="77777777" w:rsidR="00A14A53" w:rsidRDefault="00A14A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0CB12" w14:textId="7B9A0177" w:rsidR="00A14A53" w:rsidRPr="00A14A53" w:rsidRDefault="00A14A53" w:rsidP="00A14A53">
    <w:pPr>
      <w:pStyle w:val="Header"/>
      <w:rPr>
        <w:rFonts w:ascii="Arial" w:hAnsi="Arial" w:cs="Arial"/>
        <w:color w:val="999999"/>
        <w:sz w:val="20"/>
        <w:lang w:val="ru-RU"/>
      </w:rPr>
    </w:pPr>
    <w:r w:rsidRPr="00A14A5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33412" w14:textId="77777777" w:rsidR="00A14A53" w:rsidRDefault="00A14A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61F06"/>
    <w:rsid w:val="0029639D"/>
    <w:rsid w:val="00326F90"/>
    <w:rsid w:val="0038470E"/>
    <w:rsid w:val="008A1FB8"/>
    <w:rsid w:val="009F6C60"/>
    <w:rsid w:val="00A00C0F"/>
    <w:rsid w:val="00A14A53"/>
    <w:rsid w:val="00AA1D8D"/>
    <w:rsid w:val="00B47730"/>
    <w:rsid w:val="00CB0664"/>
    <w:rsid w:val="00E47F57"/>
    <w:rsid w:val="00F610FB"/>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515EF5"/>
  <w14:defaultImageDpi w14:val="300"/>
  <w15:docId w15:val="{6013BAEC-ED50-42BE-B705-6C411EA33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261F06"/>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A14A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4569</Words>
  <Characters>25453</Characters>
  <Application>Microsoft Office Word</Application>
  <DocSecurity>0</DocSecurity>
  <Lines>509</Lines>
  <Paragraphs>232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29790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Безволосый мексиканец</dc:title>
  <dc:subject/>
  <dc:creator>Уильям Сомерсет Моэм</dc:creator>
  <cp:keywords/>
  <dc:description/>
  <cp:lastModifiedBy>Andrey Piskunov</cp:lastModifiedBy>
  <cp:revision>8</cp:revision>
  <dcterms:created xsi:type="dcterms:W3CDTF">2013-12-23T23:15:00Z</dcterms:created>
  <dcterms:modified xsi:type="dcterms:W3CDTF">2025-05-16T21:15:00Z</dcterms:modified>
  <cp:category/>
</cp:coreProperties>
</file>