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DDB42" w14:textId="45E6AF4D" w:rsidR="00B3193D" w:rsidRPr="00450B4C" w:rsidRDefault="00B3193D" w:rsidP="00450B4C">
      <w:pPr>
        <w:pStyle w:val="Heading2"/>
        <w:keepNext w:val="0"/>
        <w:keepLines w:val="0"/>
        <w:suppressAutoHyphens/>
        <w:spacing w:before="0" w:line="240" w:lineRule="auto"/>
        <w:jc w:val="both"/>
        <w:rPr>
          <w:rFonts w:ascii="Verdana" w:hAnsi="Verdana"/>
          <w:color w:val="000000"/>
          <w:sz w:val="32"/>
          <w:lang w:val="ru-RU"/>
        </w:rPr>
      </w:pPr>
      <w:r w:rsidRPr="00450B4C">
        <w:rPr>
          <w:rFonts w:ascii="Verdana" w:hAnsi="Verdana"/>
          <w:color w:val="000000"/>
          <w:sz w:val="32"/>
          <w:lang w:val="ru-RU"/>
        </w:rPr>
        <w:t>Грек</w:t>
      </w:r>
    </w:p>
    <w:p w14:paraId="3DDFF7B6" w14:textId="72CF42CF" w:rsidR="004C7022" w:rsidRPr="00450B4C" w:rsidRDefault="004C7022" w:rsidP="00450B4C">
      <w:pPr>
        <w:suppressAutoHyphens/>
        <w:spacing w:after="0" w:line="240" w:lineRule="auto"/>
        <w:jc w:val="both"/>
        <w:rPr>
          <w:rFonts w:ascii="Verdana" w:hAnsi="Verdana"/>
          <w:color w:val="000000"/>
          <w:sz w:val="24"/>
          <w:lang w:val="ru-RU"/>
        </w:rPr>
      </w:pPr>
      <w:r w:rsidRPr="00450B4C">
        <w:rPr>
          <w:rFonts w:ascii="Verdana" w:hAnsi="Verdana"/>
          <w:color w:val="000000"/>
          <w:sz w:val="24"/>
          <w:lang w:val="ru-RU"/>
        </w:rPr>
        <w:t>Уильям Сомерсет Моэм</w:t>
      </w:r>
    </w:p>
    <w:p w14:paraId="31111D9D" w14:textId="24B0679B" w:rsidR="00B3193D" w:rsidRPr="00450B4C" w:rsidRDefault="004C7022" w:rsidP="00450B4C">
      <w:pPr>
        <w:pStyle w:val="Heading2"/>
        <w:keepNext w:val="0"/>
        <w:keepLines w:val="0"/>
        <w:suppressAutoHyphens/>
        <w:spacing w:before="0" w:line="240" w:lineRule="auto"/>
        <w:jc w:val="both"/>
        <w:rPr>
          <w:rFonts w:ascii="Verdana" w:hAnsi="Verdana"/>
          <w:b w:val="0"/>
          <w:color w:val="000000"/>
          <w:sz w:val="20"/>
          <w:lang w:val="ru-RU"/>
        </w:rPr>
      </w:pPr>
      <w:r w:rsidRPr="00450B4C">
        <w:rPr>
          <w:rFonts w:ascii="Verdana" w:hAnsi="Verdana"/>
          <w:b w:val="0"/>
          <w:color w:val="000000"/>
          <w:sz w:val="20"/>
          <w:lang w:val="ru-RU"/>
        </w:rPr>
        <w:t>П</w:t>
      </w:r>
      <w:r w:rsidR="00B3193D" w:rsidRPr="00450B4C">
        <w:rPr>
          <w:rFonts w:ascii="Verdana" w:hAnsi="Verdana"/>
          <w:b w:val="0"/>
          <w:color w:val="000000"/>
          <w:sz w:val="20"/>
          <w:lang w:val="ru-RU"/>
        </w:rPr>
        <w:t>ер</w:t>
      </w:r>
      <w:r w:rsidRPr="00450B4C">
        <w:rPr>
          <w:rFonts w:ascii="Verdana" w:hAnsi="Verdana"/>
          <w:b w:val="0"/>
          <w:color w:val="000000"/>
          <w:sz w:val="20"/>
          <w:lang w:val="ru-RU"/>
        </w:rPr>
        <w:t>евод:</w:t>
      </w:r>
      <w:r w:rsidR="00B3193D" w:rsidRPr="00450B4C">
        <w:rPr>
          <w:rFonts w:ascii="Verdana" w:hAnsi="Verdana"/>
          <w:b w:val="0"/>
          <w:color w:val="000000"/>
          <w:sz w:val="20"/>
          <w:lang w:val="ru-RU"/>
        </w:rPr>
        <w:t xml:space="preserve"> И.</w:t>
      </w:r>
      <w:r w:rsidR="00B3193D" w:rsidRPr="00450B4C">
        <w:rPr>
          <w:rFonts w:ascii="Verdana" w:hAnsi="Verdana"/>
          <w:b w:val="0"/>
          <w:color w:val="000000"/>
          <w:sz w:val="20"/>
        </w:rPr>
        <w:t> </w:t>
      </w:r>
      <w:r w:rsidR="00B3193D" w:rsidRPr="00450B4C">
        <w:rPr>
          <w:rFonts w:ascii="Verdana" w:hAnsi="Verdana"/>
          <w:b w:val="0"/>
          <w:color w:val="000000"/>
          <w:sz w:val="20"/>
          <w:lang w:val="ru-RU"/>
        </w:rPr>
        <w:t>Бернштейн</w:t>
      </w:r>
    </w:p>
    <w:p w14:paraId="78A9D11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p>
    <w:p w14:paraId="25C692DB"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По приезде в Неаполь Эшенден снял комнату в гостинице, печатными цифрами записал номер на листке бумаги и отправил Безволосому Мексиканцу. Потом сходил в британское консульство, куда, по уговору с</w:t>
      </w:r>
      <w:r w:rsidRPr="00450B4C">
        <w:rPr>
          <w:rFonts w:ascii="Verdana" w:hAnsi="Verdana"/>
          <w:color w:val="000000"/>
          <w:sz w:val="20"/>
        </w:rPr>
        <w:t> </w:t>
      </w:r>
      <w:r w:rsidRPr="00450B4C">
        <w:rPr>
          <w:rFonts w:ascii="Verdana" w:hAnsi="Verdana"/>
          <w:color w:val="000000"/>
          <w:sz w:val="20"/>
          <w:lang w:val="ru-RU"/>
        </w:rPr>
        <w:t>Р., должны были поступать для него инструкции,</w:t>
      </w:r>
      <w:r w:rsidRPr="00450B4C">
        <w:rPr>
          <w:rFonts w:ascii="Verdana" w:hAnsi="Verdana"/>
          <w:color w:val="000000"/>
          <w:sz w:val="20"/>
        </w:rPr>
        <w:t> </w:t>
      </w:r>
      <w:r w:rsidRPr="00450B4C">
        <w:rPr>
          <w:rFonts w:ascii="Verdana" w:hAnsi="Verdana"/>
          <w:color w:val="000000"/>
          <w:sz w:val="20"/>
          <w:lang w:val="ru-RU"/>
        </w:rPr>
        <w:t>— там о нем уже было известно, и стало быть, все в порядке. Он решил, что теперь надо отложить все заботы и пока пожить в свое удовольствие. Здесь, на юге, весна уже был в разгаре, людные улицы заливало жаркое солнце. Эшенден неплохо знал Неаполь. Пьяцца ди Сан-Фердинандо, заполненная оживленной толпой, Пьяцца дель Плебишито, на которой стоит такая красивая церковь, пробудили в его сердце приятные воспоминания. На Страда ди Кьяра было так же шумно, как когда-то. Эшенден останавливался на углах, заглядывал в узкие, круто уходящие кверху проулки, поперек которых между высокими домами сушилось на веревках белье</w:t>
      </w:r>
      <w:r w:rsidRPr="00450B4C">
        <w:rPr>
          <w:rFonts w:ascii="Verdana" w:hAnsi="Verdana"/>
          <w:color w:val="000000"/>
          <w:sz w:val="20"/>
        </w:rPr>
        <w:t> </w:t>
      </w:r>
      <w:r w:rsidRPr="00450B4C">
        <w:rPr>
          <w:rFonts w:ascii="Verdana" w:hAnsi="Verdana"/>
          <w:color w:val="000000"/>
          <w:sz w:val="20"/>
          <w:lang w:val="ru-RU"/>
        </w:rPr>
        <w:t xml:space="preserve">— точно праздничные флажки расцвечивания между мачтами; гулял по набережной, щурясь на ослепительную гладь залива и виднеющийся в дымке Капри. Он дошел до Позилиппо, где в старом просторном палаццо с облупленными стенами провел в юности немало романтических часов. И с изумлением отметил легкую боль, которую ощутил в своем сжавшемся сердце при этой встрече с прошлым. Потом сел в извозчичью пролетку, запряженную приземистой, косматой лошаденкой, и с грохотом покатил по булыжникам обратно до Галереи, а там расположился в холодке за столиком, попивая коктейль </w:t>
      </w:r>
      <w:r w:rsidRPr="00450B4C">
        <w:rPr>
          <w:rFonts w:ascii="Verdana" w:hAnsi="Verdana"/>
          <w:color w:val="000000"/>
          <w:sz w:val="20"/>
        </w:rPr>
        <w:t>americano</w:t>
      </w:r>
      <w:r w:rsidRPr="00450B4C">
        <w:rPr>
          <w:rFonts w:ascii="Verdana" w:hAnsi="Verdana"/>
          <w:color w:val="000000"/>
          <w:sz w:val="20"/>
          <w:lang w:val="ru-RU"/>
        </w:rPr>
        <w:t>, и стал разглядывать людей, которые сидели и стояли вокруг и без умолку, без устали, оживленно жестикулируя, разговаривали, а он забавлялся тем, что, давая волю воображению, старался по их внешности догадаться, кто они такие в действительной жизни.</w:t>
      </w:r>
    </w:p>
    <w:p w14:paraId="4DFCA40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Три дня провел Эшенден в полной беспечности, так подходившей к этому фантастическому, неприбранному, приветливому городу. С утра до ночи ничего не делал</w:t>
      </w:r>
      <w:r w:rsidRPr="00450B4C">
        <w:rPr>
          <w:rFonts w:ascii="Verdana" w:hAnsi="Verdana"/>
          <w:color w:val="000000"/>
          <w:sz w:val="20"/>
        </w:rPr>
        <w:t> </w:t>
      </w:r>
      <w:r w:rsidRPr="00450B4C">
        <w:rPr>
          <w:rFonts w:ascii="Verdana" w:hAnsi="Verdana"/>
          <w:color w:val="000000"/>
          <w:sz w:val="20"/>
          <w:lang w:val="ru-RU"/>
        </w:rPr>
        <w:t>— только блуждал по улицам, глядя вокруг не глазами туриста, который высматривает то, чем положено любоваться, и не глазами писателя, который ищет всюду свое (и может в красках заката найти красивую фразу или во встречном лице угадать характер), а глазами бродяги, для которого, что ни происходит, все имеет свой законченный смысл. Он сходил в музей взглянуть на статую Агриппины Младшей, которую имел причины вспоминать с нежностью, и воспользовался случаем, чтобы еще рад увидеть в картинной галерее Тициана и Брейгеля. Но всегда возвращался к церкви Санта Кьяра. Ее стройность и жизнерадостность, ее легкое, как бы шутливое обращение с религией и затаенное в глубине взволнованное чувство, ее прихотливые, но изящные линии</w:t>
      </w:r>
      <w:r w:rsidRPr="00450B4C">
        <w:rPr>
          <w:rFonts w:ascii="Verdana" w:hAnsi="Verdana"/>
          <w:color w:val="000000"/>
          <w:sz w:val="20"/>
        </w:rPr>
        <w:t> </w:t>
      </w:r>
      <w:r w:rsidRPr="00450B4C">
        <w:rPr>
          <w:rFonts w:ascii="Verdana" w:hAnsi="Verdana"/>
          <w:color w:val="000000"/>
          <w:sz w:val="20"/>
          <w:lang w:val="ru-RU"/>
        </w:rPr>
        <w:t>— все вместе представлялось Эшендену одной несуразной, напыщенной и меткой метафорой этого солнечного, прелестного города и его предприимчивых обитателей. Она говорила о том, что жизнь сладка и печальна; жаль, конечно, что не хватает денег, но деньги</w:t>
      </w:r>
      <w:r w:rsidRPr="00450B4C">
        <w:rPr>
          <w:rFonts w:ascii="Verdana" w:hAnsi="Verdana"/>
          <w:color w:val="000000"/>
          <w:sz w:val="20"/>
        </w:rPr>
        <w:t> </w:t>
      </w:r>
      <w:r w:rsidRPr="00450B4C">
        <w:rPr>
          <w:rFonts w:ascii="Verdana" w:hAnsi="Verdana"/>
          <w:color w:val="000000"/>
          <w:sz w:val="20"/>
          <w:lang w:val="ru-RU"/>
        </w:rPr>
        <w:t xml:space="preserve">— это еще не все; да и вообще, велика ли важность, ведь сегодня мы есть, а завтра нас уж нет; и все это довольно забавно и увлекательно, и в конце концов приходится приспосабливаться: </w:t>
      </w:r>
      <w:r w:rsidRPr="00450B4C">
        <w:rPr>
          <w:rFonts w:ascii="Verdana" w:hAnsi="Verdana"/>
          <w:color w:val="000000"/>
          <w:sz w:val="20"/>
        </w:rPr>
        <w:t>fecciamo</w:t>
      </w:r>
      <w:r w:rsidRPr="00450B4C">
        <w:rPr>
          <w:rFonts w:ascii="Verdana" w:hAnsi="Verdana"/>
          <w:color w:val="000000"/>
          <w:sz w:val="20"/>
          <w:lang w:val="ru-RU"/>
        </w:rPr>
        <w:t xml:space="preserve"> </w:t>
      </w:r>
      <w:r w:rsidRPr="00450B4C">
        <w:rPr>
          <w:rFonts w:ascii="Verdana" w:hAnsi="Verdana"/>
          <w:color w:val="000000"/>
          <w:sz w:val="20"/>
        </w:rPr>
        <w:t>una</w:t>
      </w:r>
      <w:r w:rsidRPr="00450B4C">
        <w:rPr>
          <w:rFonts w:ascii="Verdana" w:hAnsi="Verdana"/>
          <w:color w:val="000000"/>
          <w:sz w:val="20"/>
          <w:lang w:val="ru-RU"/>
        </w:rPr>
        <w:t xml:space="preserve"> </w:t>
      </w:r>
      <w:r w:rsidRPr="00450B4C">
        <w:rPr>
          <w:rFonts w:ascii="Verdana" w:hAnsi="Verdana"/>
          <w:color w:val="000000"/>
          <w:sz w:val="20"/>
        </w:rPr>
        <w:t>piccola</w:t>
      </w:r>
      <w:r w:rsidRPr="00450B4C">
        <w:rPr>
          <w:rFonts w:ascii="Verdana" w:hAnsi="Verdana"/>
          <w:color w:val="000000"/>
          <w:sz w:val="20"/>
          <w:lang w:val="ru-RU"/>
        </w:rPr>
        <w:t xml:space="preserve"> </w:t>
      </w:r>
      <w:r w:rsidRPr="00450B4C">
        <w:rPr>
          <w:rFonts w:ascii="Verdana" w:hAnsi="Verdana"/>
          <w:color w:val="000000"/>
          <w:sz w:val="20"/>
        </w:rPr>
        <w:t>combinazione</w:t>
      </w:r>
      <w:r w:rsidRPr="00450B4C">
        <w:rPr>
          <w:rFonts w:ascii="Verdana" w:hAnsi="Verdana"/>
          <w:color w:val="000000"/>
          <w:sz w:val="20"/>
          <w:lang w:val="ru-RU"/>
        </w:rPr>
        <w:t>.</w:t>
      </w:r>
      <w:r w:rsidRPr="00450B4C">
        <w:rPr>
          <w:rFonts w:ascii="Verdana" w:hAnsi="Verdana"/>
          <w:color w:val="000000"/>
          <w:sz w:val="20"/>
          <w:vertAlign w:val="superscript"/>
        </w:rPr>
        <w:footnoteReference w:id="1"/>
      </w:r>
    </w:p>
    <w:p w14:paraId="702CF9BA"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Но на четвертое утро, как раз когда Эшенден, выйдя из ванны, делал попытку вытереться полотенцем, которое не впитывало влагу, дверь его номера вдруг приотворилась, и в комнату быстро проскользнул какой-то человек.</w:t>
      </w:r>
    </w:p>
    <w:p w14:paraId="0875515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Что вам угодно?</w:t>
      </w:r>
      <w:r w:rsidRPr="00450B4C">
        <w:rPr>
          <w:rFonts w:ascii="Verdana" w:hAnsi="Verdana"/>
          <w:color w:val="000000"/>
          <w:sz w:val="20"/>
        </w:rPr>
        <w:t> </w:t>
      </w:r>
      <w:r w:rsidRPr="00450B4C">
        <w:rPr>
          <w:rFonts w:ascii="Verdana" w:hAnsi="Verdana"/>
          <w:color w:val="000000"/>
          <w:sz w:val="20"/>
          <w:lang w:val="ru-RU"/>
        </w:rPr>
        <w:t>— вскрикнул Эшенден.</w:t>
      </w:r>
    </w:p>
    <w:p w14:paraId="17BDC7A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Не волнуйтесь. Это я.</w:t>
      </w:r>
    </w:p>
    <w:p w14:paraId="66A0233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Господи Боже, Мексиканец! Что это вы с собой сделали?</w:t>
      </w:r>
    </w:p>
    <w:p w14:paraId="28749408"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Парик на нем был теперь черный, коротко остриженный, плотно, как шапочка, облегавший голову. Это решительно изменило его внешность, она была по-прежнему очень странной, но совершенно иной. И одет он был в поношенный серый костюм.</w:t>
      </w:r>
    </w:p>
    <w:p w14:paraId="1B5FCB9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только на мгновение. Пока он бреется.</w:t>
      </w:r>
    </w:p>
    <w:p w14:paraId="4511A9FB"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почувствовал, как у него зарделись щеки.</w:t>
      </w:r>
    </w:p>
    <w:p w14:paraId="51B2EB6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lastRenderedPageBreak/>
        <w:t>—</w:t>
      </w:r>
      <w:r w:rsidRPr="00450B4C">
        <w:rPr>
          <w:rFonts w:ascii="Verdana" w:hAnsi="Verdana"/>
          <w:color w:val="000000"/>
          <w:sz w:val="20"/>
        </w:rPr>
        <w:t> </w:t>
      </w:r>
      <w:r w:rsidRPr="00450B4C">
        <w:rPr>
          <w:rFonts w:ascii="Verdana" w:hAnsi="Verdana"/>
          <w:color w:val="000000"/>
          <w:sz w:val="20"/>
          <w:lang w:val="ru-RU"/>
        </w:rPr>
        <w:t>Значит, вы его нашли?</w:t>
      </w:r>
    </w:p>
    <w:p w14:paraId="57FCE957"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Это не представляло труда. Он был единственный пассажир-грек на судне. Я поднялся на борт, как только они встали у причала, и объяснил, что приехал встретить знакомого из Пирея, которого зовут Георгий Диогенидис. Выяснилось, что такого нет, я очень удивился, ну и разговорился с Андреади. Он путешествует под другим именем, зовет себя Ломбардос. Когда он сошел на берег, я последовал за ним, и знаете, что он предпринял первым делом? Зашел в парикмахерскую и велел сбрить себе бороду. Что вы на это скажете?</w:t>
      </w:r>
    </w:p>
    <w:p w14:paraId="1C90872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Ничего. Всякий может сбрить бороду.</w:t>
      </w:r>
    </w:p>
    <w:p w14:paraId="6F9E7148"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вот я думаю иначе. Он хочет изменить свою внешность. О, это хитрец. Уважаю немцев, они ни одной мелочи не упустят, у него легенда</w:t>
      </w:r>
      <w:r w:rsidRPr="00450B4C">
        <w:rPr>
          <w:rFonts w:ascii="Verdana" w:hAnsi="Verdana"/>
          <w:color w:val="000000"/>
          <w:sz w:val="20"/>
        </w:rPr>
        <w:t> </w:t>
      </w:r>
      <w:r w:rsidRPr="00450B4C">
        <w:rPr>
          <w:rFonts w:ascii="Verdana" w:hAnsi="Verdana"/>
          <w:color w:val="000000"/>
          <w:sz w:val="20"/>
          <w:lang w:val="ru-RU"/>
        </w:rPr>
        <w:t>— не подкопаешься, сейчас расскажу.</w:t>
      </w:r>
    </w:p>
    <w:p w14:paraId="2C6CD03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Вы, кстати сказать, тоже изменили внешность.</w:t>
      </w:r>
    </w:p>
    <w:p w14:paraId="657DA26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да-да, парик другой; большая разница, правда?</w:t>
      </w:r>
    </w:p>
    <w:p w14:paraId="1FCB447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бы вас ни за что не узнал.</w:t>
      </w:r>
    </w:p>
    <w:p w14:paraId="540F8D2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Надо быть осторожным. Мы с ним закадычные друзья. В Бриндизи пришлось провести целый день, а он по-итальянски ни полслова. Так что он рад был моей помощи. Мы с ним приехали вместе. Я привез его прямо в эту гостиницу. Он говорит, что завтра едет в Рим, но я не спускаю с него глаз, он от меня не улизнет. Теперь он якобы собирается осмотреть Неаполь, и я предложил показать ему все, что тут есть интересного.</w:t>
      </w:r>
    </w:p>
    <w:p w14:paraId="73A638C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почему он не едет в Рим прямо сегодня?</w:t>
      </w:r>
    </w:p>
    <w:p w14:paraId="4ADC111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Понимаете, тут все взаимосвязано. Он прикидывается греческим дельцом, разбогатевшим во время войны. Будто бы ему принадлежали два каботажных пароходика. Он их недавно продал и теперь едет кутить в Париж. Говорит, что всю жизнь мечтал побывать в Париже и вот теперь желание его исполняется. Себе на уме человек. Я чего только ни делал, чтобы его разговорить, рассказал, что я испанец, что был в Бриндизи для установления связей с Турцией по вопросу о военных материалах. Он слушал, видно было, что заинтересовался, но сам</w:t>
      </w:r>
      <w:r w:rsidRPr="00450B4C">
        <w:rPr>
          <w:rFonts w:ascii="Verdana" w:hAnsi="Verdana"/>
          <w:color w:val="000000"/>
          <w:sz w:val="20"/>
        </w:rPr>
        <w:t> </w:t>
      </w:r>
      <w:r w:rsidRPr="00450B4C">
        <w:rPr>
          <w:rFonts w:ascii="Verdana" w:hAnsi="Verdana"/>
          <w:color w:val="000000"/>
          <w:sz w:val="20"/>
          <w:lang w:val="ru-RU"/>
        </w:rPr>
        <w:t>— ни слова, ну а я, естественно, не стал нажимать. Бумаги у него при себе.</w:t>
      </w:r>
    </w:p>
    <w:p w14:paraId="778781A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Откуда вы знаете?</w:t>
      </w:r>
    </w:p>
    <w:p w14:paraId="2484F02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Он не беспокоится о своем чемодане, зато все время щупает себе поясницу. Они у него либо в поясе, либо под подкладкой жилета.</w:t>
      </w:r>
    </w:p>
    <w:p w14:paraId="1AFCF888"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за каким чертом вы притащили его в эту гостиницу?</w:t>
      </w:r>
    </w:p>
    <w:p w14:paraId="75D74B6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По-моему, так будет удобнее. Возможно, нам понадобится обыскать его багаж.</w:t>
      </w:r>
    </w:p>
    <w:p w14:paraId="5F739723"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Так вы тоже здесь остановились?</w:t>
      </w:r>
    </w:p>
    <w:p w14:paraId="7079FDE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Нет, я не такой дурак. Я сказал ему, что уезжаю в Рим ночным поездом и поэтому номер мне не нужен. Но мне пора, я условился встретиться с ним в парикмахерской через четверть часа.</w:t>
      </w:r>
    </w:p>
    <w:p w14:paraId="130E0E6A"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Ну хорошо.</w:t>
      </w:r>
    </w:p>
    <w:p w14:paraId="1D4BB248"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Где я вас найду сегодня вечером, если вы мне понадобитесь?</w:t>
      </w:r>
    </w:p>
    <w:p w14:paraId="7C03295A"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задержал взгляд на Безволосом Мексиканце, а потом, хмурясь, отвернулся.</w:t>
      </w:r>
    </w:p>
    <w:p w14:paraId="2056608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буду сидеть в номере.</w:t>
      </w:r>
    </w:p>
    <w:p w14:paraId="2CC2C8A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Прекрасно. Взгляните-ка, в коридоре никого нет?</w:t>
      </w:r>
    </w:p>
    <w:p w14:paraId="4797A64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открыл дверь и выглянул. Никого не было видно. В это время года гостиница вообще пустовала. Иностранцев в городе почти не было, наплыв гостей начинался позже.</w:t>
      </w:r>
    </w:p>
    <w:p w14:paraId="1FD39B56"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Все в порядке,</w:t>
      </w:r>
      <w:r w:rsidRPr="00450B4C">
        <w:rPr>
          <w:rFonts w:ascii="Verdana" w:hAnsi="Verdana"/>
          <w:color w:val="000000"/>
          <w:sz w:val="20"/>
        </w:rPr>
        <w:t> </w:t>
      </w:r>
      <w:r w:rsidRPr="00450B4C">
        <w:rPr>
          <w:rFonts w:ascii="Verdana" w:hAnsi="Verdana"/>
          <w:color w:val="000000"/>
          <w:sz w:val="20"/>
          <w:lang w:val="ru-RU"/>
        </w:rPr>
        <w:t>— сказал Эшенден.</w:t>
      </w:r>
    </w:p>
    <w:p w14:paraId="13FAF10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 xml:space="preserve">Безволосый Мексиканец бесстрашно вышел в коридор. Эшенден закрыл за ним дверь. Потом побрился, медленно оделся. На площади по-прежнему сияло солнце, все так же мельтешили прохожие и обтерханные экипажи, запряженные тощими лошаденками, но они больше уже не наполняли душу Эшендена беззаботным весельем. Ему было не по себе. Он сходил в консульство, справился, как обычно, нет ли для него телеграммы. Ничего не было. Потом зашел к Куку, посмотрел расписание поездов на Рим: один отправлялся сразу после полуночи, другой в пять утра. Хорошо бы успеть на первый. Какие планы у Мексиканца, он не знал; если действительно ему надо на Кубу, наверное, удобнее всего ехать через Испанию; и </w:t>
      </w:r>
      <w:r w:rsidRPr="00450B4C">
        <w:rPr>
          <w:rFonts w:ascii="Verdana" w:hAnsi="Verdana"/>
          <w:color w:val="000000"/>
          <w:sz w:val="20"/>
          <w:lang w:val="ru-RU"/>
        </w:rPr>
        <w:lastRenderedPageBreak/>
        <w:t>Эшенден высмотрел ему пароход до Барселоны, который отплывал из Неаполя на следующий день.</w:t>
      </w:r>
    </w:p>
    <w:p w14:paraId="1CFDA1F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Неаполь прискучил Эшендену. От яркого солнца устали глаза, на улицах несносная пылища, нестерпимый грохот. Он выпил коктейль в Галерее. Посидел. Потом сходил в кино. К вечеру, вернувшись в гостиницу, сказал портье, что завтра чуть свет уезжает и поэтому хочет расплатиться сейчас, а когда с этим было покончено, свез вещи на вокзал, оставив только портфель, в котором у него лежал ключ к шифру и две-три книги для чтения. Потом поужинал. И наконец, вернувшись к себе в номер, уселся ждать Безволосого Мексиканца. Он вынужден был признаться себе, что сильно нервничает. Взялся было читать</w:t>
      </w:r>
      <w:r w:rsidRPr="00450B4C">
        <w:rPr>
          <w:rFonts w:ascii="Verdana" w:hAnsi="Verdana"/>
          <w:color w:val="000000"/>
          <w:sz w:val="20"/>
        </w:rPr>
        <w:t> </w:t>
      </w:r>
      <w:r w:rsidRPr="00450B4C">
        <w:rPr>
          <w:rFonts w:ascii="Verdana" w:hAnsi="Verdana"/>
          <w:color w:val="000000"/>
          <w:sz w:val="20"/>
          <w:lang w:val="ru-RU"/>
        </w:rPr>
        <w:t>— книга оказалась нудная; попробовал другую</w:t>
      </w:r>
      <w:r w:rsidRPr="00450B4C">
        <w:rPr>
          <w:rFonts w:ascii="Verdana" w:hAnsi="Verdana"/>
          <w:color w:val="000000"/>
          <w:sz w:val="20"/>
        </w:rPr>
        <w:t> </w:t>
      </w:r>
      <w:r w:rsidRPr="00450B4C">
        <w:rPr>
          <w:rFonts w:ascii="Verdana" w:hAnsi="Verdana"/>
          <w:color w:val="000000"/>
          <w:sz w:val="20"/>
          <w:lang w:val="ru-RU"/>
        </w:rPr>
        <w:t>— но не смог сосредоточиться. Посмотрел на часы</w:t>
      </w:r>
      <w:r w:rsidRPr="00450B4C">
        <w:rPr>
          <w:rFonts w:ascii="Verdana" w:hAnsi="Verdana"/>
          <w:color w:val="000000"/>
          <w:sz w:val="20"/>
        </w:rPr>
        <w:t> </w:t>
      </w:r>
      <w:r w:rsidRPr="00450B4C">
        <w:rPr>
          <w:rFonts w:ascii="Verdana" w:hAnsi="Verdana"/>
          <w:color w:val="000000"/>
          <w:sz w:val="20"/>
          <w:lang w:val="ru-RU"/>
        </w:rPr>
        <w:t>— было еще безнадежно рано. Снова открыл книгу, дав себе обещание не глядеть на часы, пока не прочитает тридцать страниц, но только исправно водил глазами по строчкам и переворачивал страницы, почти совсем не сознавая прочитанного. Опять взглянул на часы</w:t>
      </w:r>
      <w:r w:rsidRPr="00450B4C">
        <w:rPr>
          <w:rFonts w:ascii="Verdana" w:hAnsi="Verdana"/>
          <w:color w:val="000000"/>
          <w:sz w:val="20"/>
        </w:rPr>
        <w:t> </w:t>
      </w:r>
      <w:r w:rsidRPr="00450B4C">
        <w:rPr>
          <w:rFonts w:ascii="Verdana" w:hAnsi="Verdana"/>
          <w:color w:val="000000"/>
          <w:sz w:val="20"/>
          <w:lang w:val="ru-RU"/>
        </w:rPr>
        <w:t>— Боже милосердный, только половина одиннадцатого! Интересно, где сейчас Безволосый Мексиканец? Что делает? Как бы не наломал дров. Ужасно. Пожалуй, надо закрыть окно и задернуть шторы. Он выкурил бессчетное множество сигарет. Посмотрел на часы</w:t>
      </w:r>
      <w:r w:rsidRPr="00450B4C">
        <w:rPr>
          <w:rFonts w:ascii="Verdana" w:hAnsi="Verdana"/>
          <w:color w:val="000000"/>
          <w:sz w:val="20"/>
        </w:rPr>
        <w:t> </w:t>
      </w:r>
      <w:r w:rsidRPr="00450B4C">
        <w:rPr>
          <w:rFonts w:ascii="Verdana" w:hAnsi="Verdana"/>
          <w:color w:val="000000"/>
          <w:sz w:val="20"/>
          <w:lang w:val="ru-RU"/>
        </w:rPr>
        <w:t>— четверть двенадцатого. Мелькнула одна мысль, от которой бешено забилось сердце; для интереса он сосчитал свой пульс, но пульс, как ни странно, оказался в норме. Ночь была теплой, в комнате стояла духота, но руки и ноги у Эшендена были ледяные. До чего неприятно иметь богатое воображение, которое рисует яркие картины, хотя вовсе не хочется их видеть! Как писатель, Эшенден часто помышлял об убийстве</w:t>
      </w:r>
      <w:r w:rsidRPr="00450B4C">
        <w:rPr>
          <w:rFonts w:ascii="Verdana" w:hAnsi="Verdana"/>
          <w:color w:val="000000"/>
          <w:sz w:val="20"/>
        </w:rPr>
        <w:t> </w:t>
      </w:r>
      <w:r w:rsidRPr="00450B4C">
        <w:rPr>
          <w:rFonts w:ascii="Verdana" w:hAnsi="Verdana"/>
          <w:color w:val="000000"/>
          <w:sz w:val="20"/>
          <w:lang w:val="ru-RU"/>
        </w:rPr>
        <w:t>— вот и теперь на память ему пришла страшная история, описанная в «Преступлении и наказании». Думать об этом не хотелось, но мысли сами лезли в голову, книга лежала забытая на коленях, и, глядя в стену (обои были коричневые в блеклых розочках), он стал прикидывать, как лучше всего можно совершить убийство в Неаполе. Ну конечно, ведь здесь есть большой сад с аквариумом на берегу залива; ночью в нем безлюдно и очень темно</w:t>
      </w:r>
      <w:r w:rsidRPr="00450B4C">
        <w:rPr>
          <w:rFonts w:ascii="Verdana" w:hAnsi="Verdana"/>
          <w:color w:val="000000"/>
          <w:sz w:val="20"/>
        </w:rPr>
        <w:t> </w:t>
      </w:r>
      <w:r w:rsidRPr="00450B4C">
        <w:rPr>
          <w:rFonts w:ascii="Verdana" w:hAnsi="Verdana"/>
          <w:color w:val="000000"/>
          <w:sz w:val="20"/>
          <w:lang w:val="ru-RU"/>
        </w:rPr>
        <w:t>— под покровом тьмы там творятся разные черные дела, и люди благоразумные стараются после наступления сумерек держаться подальше от его зловещих аллей. Дорога за Позилиппо совсем пустынна, от нее отходят кверху проселки, на них ночью не встретишь ни души, но как заманишь туда человека, если он не бесчувственный чурбан? Можно пригласить его покататься на лодке по заливу, но лодочник, у которого будешь нанимать лодку, вероятно, вас запомнит, да и вообще навряд ли он пустит вас кататься одних; есть портовые гостиницы, где не задают вопросов приезжающим среди ночи и без багажа; но опять же, слуга, провожая тебя в номер, сумеет хорошо разглядеть твое лицо, да еще надо будет заполнить книгу регистрации.</w:t>
      </w:r>
    </w:p>
    <w:p w14:paraId="493C37D5"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опять посмотрел на часы. Он страшно устал. Теперь он сидел просто так, не пытаясь больше читать и ни о чем не думая.</w:t>
      </w:r>
    </w:p>
    <w:p w14:paraId="2636C6D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Дверь бесшумно открылась. Он вскочил. По коже побежали мурашки. Перед ним стоял Безволосый Мексиканец.</w:t>
      </w:r>
    </w:p>
    <w:p w14:paraId="1E75EAA3"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вас испугал?</w:t>
      </w:r>
      <w:r w:rsidRPr="00450B4C">
        <w:rPr>
          <w:rFonts w:ascii="Verdana" w:hAnsi="Verdana"/>
          <w:color w:val="000000"/>
          <w:sz w:val="20"/>
        </w:rPr>
        <w:t> </w:t>
      </w:r>
      <w:r w:rsidRPr="00450B4C">
        <w:rPr>
          <w:rFonts w:ascii="Verdana" w:hAnsi="Verdana"/>
          <w:color w:val="000000"/>
          <w:sz w:val="20"/>
          <w:lang w:val="ru-RU"/>
        </w:rPr>
        <w:t>— с улыбкой осведомился он.</w:t>
      </w:r>
      <w:r w:rsidRPr="00450B4C">
        <w:rPr>
          <w:rFonts w:ascii="Verdana" w:hAnsi="Verdana"/>
          <w:color w:val="000000"/>
          <w:sz w:val="20"/>
        </w:rPr>
        <w:t> </w:t>
      </w:r>
      <w:r w:rsidRPr="00450B4C">
        <w:rPr>
          <w:rFonts w:ascii="Verdana" w:hAnsi="Verdana"/>
          <w:color w:val="000000"/>
          <w:sz w:val="20"/>
          <w:lang w:val="ru-RU"/>
        </w:rPr>
        <w:t>— Я подумал, что лучше будет войти без стука.</w:t>
      </w:r>
    </w:p>
    <w:p w14:paraId="2CB7373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Видел вас кто-нибудь?</w:t>
      </w:r>
    </w:p>
    <w:p w14:paraId="0BCE4E8A"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Меня впустил ночной портье; он спал, когда я позвонил у парадного, и на меня даже не взглянул. Извините, что так поздно, но мне надо было переодеться.</w:t>
      </w:r>
    </w:p>
    <w:p w14:paraId="04A7CCE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На Безволосом Мексиканце был теперь прежний франтоватый костюм и светлый парик, в котором он приехал. Это опять разительно изменило его наружность. Он казался теперь выше, ярче; даже лицо стало другое. Глаза блестели, видно было, что человек в отличном расположении духа. Он мельком взглянул на Эшендена.</w:t>
      </w:r>
    </w:p>
    <w:p w14:paraId="346C089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Что это вы так бледны. Мой друг? Неужели нервничаете?</w:t>
      </w:r>
    </w:p>
    <w:p w14:paraId="2F935B4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Вы достали документы?</w:t>
      </w:r>
    </w:p>
    <w:p w14:paraId="4322AB3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Нет. При нем их не оказалось. Вот все, что у него было.</w:t>
      </w:r>
    </w:p>
    <w:p w14:paraId="240FE5DB"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Он положил на стол пухлый бумажник и паспорт.</w:t>
      </w:r>
    </w:p>
    <w:p w14:paraId="10F1B9D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Этого мне не нужно,</w:t>
      </w:r>
      <w:r w:rsidRPr="00450B4C">
        <w:rPr>
          <w:rFonts w:ascii="Verdana" w:hAnsi="Verdana"/>
          <w:color w:val="000000"/>
          <w:sz w:val="20"/>
        </w:rPr>
        <w:t> </w:t>
      </w:r>
      <w:r w:rsidRPr="00450B4C">
        <w:rPr>
          <w:rFonts w:ascii="Verdana" w:hAnsi="Verdana"/>
          <w:color w:val="000000"/>
          <w:sz w:val="20"/>
          <w:lang w:val="ru-RU"/>
        </w:rPr>
        <w:t>— быстро сказал Эшенден.</w:t>
      </w:r>
      <w:r w:rsidRPr="00450B4C">
        <w:rPr>
          <w:rFonts w:ascii="Verdana" w:hAnsi="Verdana"/>
          <w:color w:val="000000"/>
          <w:sz w:val="20"/>
        </w:rPr>
        <w:t> </w:t>
      </w:r>
      <w:r w:rsidRPr="00450B4C">
        <w:rPr>
          <w:rFonts w:ascii="Verdana" w:hAnsi="Verdana"/>
          <w:color w:val="000000"/>
          <w:sz w:val="20"/>
          <w:lang w:val="ru-RU"/>
        </w:rPr>
        <w:t>— Уберите.</w:t>
      </w:r>
    </w:p>
    <w:p w14:paraId="2473E25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Безволосый Мексиканец пожал плечами и упрятал все к себе в карман.</w:t>
      </w:r>
    </w:p>
    <w:p w14:paraId="0CBF375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что же было в поясе? Вы говорили, что он все время щупает себе поясницу.</w:t>
      </w:r>
    </w:p>
    <w:p w14:paraId="1EBBCC1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lastRenderedPageBreak/>
        <w:t>—</w:t>
      </w:r>
      <w:r w:rsidRPr="00450B4C">
        <w:rPr>
          <w:rFonts w:ascii="Verdana" w:hAnsi="Verdana"/>
          <w:color w:val="000000"/>
          <w:sz w:val="20"/>
        </w:rPr>
        <w:t> </w:t>
      </w:r>
      <w:r w:rsidRPr="00450B4C">
        <w:rPr>
          <w:rFonts w:ascii="Verdana" w:hAnsi="Verdana"/>
          <w:color w:val="000000"/>
          <w:sz w:val="20"/>
          <w:lang w:val="ru-RU"/>
        </w:rPr>
        <w:t>Только деньги. Я перебрал бумажник. Там частные письма и фотографии женщин. Должно быть, он сегодня, перед тем как встретиться со мной, переложил документы в чемодан.</w:t>
      </w:r>
    </w:p>
    <w:p w14:paraId="259272D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Черт,</w:t>
      </w:r>
      <w:r w:rsidRPr="00450B4C">
        <w:rPr>
          <w:rFonts w:ascii="Verdana" w:hAnsi="Verdana"/>
          <w:color w:val="000000"/>
          <w:sz w:val="20"/>
        </w:rPr>
        <w:t> </w:t>
      </w:r>
      <w:r w:rsidRPr="00450B4C">
        <w:rPr>
          <w:rFonts w:ascii="Verdana" w:hAnsi="Verdana"/>
          <w:color w:val="000000"/>
          <w:sz w:val="20"/>
          <w:lang w:val="ru-RU"/>
        </w:rPr>
        <w:t>— простонал Эшенден.</w:t>
      </w:r>
    </w:p>
    <w:p w14:paraId="7E4D6B9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Вот ключ от его номера. Нам с вами надо пойти и просмотреть его багаж.</w:t>
      </w:r>
    </w:p>
    <w:p w14:paraId="7B24670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У Эшендена заныло под ложечкой. Он замялся. Мексиканец добродушно усмехнулся.</w:t>
      </w:r>
    </w:p>
    <w:p w14:paraId="3E90563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 xml:space="preserve">Опасности никакой, </w:t>
      </w:r>
      <w:r w:rsidRPr="00450B4C">
        <w:rPr>
          <w:rFonts w:ascii="Verdana" w:hAnsi="Verdana"/>
          <w:color w:val="000000"/>
          <w:sz w:val="20"/>
        </w:rPr>
        <w:t>amigo</w:t>
      </w:r>
      <w:r w:rsidRPr="00450B4C">
        <w:rPr>
          <w:rFonts w:ascii="Verdana" w:hAnsi="Verdana"/>
          <w:color w:val="000000"/>
          <w:sz w:val="20"/>
          <w:lang w:val="ru-RU"/>
        </w:rPr>
        <w:t>,</w:t>
      </w:r>
      <w:r w:rsidRPr="00450B4C">
        <w:rPr>
          <w:rFonts w:ascii="Verdana" w:hAnsi="Verdana"/>
          <w:color w:val="000000"/>
          <w:sz w:val="20"/>
          <w:vertAlign w:val="superscript"/>
        </w:rPr>
        <w:footnoteReference w:id="2"/>
      </w:r>
      <w:r w:rsidRPr="00450B4C">
        <w:rPr>
          <w:rFonts w:ascii="Verdana" w:hAnsi="Verdana"/>
          <w:color w:val="000000"/>
          <w:sz w:val="20"/>
        </w:rPr>
        <w:t> </w:t>
      </w:r>
      <w:r w:rsidRPr="00450B4C">
        <w:rPr>
          <w:rFonts w:ascii="Verdana" w:hAnsi="Verdana"/>
          <w:color w:val="000000"/>
          <w:sz w:val="20"/>
          <w:lang w:val="ru-RU"/>
        </w:rPr>
        <w:t>— сказал он, словно успокаивал ребенка.</w:t>
      </w:r>
      <w:r w:rsidRPr="00450B4C">
        <w:rPr>
          <w:rFonts w:ascii="Verdana" w:hAnsi="Verdana"/>
          <w:color w:val="000000"/>
          <w:sz w:val="20"/>
        </w:rPr>
        <w:t> </w:t>
      </w:r>
      <w:r w:rsidRPr="00450B4C">
        <w:rPr>
          <w:rFonts w:ascii="Verdana" w:hAnsi="Verdana"/>
          <w:color w:val="000000"/>
          <w:sz w:val="20"/>
          <w:lang w:val="ru-RU"/>
        </w:rPr>
        <w:t>— Но если вам так не хочется, я пойду один.</w:t>
      </w:r>
    </w:p>
    <w:p w14:paraId="42489FD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Нет, пойдем вместе,</w:t>
      </w:r>
      <w:r w:rsidRPr="00450B4C">
        <w:rPr>
          <w:rFonts w:ascii="Verdana" w:hAnsi="Verdana"/>
          <w:color w:val="000000"/>
          <w:sz w:val="20"/>
        </w:rPr>
        <w:t> </w:t>
      </w:r>
      <w:r w:rsidRPr="00450B4C">
        <w:rPr>
          <w:rFonts w:ascii="Verdana" w:hAnsi="Verdana"/>
          <w:color w:val="000000"/>
          <w:sz w:val="20"/>
          <w:lang w:val="ru-RU"/>
        </w:rPr>
        <w:t>— ответил Эшенден.</w:t>
      </w:r>
    </w:p>
    <w:p w14:paraId="77292B2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 гостинице все спят крепким сном, ну а господин Андреади нас не потревожит. Можете разуться, если хотите.</w:t>
      </w:r>
    </w:p>
    <w:p w14:paraId="016AA4B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промолчал. Он заметил, что пальцы у него слегка дрожат, и поморщился. Он расшнуровал и скинул ботинки. Мексиканец сделал то же самое.</w:t>
      </w:r>
    </w:p>
    <w:p w14:paraId="733E811B"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Ступайте, вы первый,</w:t>
      </w:r>
      <w:r w:rsidRPr="00450B4C">
        <w:rPr>
          <w:rFonts w:ascii="Verdana" w:hAnsi="Verdana"/>
          <w:color w:val="000000"/>
          <w:sz w:val="20"/>
        </w:rPr>
        <w:t> </w:t>
      </w:r>
      <w:r w:rsidRPr="00450B4C">
        <w:rPr>
          <w:rFonts w:ascii="Verdana" w:hAnsi="Verdana"/>
          <w:color w:val="000000"/>
          <w:sz w:val="20"/>
          <w:lang w:val="ru-RU"/>
        </w:rPr>
        <w:t>— сказал он.</w:t>
      </w:r>
      <w:r w:rsidRPr="00450B4C">
        <w:rPr>
          <w:rFonts w:ascii="Verdana" w:hAnsi="Verdana"/>
          <w:color w:val="000000"/>
          <w:sz w:val="20"/>
        </w:rPr>
        <w:t> </w:t>
      </w:r>
      <w:r w:rsidRPr="00450B4C">
        <w:rPr>
          <w:rFonts w:ascii="Verdana" w:hAnsi="Verdana"/>
          <w:color w:val="000000"/>
          <w:sz w:val="20"/>
          <w:lang w:val="ru-RU"/>
        </w:rPr>
        <w:t>— Сверните налево, и прямо по коридору. Комната тридцать восемь.</w:t>
      </w:r>
    </w:p>
    <w:p w14:paraId="3FEBED95"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открыл дверь и первым вышел в коридор. Здесь было полутемно, лампы горели тускло. Он нервничал и досадовал на себя за это, тем более что его спутник явно не испытывал ни малейшего волнения. Они подошли к двери. Безволосый Мексиканец вставил ключ в замочную скважину, повернул и вошел в номер. Зажег свет. Эшенден вошел следом и закрыл за собой дверь. Жалюзи на окне были опушены.</w:t>
      </w:r>
    </w:p>
    <w:p w14:paraId="59064D6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Ну вот, теперь все в порядке. Можно не спешить.</w:t>
      </w:r>
    </w:p>
    <w:p w14:paraId="61D49EA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Мексиканец вынул из кармана связку ключей, стал пробовать их наудачу, и наконец один подошел. В чемодане лежали носильные вещи.</w:t>
      </w:r>
    </w:p>
    <w:p w14:paraId="34D6F03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Дешевка,</w:t>
      </w:r>
      <w:r w:rsidRPr="00450B4C">
        <w:rPr>
          <w:rFonts w:ascii="Verdana" w:hAnsi="Verdana"/>
          <w:color w:val="000000"/>
          <w:sz w:val="20"/>
        </w:rPr>
        <w:t> </w:t>
      </w:r>
      <w:r w:rsidRPr="00450B4C">
        <w:rPr>
          <w:rFonts w:ascii="Verdana" w:hAnsi="Verdana"/>
          <w:color w:val="000000"/>
          <w:sz w:val="20"/>
          <w:lang w:val="ru-RU"/>
        </w:rPr>
        <w:t>— презрительно заметил Мексиканец, вытаскивая их по одной.</w:t>
      </w:r>
      <w:r w:rsidRPr="00450B4C">
        <w:rPr>
          <w:rFonts w:ascii="Verdana" w:hAnsi="Verdana"/>
          <w:color w:val="000000"/>
          <w:sz w:val="20"/>
        </w:rPr>
        <w:t> </w:t>
      </w:r>
      <w:r w:rsidRPr="00450B4C">
        <w:rPr>
          <w:rFonts w:ascii="Verdana" w:hAnsi="Verdana"/>
          <w:color w:val="000000"/>
          <w:sz w:val="20"/>
          <w:lang w:val="ru-RU"/>
        </w:rPr>
        <w:t>— Мой принцип</w:t>
      </w:r>
      <w:r w:rsidRPr="00450B4C">
        <w:rPr>
          <w:rFonts w:ascii="Verdana" w:hAnsi="Verdana"/>
          <w:color w:val="000000"/>
          <w:sz w:val="20"/>
        </w:rPr>
        <w:t> </w:t>
      </w:r>
      <w:r w:rsidRPr="00450B4C">
        <w:rPr>
          <w:rFonts w:ascii="Verdana" w:hAnsi="Verdana"/>
          <w:color w:val="000000"/>
          <w:sz w:val="20"/>
          <w:lang w:val="ru-RU"/>
        </w:rPr>
        <w:t>— покупать самое лучшее, это всегда в итоге оказывается дешевле. Одно из двух: либо ты джентльмен, либо нет.</w:t>
      </w:r>
    </w:p>
    <w:p w14:paraId="34C94FE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Вам обязательно разговаривать?</w:t>
      </w:r>
      <w:r w:rsidRPr="00450B4C">
        <w:rPr>
          <w:rFonts w:ascii="Verdana" w:hAnsi="Verdana"/>
          <w:color w:val="000000"/>
          <w:sz w:val="20"/>
        </w:rPr>
        <w:t> </w:t>
      </w:r>
      <w:r w:rsidRPr="00450B4C">
        <w:rPr>
          <w:rFonts w:ascii="Verdana" w:hAnsi="Verdana"/>
          <w:color w:val="000000"/>
          <w:sz w:val="20"/>
          <w:lang w:val="ru-RU"/>
        </w:rPr>
        <w:t>— буркнул Эшенден.</w:t>
      </w:r>
    </w:p>
    <w:p w14:paraId="2A0A60E7"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Привкус опасности воздействует на людей по-разному. Меня она просто возбуждает, а вас приводит в дурное расположение духа, дружище.</w:t>
      </w:r>
    </w:p>
    <w:p w14:paraId="6B34428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Дело в том, что мне страшно, а вам нет,</w:t>
      </w:r>
      <w:r w:rsidRPr="00450B4C">
        <w:rPr>
          <w:rFonts w:ascii="Verdana" w:hAnsi="Verdana"/>
          <w:color w:val="000000"/>
          <w:sz w:val="20"/>
        </w:rPr>
        <w:t> </w:t>
      </w:r>
      <w:r w:rsidRPr="00450B4C">
        <w:rPr>
          <w:rFonts w:ascii="Verdana" w:hAnsi="Verdana"/>
          <w:color w:val="000000"/>
          <w:sz w:val="20"/>
          <w:lang w:val="ru-RU"/>
        </w:rPr>
        <w:t>— честно признался Эшенден.</w:t>
      </w:r>
    </w:p>
    <w:p w14:paraId="4EEA03B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Это все нервы.</w:t>
      </w:r>
    </w:p>
    <w:p w14:paraId="029E9F37"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Одновременно Мексиканец быстро, но тщательно прощупывал вынимаемую одежду. Никаких бумаг в чемодане не было. Тогда он вытащил нож и надрезал подкладку. Чемодан был дешевенький, подкладка приклеена прямо к дерматину, ничего лежать там не могло.</w:t>
      </w:r>
    </w:p>
    <w:p w14:paraId="1A4EB8E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Тут их нет... Наверно, спрятаны где-то в комнате.</w:t>
      </w:r>
    </w:p>
    <w:p w14:paraId="5917568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вы уверены, что он их никуда не сдал? В какое-нибудь консульство, например?</w:t>
      </w:r>
    </w:p>
    <w:p w14:paraId="6F601C4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ни на минуту не упускал его из виду, разве только когда он брился.</w:t>
      </w:r>
    </w:p>
    <w:p w14:paraId="552A1E25"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Безволосый Мексиканец выдвинул ящики комода, распахнул дверцы шкафа. Ковра на полу не было, но под кровать, под матрац, в постель он заглянул. Его цепкие черные глаза обшарили в поисках тайника все стены, все углы.</w:t>
      </w:r>
    </w:p>
    <w:p w14:paraId="4BD3549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Может быть, он оставил их внизу у портье?</w:t>
      </w:r>
    </w:p>
    <w:p w14:paraId="05604AC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бы знал. И он не рискнул бы. Их здесь нет. Непонятно.</w:t>
      </w:r>
    </w:p>
    <w:p w14:paraId="5A221AD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Он еще раз недоуменно оглядел комнату, сосредоточенно наморщив лоб.</w:t>
      </w:r>
    </w:p>
    <w:p w14:paraId="696CCD26"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Уйдем отсюда,</w:t>
      </w:r>
      <w:r w:rsidRPr="00450B4C">
        <w:rPr>
          <w:rFonts w:ascii="Verdana" w:hAnsi="Verdana"/>
          <w:color w:val="000000"/>
          <w:sz w:val="20"/>
        </w:rPr>
        <w:t> </w:t>
      </w:r>
      <w:r w:rsidRPr="00450B4C">
        <w:rPr>
          <w:rFonts w:ascii="Verdana" w:hAnsi="Verdana"/>
          <w:color w:val="000000"/>
          <w:sz w:val="20"/>
          <w:lang w:val="ru-RU"/>
        </w:rPr>
        <w:t>— сказал Эшенден.</w:t>
      </w:r>
    </w:p>
    <w:p w14:paraId="0E070E3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Одну минуту.</w:t>
      </w:r>
    </w:p>
    <w:p w14:paraId="3FB9EF0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Мексиканец опустился на колени и ловко и аккуратно упаковал обратно в чемодан вынутую одежду. Щелкнул замком, встал. Потом выключил свет, осторожно открыл дверь, выглянул в коридор. И, сделав знак Эшендену, вышел. Эшенден вышел следом, и тогда Мексиканец запер номер, спрятал ключ в карман, и они вместе вернулись в комнату Эшендена. Дверь за собой они заперли на задвижку, и Эшенден вытер потные ладони и лоб.</w:t>
      </w:r>
    </w:p>
    <w:p w14:paraId="5B14F56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Слава Богу, выбрались!</w:t>
      </w:r>
    </w:p>
    <w:p w14:paraId="4E1854C7"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lastRenderedPageBreak/>
        <w:t>—</w:t>
      </w:r>
      <w:r w:rsidRPr="00450B4C">
        <w:rPr>
          <w:rFonts w:ascii="Verdana" w:hAnsi="Verdana"/>
          <w:color w:val="000000"/>
          <w:sz w:val="20"/>
        </w:rPr>
        <w:t> </w:t>
      </w:r>
      <w:r w:rsidRPr="00450B4C">
        <w:rPr>
          <w:rFonts w:ascii="Verdana" w:hAnsi="Verdana"/>
          <w:color w:val="000000"/>
          <w:sz w:val="20"/>
          <w:lang w:val="ru-RU"/>
        </w:rPr>
        <w:t>Не было ни малейшей опасности. Но что нам теперь делать? Полковник рассердится, что мы не добыли документы.</w:t>
      </w:r>
    </w:p>
    <w:p w14:paraId="16792BA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уезжаю пятичасовым в Рим. И оттуда телеграфно запрошу инструкций.</w:t>
      </w:r>
    </w:p>
    <w:p w14:paraId="418BE1C8"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Очень хорошо, я еду с вами.</w:t>
      </w:r>
    </w:p>
    <w:p w14:paraId="2E61A02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считал, что вам лучше поскорее уехать из страны. Завтра отплывает пароход до Барселоны. Почему бы вам не отправиться на нем, а я, если понадобится, вас там найду.</w:t>
      </w:r>
    </w:p>
    <w:p w14:paraId="7248F018"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Безволосый Мексиканец слегка ухмыльнулся.</w:t>
      </w:r>
    </w:p>
    <w:p w14:paraId="732FCE5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вижу, вам не терпится от меня избавиться. Ну что ж, не буду противиться вашему желанию, оно извинительно ввиду вашей неопытности. Поеду в Барселону. У меня есть испанская виза.</w:t>
      </w:r>
    </w:p>
    <w:p w14:paraId="0C0ACE2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посмотрел на часы. Самое начало третьего. Еще почти три часа ожидания. Его гость непринужденно свернул себе сигарету.</w:t>
      </w:r>
    </w:p>
    <w:p w14:paraId="1594323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Что бы вы сказали насчет небольшого ужина?</w:t>
      </w:r>
      <w:r w:rsidRPr="00450B4C">
        <w:rPr>
          <w:rFonts w:ascii="Verdana" w:hAnsi="Verdana"/>
          <w:color w:val="000000"/>
          <w:sz w:val="20"/>
        </w:rPr>
        <w:t> </w:t>
      </w:r>
      <w:r w:rsidRPr="00450B4C">
        <w:rPr>
          <w:rFonts w:ascii="Verdana" w:hAnsi="Verdana"/>
          <w:color w:val="000000"/>
          <w:sz w:val="20"/>
          <w:lang w:val="ru-RU"/>
        </w:rPr>
        <w:t>— предложил он.</w:t>
      </w:r>
      <w:r w:rsidRPr="00450B4C">
        <w:rPr>
          <w:rFonts w:ascii="Verdana" w:hAnsi="Verdana"/>
          <w:color w:val="000000"/>
          <w:sz w:val="20"/>
        </w:rPr>
        <w:t> </w:t>
      </w:r>
      <w:r w:rsidRPr="00450B4C">
        <w:rPr>
          <w:rFonts w:ascii="Verdana" w:hAnsi="Verdana"/>
          <w:color w:val="000000"/>
          <w:sz w:val="20"/>
          <w:lang w:val="ru-RU"/>
        </w:rPr>
        <w:t>— Я проголодался, как волк.</w:t>
      </w:r>
    </w:p>
    <w:p w14:paraId="7158609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Мысль о еде была Эшендену отвратительна, его только мучила жажда. Идти куда-то вместе с Безволосым Мексиканцем не хотелось, но и оставаться одному в гостинице тоже было не заманчиво.</w:t>
      </w:r>
    </w:p>
    <w:p w14:paraId="667D9807"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 куда можно сунуться в такое время?</w:t>
      </w:r>
    </w:p>
    <w:p w14:paraId="7B3E4065"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Пошли. Я вас отведу.</w:t>
      </w:r>
    </w:p>
    <w:p w14:paraId="1E396C9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надел шляпу, взял с собой портфель. Они спустились по лестнице. В холле на тюфяке, расстеленном прямо на полу, спал ночной портье. Ступая осторожно, чтобы не разбудить его, Эшенден прошел мимо конторки и увидел в ящичке со своим номером конверт. Вынул</w:t>
      </w:r>
      <w:r w:rsidRPr="00450B4C">
        <w:rPr>
          <w:rFonts w:ascii="Verdana" w:hAnsi="Verdana"/>
          <w:color w:val="000000"/>
          <w:sz w:val="20"/>
        </w:rPr>
        <w:t> </w:t>
      </w:r>
      <w:r w:rsidRPr="00450B4C">
        <w:rPr>
          <w:rFonts w:ascii="Verdana" w:hAnsi="Verdana"/>
          <w:color w:val="000000"/>
          <w:sz w:val="20"/>
          <w:lang w:val="ru-RU"/>
        </w:rPr>
        <w:t>— действительно, конверт был адресован ему. Они на цыпочках вышли на улицу, прикрыв за собой дверь. И быстро зашагали прочь. Отойдя шагов на сто, Эшенден остановился под фонарем, достал письмо и прочел; писали из консульства: «Вложенная телеграмма поступила сегодня вечером, на всякий случай отправляю ее к вам в гостиницу с посыльным». Видимо, ее доставили ближе к полуночи, когда Эшенден сидел и ждал у себя в номере. Телеграмма оказалась шифрованная.</w:t>
      </w:r>
    </w:p>
    <w:p w14:paraId="1C068C2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Подождет,</w:t>
      </w:r>
      <w:r w:rsidRPr="00450B4C">
        <w:rPr>
          <w:rFonts w:ascii="Verdana" w:hAnsi="Verdana"/>
          <w:color w:val="000000"/>
          <w:sz w:val="20"/>
        </w:rPr>
        <w:t> </w:t>
      </w:r>
      <w:r w:rsidRPr="00450B4C">
        <w:rPr>
          <w:rFonts w:ascii="Verdana" w:hAnsi="Verdana"/>
          <w:color w:val="000000"/>
          <w:sz w:val="20"/>
          <w:lang w:val="ru-RU"/>
        </w:rPr>
        <w:t>— сказал он и сунул ее в карман. Безволосый Мексиканец шел уверенно, по-видимому, он хорошо ориентировался на пустынных ночных улицах. Эшенден шагал с ним рядом. Наконец они дошли до какой-то дрянной и шумной таверны в одном из пристанских тупиков.</w:t>
      </w:r>
    </w:p>
    <w:p w14:paraId="423C9F9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Правда, не «Ритц»,</w:t>
      </w:r>
      <w:r w:rsidRPr="00450B4C">
        <w:rPr>
          <w:rFonts w:ascii="Verdana" w:hAnsi="Verdana"/>
          <w:color w:val="000000"/>
          <w:sz w:val="20"/>
        </w:rPr>
        <w:t> </w:t>
      </w:r>
      <w:r w:rsidRPr="00450B4C">
        <w:rPr>
          <w:rFonts w:ascii="Verdana" w:hAnsi="Verdana"/>
          <w:color w:val="000000"/>
          <w:sz w:val="20"/>
          <w:lang w:val="ru-RU"/>
        </w:rPr>
        <w:t>— сказал Мексиканец, входя,</w:t>
      </w:r>
      <w:r w:rsidRPr="00450B4C">
        <w:rPr>
          <w:rFonts w:ascii="Verdana" w:hAnsi="Verdana"/>
          <w:color w:val="000000"/>
          <w:sz w:val="20"/>
        </w:rPr>
        <w:t> </w:t>
      </w:r>
      <w:r w:rsidRPr="00450B4C">
        <w:rPr>
          <w:rFonts w:ascii="Verdana" w:hAnsi="Verdana"/>
          <w:color w:val="000000"/>
          <w:sz w:val="20"/>
          <w:lang w:val="ru-RU"/>
        </w:rPr>
        <w:t>— но об эту ночную пору только в таких заведениях и могут накормить человека.</w:t>
      </w:r>
    </w:p>
    <w:p w14:paraId="2AC27C3B"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Они очутились в длинном смрадном помещении; в дальнем конце сидел за фортепьяно старообразный юнец; у противоположных стен торцами стояли столы, возле столов</w:t>
      </w:r>
      <w:r w:rsidRPr="00450B4C">
        <w:rPr>
          <w:rFonts w:ascii="Verdana" w:hAnsi="Verdana"/>
          <w:color w:val="000000"/>
          <w:sz w:val="20"/>
        </w:rPr>
        <w:t> </w:t>
      </w:r>
      <w:r w:rsidRPr="00450B4C">
        <w:rPr>
          <w:rFonts w:ascii="Verdana" w:hAnsi="Verdana"/>
          <w:color w:val="000000"/>
          <w:sz w:val="20"/>
          <w:lang w:val="ru-RU"/>
        </w:rPr>
        <w:t>— скамьи. Здесь находилось с десяток посетителей, мужчин и женщин. Пили вино и пиво. Женщины сидели страшные, старые, размалеванные, их грубое веселье было шумным и в то же время безжизненным. Они все обернулись навстречу входящим Эшендену и Мексиканцу; и Эшенден, усевшись за стол, не знал, куда смотреть, чтобы только не встретиться с этими искательными, плотоядными взглядами, готовыми загореться зазывной улыбкой. Старообразный пианист заиграл какую-то музычку, и несколько пар поднялись и пошли танцевать. Мужчин не хватало, некоторые женщины танцевали одна с другой. Генерал заказал две порции спагетти и бутылку каприйского вина. Как только вино подали, он с жадностью выпил полный стакан и, сидя в ожидании еды, разглядывал женщин за другими столами.</w:t>
      </w:r>
    </w:p>
    <w:p w14:paraId="0224B54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Вы не танцуете?</w:t>
      </w:r>
      <w:r w:rsidRPr="00450B4C">
        <w:rPr>
          <w:rFonts w:ascii="Verdana" w:hAnsi="Verdana"/>
          <w:color w:val="000000"/>
          <w:sz w:val="20"/>
        </w:rPr>
        <w:t> </w:t>
      </w:r>
      <w:r w:rsidRPr="00450B4C">
        <w:rPr>
          <w:rFonts w:ascii="Verdana" w:hAnsi="Verdana"/>
          <w:color w:val="000000"/>
          <w:sz w:val="20"/>
          <w:lang w:val="ru-RU"/>
        </w:rPr>
        <w:t>— спросил он Эшендена.</w:t>
      </w:r>
      <w:r w:rsidRPr="00450B4C">
        <w:rPr>
          <w:rFonts w:ascii="Verdana" w:hAnsi="Verdana"/>
          <w:color w:val="000000"/>
          <w:sz w:val="20"/>
        </w:rPr>
        <w:t> </w:t>
      </w:r>
      <w:r w:rsidRPr="00450B4C">
        <w:rPr>
          <w:rFonts w:ascii="Verdana" w:hAnsi="Verdana"/>
          <w:color w:val="000000"/>
          <w:sz w:val="20"/>
          <w:lang w:val="ru-RU"/>
        </w:rPr>
        <w:t>— Я сейчас приглашу какую-нибудь из этих девочек.</w:t>
      </w:r>
    </w:p>
    <w:p w14:paraId="554A65F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сидел и смотрел, а Мексиканец встал, подошел к одной, у которой были по крайней мере блестящие глаза и белые зубы; она поднялась, и он обхватил ее за талию. Танцевал он превосходно. Эшенден видел, как он заговорил со своей дамой, как она рассмеялась, и вот уже безразличное выражение, с которым она приняла его приглашение, сменилось заинтересованным. Скоро уже оба весело болтали. Потом танец кончился, Безволосый Мексиканец отвел ее на место, а сам вернулся к Эшендену и выпил еще стакан вина.</w:t>
      </w:r>
    </w:p>
    <w:p w14:paraId="2235948A"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lastRenderedPageBreak/>
        <w:t>—</w:t>
      </w:r>
      <w:r w:rsidRPr="00450B4C">
        <w:rPr>
          <w:rFonts w:ascii="Verdana" w:hAnsi="Verdana"/>
          <w:color w:val="000000"/>
          <w:sz w:val="20"/>
        </w:rPr>
        <w:t> </w:t>
      </w:r>
      <w:r w:rsidRPr="00450B4C">
        <w:rPr>
          <w:rFonts w:ascii="Verdana" w:hAnsi="Verdana"/>
          <w:color w:val="000000"/>
          <w:sz w:val="20"/>
          <w:lang w:val="ru-RU"/>
        </w:rPr>
        <w:t>Как вам моя дама?</w:t>
      </w:r>
      <w:r w:rsidRPr="00450B4C">
        <w:rPr>
          <w:rFonts w:ascii="Verdana" w:hAnsi="Verdana"/>
          <w:color w:val="000000"/>
          <w:sz w:val="20"/>
        </w:rPr>
        <w:t> </w:t>
      </w:r>
      <w:r w:rsidRPr="00450B4C">
        <w:rPr>
          <w:rFonts w:ascii="Verdana" w:hAnsi="Verdana"/>
          <w:color w:val="000000"/>
          <w:sz w:val="20"/>
          <w:lang w:val="ru-RU"/>
        </w:rPr>
        <w:t>— спросил он.</w:t>
      </w:r>
      <w:r w:rsidRPr="00450B4C">
        <w:rPr>
          <w:rFonts w:ascii="Verdana" w:hAnsi="Verdana"/>
          <w:color w:val="000000"/>
          <w:sz w:val="20"/>
        </w:rPr>
        <w:t> </w:t>
      </w:r>
      <w:r w:rsidRPr="00450B4C">
        <w:rPr>
          <w:rFonts w:ascii="Verdana" w:hAnsi="Verdana"/>
          <w:color w:val="000000"/>
          <w:sz w:val="20"/>
          <w:lang w:val="ru-RU"/>
        </w:rPr>
        <w:t>— Неплоха, верно? Приятная вещь танцы. Почему бы и вам не пригласить какую-нибудь? Прекрасное местечко, а? Можете на меня положиться, я всегда приведу куда надо. У меня инстинкт.</w:t>
      </w:r>
    </w:p>
    <w:p w14:paraId="7C902F45"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Пианист снова заиграл. Женщина вопросительно оглянулась на Безволосого Мексиканца и, когда он большим пальцем указал ей туда, где топтались пары, с готовностью вскочила со скамьи. Он застегнул на все пуговицы пиджак, выгнул спину и ждал, стоя сбоку у стола. Она подошла к нему, он рванул ее с места, и они поскакали, разговаривая, смеясь, и оказалось, что он уже со всеми в таверне на дружеской ноге. По-итальянски, с испанским акцентом он перешучивался то с тем, то с этим. Его остроты вызывали смех. Когда же официант принес две тарелки спагетти, Мексиканец, увидев еду, без долгих церемоний бросил свою даму, предоставив ей самостоятельно возвращаться на место, и поспешил к себе за стол.</w:t>
      </w:r>
    </w:p>
    <w:p w14:paraId="427272A9"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Умираю с голоду,</w:t>
      </w:r>
      <w:r w:rsidRPr="00450B4C">
        <w:rPr>
          <w:rFonts w:ascii="Verdana" w:hAnsi="Verdana"/>
          <w:color w:val="000000"/>
          <w:sz w:val="20"/>
        </w:rPr>
        <w:t> </w:t>
      </w:r>
      <w:r w:rsidRPr="00450B4C">
        <w:rPr>
          <w:rFonts w:ascii="Verdana" w:hAnsi="Verdana"/>
          <w:color w:val="000000"/>
          <w:sz w:val="20"/>
          <w:lang w:val="ru-RU"/>
        </w:rPr>
        <w:t>— сказал он.</w:t>
      </w:r>
      <w:r w:rsidRPr="00450B4C">
        <w:rPr>
          <w:rFonts w:ascii="Verdana" w:hAnsi="Verdana"/>
          <w:color w:val="000000"/>
          <w:sz w:val="20"/>
        </w:rPr>
        <w:t> </w:t>
      </w:r>
      <w:r w:rsidRPr="00450B4C">
        <w:rPr>
          <w:rFonts w:ascii="Verdana" w:hAnsi="Verdana"/>
          <w:color w:val="000000"/>
          <w:sz w:val="20"/>
          <w:lang w:val="ru-RU"/>
        </w:rPr>
        <w:t>— А ведь сытно поужинал. Вы где ужинали? Поешьте немного, а?</w:t>
      </w:r>
    </w:p>
    <w:p w14:paraId="3BA59C5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Аппетита нет,</w:t>
      </w:r>
      <w:r w:rsidRPr="00450B4C">
        <w:rPr>
          <w:rFonts w:ascii="Verdana" w:hAnsi="Verdana"/>
          <w:color w:val="000000"/>
          <w:sz w:val="20"/>
        </w:rPr>
        <w:t> </w:t>
      </w:r>
      <w:r w:rsidRPr="00450B4C">
        <w:rPr>
          <w:rFonts w:ascii="Verdana" w:hAnsi="Verdana"/>
          <w:color w:val="000000"/>
          <w:sz w:val="20"/>
          <w:lang w:val="ru-RU"/>
        </w:rPr>
        <w:t>— ответил Эшенден.</w:t>
      </w:r>
    </w:p>
    <w:p w14:paraId="5B6B21A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Однако придвинул тарелку и, к удивлению своему, обнаружил, что тоже голоден. Безволосый Мексиканец ел, набивая рот и получая от еды огромное удовольствие; он поглядывал вокруг блестящими глазами и, не умолкая, разговаривал. Его дама успела рассказать ему все о себе, и теперь он пересказывал Эшендену историю ее жизни. Он отламывал и запихивал в рот огромные куски хлеба. И распорядился принести еще бутылку вина.</w:t>
      </w:r>
    </w:p>
    <w:p w14:paraId="37F7B78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Что вино!</w:t>
      </w:r>
      <w:r w:rsidRPr="00450B4C">
        <w:rPr>
          <w:rFonts w:ascii="Verdana" w:hAnsi="Verdana"/>
          <w:color w:val="000000"/>
          <w:sz w:val="20"/>
        </w:rPr>
        <w:t> </w:t>
      </w:r>
      <w:r w:rsidRPr="00450B4C">
        <w:rPr>
          <w:rFonts w:ascii="Verdana" w:hAnsi="Verdana"/>
          <w:color w:val="000000"/>
          <w:sz w:val="20"/>
          <w:lang w:val="ru-RU"/>
        </w:rPr>
        <w:t>— презрительно кричал он.</w:t>
      </w:r>
      <w:r w:rsidRPr="00450B4C">
        <w:rPr>
          <w:rFonts w:ascii="Verdana" w:hAnsi="Verdana"/>
          <w:color w:val="000000"/>
          <w:sz w:val="20"/>
        </w:rPr>
        <w:t> </w:t>
      </w:r>
      <w:r w:rsidRPr="00450B4C">
        <w:rPr>
          <w:rFonts w:ascii="Verdana" w:hAnsi="Verdana"/>
          <w:color w:val="000000"/>
          <w:sz w:val="20"/>
          <w:lang w:val="ru-RU"/>
        </w:rPr>
        <w:t>— Вино</w:t>
      </w:r>
      <w:r w:rsidRPr="00450B4C">
        <w:rPr>
          <w:rFonts w:ascii="Verdana" w:hAnsi="Verdana"/>
          <w:color w:val="000000"/>
          <w:sz w:val="20"/>
        </w:rPr>
        <w:t> </w:t>
      </w:r>
      <w:r w:rsidRPr="00450B4C">
        <w:rPr>
          <w:rFonts w:ascii="Verdana" w:hAnsi="Verdana"/>
          <w:color w:val="000000"/>
          <w:sz w:val="20"/>
          <w:lang w:val="ru-RU"/>
        </w:rPr>
        <w:t>— это не напиток, вот разве только шампанское. А это все даже жажду не утоляет. Ну как, дружище, получше чувствуете себя?</w:t>
      </w:r>
    </w:p>
    <w:p w14:paraId="35495D9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Должен признаться, что да,</w:t>
      </w:r>
      <w:r w:rsidRPr="00450B4C">
        <w:rPr>
          <w:rFonts w:ascii="Verdana" w:hAnsi="Verdana"/>
          <w:color w:val="000000"/>
          <w:sz w:val="20"/>
        </w:rPr>
        <w:t> </w:t>
      </w:r>
      <w:r w:rsidRPr="00450B4C">
        <w:rPr>
          <w:rFonts w:ascii="Verdana" w:hAnsi="Verdana"/>
          <w:color w:val="000000"/>
          <w:sz w:val="20"/>
          <w:lang w:val="ru-RU"/>
        </w:rPr>
        <w:t>— улыбнулся Эшенден.</w:t>
      </w:r>
    </w:p>
    <w:p w14:paraId="5A971FC6"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Практика, вот все, чего вам недостает, немного практики.</w:t>
      </w:r>
    </w:p>
    <w:p w14:paraId="72AACD3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Он потянулся через стол и похлопал Эшендена по плечу.</w:t>
      </w:r>
    </w:p>
    <w:p w14:paraId="1D8E979C"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Что это?</w:t>
      </w:r>
      <w:r w:rsidRPr="00450B4C">
        <w:rPr>
          <w:rFonts w:ascii="Verdana" w:hAnsi="Verdana"/>
          <w:color w:val="000000"/>
          <w:sz w:val="20"/>
        </w:rPr>
        <w:t> </w:t>
      </w:r>
      <w:r w:rsidRPr="00450B4C">
        <w:rPr>
          <w:rFonts w:ascii="Verdana" w:hAnsi="Verdana"/>
          <w:color w:val="000000"/>
          <w:sz w:val="20"/>
          <w:lang w:val="ru-RU"/>
        </w:rPr>
        <w:t>— вскрикнул Эшенден, весь передернувшись.</w:t>
      </w:r>
      <w:r w:rsidRPr="00450B4C">
        <w:rPr>
          <w:rFonts w:ascii="Verdana" w:hAnsi="Verdana"/>
          <w:color w:val="000000"/>
          <w:sz w:val="20"/>
        </w:rPr>
        <w:t> </w:t>
      </w:r>
      <w:r w:rsidRPr="00450B4C">
        <w:rPr>
          <w:rFonts w:ascii="Verdana" w:hAnsi="Verdana"/>
          <w:color w:val="000000"/>
          <w:sz w:val="20"/>
          <w:lang w:val="ru-RU"/>
        </w:rPr>
        <w:t>— Что за пятно у вас на манжете?</w:t>
      </w:r>
    </w:p>
    <w:p w14:paraId="025B082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Безволосый Мексиканец скосил глаза на край своего рукава.</w:t>
      </w:r>
    </w:p>
    <w:p w14:paraId="79556B47"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Ах, это? Да ничего. Всего-навсего кровь. Несчастный случай, порезался немного.</w:t>
      </w:r>
    </w:p>
    <w:p w14:paraId="5D018731"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молчал. Глаза его сами отыскали циферблат часов над входной дверью.</w:t>
      </w:r>
    </w:p>
    <w:p w14:paraId="1EAC521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Беспокоитесь, как бы не опоздать на поезд? Еще один последний танец, и я вас провожу на вокзал.</w:t>
      </w:r>
    </w:p>
    <w:p w14:paraId="53D54C43"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Мексиканец поднялся, со свойственной ему великолепной самоуверенностью подхватил ближайшую женщину и пустился танцевать. Эшенден хмуро водил за ним глазами. Конечно, он страшный, чудовищный человек, и эта его голая рожа в обрамлении белокурого парика</w:t>
      </w:r>
      <w:r w:rsidRPr="00450B4C">
        <w:rPr>
          <w:rFonts w:ascii="Verdana" w:hAnsi="Verdana"/>
          <w:color w:val="000000"/>
          <w:sz w:val="20"/>
        </w:rPr>
        <w:t> </w:t>
      </w:r>
      <w:r w:rsidRPr="00450B4C">
        <w:rPr>
          <w:rFonts w:ascii="Verdana" w:hAnsi="Verdana"/>
          <w:color w:val="000000"/>
          <w:sz w:val="20"/>
          <w:lang w:val="ru-RU"/>
        </w:rPr>
        <w:t>— бр-р-р; но двигался он с бесподобной грацией, небольшие ступни мягко упирались в пол, точно кошачьи или тигриные лапы, и видно было, что свою бедную размалеванную даму он совсем закружил и околдовал. Музыка пронизала его с головы до ног, музыка жила в его крепких, загребущих руках и в длинных ногах, так странно шагающих прямо от бедра. Зловещее, кошмарное существо, но сейчас в нем было какое-то хищное изящество, даже своего рода красота</w:t>
      </w:r>
      <w:r w:rsidRPr="00450B4C">
        <w:rPr>
          <w:rFonts w:ascii="Verdana" w:hAnsi="Verdana"/>
          <w:color w:val="000000"/>
          <w:sz w:val="20"/>
        </w:rPr>
        <w:t> </w:t>
      </w:r>
      <w:r w:rsidRPr="00450B4C">
        <w:rPr>
          <w:rFonts w:ascii="Verdana" w:hAnsi="Verdana"/>
          <w:color w:val="000000"/>
          <w:sz w:val="20"/>
          <w:lang w:val="ru-RU"/>
        </w:rPr>
        <w:t>— невозможно было, вопреки всему, им тайно не залюбоваться. Эшендену он напомнил каменные изваяния доацтекской эпохи, в которых грубый примитив сочетается с жизненной силой, в которых есть что-то страшное и жестокое и одновременно есть своя вдумчивая, осмысленная прелесть. Но все равно он бы с удовольствием предоставил Мексиканцу самому коротать остаток ночи в этом жалком притоне, если бы не деловой разговор, который еще надо было с ним провести. Предстоящее объяснение не сулило ничего приятного. Эшенден был уполномочен вручить Мануэлю Кармоне некоторую сумму в обмен на некие документы. Однако документов нет, и взяться им неоткуда, а больше Эшенден знать ничего не знал, дальнейшее его не касалось.</w:t>
      </w:r>
    </w:p>
    <w:p w14:paraId="38DB8A5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Безволосый Мексиканец, вальсируя мимо, помахал ему рукой.</w:t>
      </w:r>
    </w:p>
    <w:p w14:paraId="595824CB"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Буду с вами, как только кончится музыка. Расплатитесь пока, и я как раз появлюсь.</w:t>
      </w:r>
    </w:p>
    <w:p w14:paraId="2588682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Неплохо бы знать, что у него на уме. Эшенден даже отдаленно себе этого не представлял.</w:t>
      </w:r>
    </w:p>
    <w:p w14:paraId="7D0F481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lastRenderedPageBreak/>
        <w:t>Мексиканец, отирая надушенным платком пот со лба, подошел к столу.</w:t>
      </w:r>
    </w:p>
    <w:p w14:paraId="4E4CE06F"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Хорошо повеселились, генерал?</w:t>
      </w:r>
    </w:p>
    <w:p w14:paraId="764AF2F0"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Я всегда веселюсь в свое удовольствие. Конечно, это все белая голь, но мне что за дело? Я люблю почувствовать тело женщины у себя в руках, и чтобы глаза у нее затуманились и губы приоткрылись, и чтобы она вся млела и таяла передо мной, как сливочное масло на солнце. Голь-то они голь, да все-таки женщины.</w:t>
      </w:r>
    </w:p>
    <w:p w14:paraId="3456E19E"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Мексиканец и Эшенден вышли на улицу. Генерал предложил идти пешком</w:t>
      </w:r>
      <w:r w:rsidRPr="00450B4C">
        <w:rPr>
          <w:rFonts w:ascii="Verdana" w:hAnsi="Verdana"/>
          <w:color w:val="000000"/>
          <w:sz w:val="20"/>
        </w:rPr>
        <w:t> </w:t>
      </w:r>
      <w:r w:rsidRPr="00450B4C">
        <w:rPr>
          <w:rFonts w:ascii="Verdana" w:hAnsi="Verdana"/>
          <w:color w:val="000000"/>
          <w:sz w:val="20"/>
          <w:lang w:val="ru-RU"/>
        </w:rPr>
        <w:t>— в это время ночи и в этом квартале такси поймать немыслимо. Небо было звездным</w:t>
      </w:r>
      <w:r w:rsidRPr="00450B4C">
        <w:rPr>
          <w:rFonts w:ascii="Verdana" w:hAnsi="Verdana"/>
          <w:color w:val="000000"/>
          <w:sz w:val="20"/>
        </w:rPr>
        <w:t> </w:t>
      </w:r>
      <w:r w:rsidRPr="00450B4C">
        <w:rPr>
          <w:rFonts w:ascii="Verdana" w:hAnsi="Verdana"/>
          <w:color w:val="000000"/>
          <w:sz w:val="20"/>
          <w:lang w:val="ru-RU"/>
        </w:rPr>
        <w:t>— стояла по-настоящему летняя, тихая ночь. Безмолвие шагало об руку с ними, точно тень убитого. Когда подошли к вокзалу, силуэты зданий вдруг оказались серее и четче; чувствовалось, что близок рассвет, и воздух пробрала мимолетная дрожь. То был извечно волнующий миг, когда душа замирает в страхе, унаследованном от несчетных прежних поколений: а вдруг случится так, что новый день не настанет?</w:t>
      </w:r>
    </w:p>
    <w:p w14:paraId="041A2AC4"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Они вошли в помещение вокзала и снова очутились во власти ночи. Там и сям отдыхали носильщики, словно рабочие сцены, которым нечего делать после того, как опущен занавес и убраны декорации. Неподвижно стояли на посту два солдата в неразличимой форме.</w:t>
      </w:r>
    </w:p>
    <w:p w14:paraId="7AE755C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Зал ожидания пустовал, но Эшенден и Безволосый Мексиканец на всякий случай прошли и уселись в самом дальнем углу.</w:t>
      </w:r>
    </w:p>
    <w:p w14:paraId="17D386F2"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У меня еще целый час до поезда. Посмотрим, о чем телеграмма.</w:t>
      </w:r>
    </w:p>
    <w:p w14:paraId="28ECB3E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Эшенден достал из кармана телеграмму, а из портфеля</w:t>
      </w:r>
      <w:r w:rsidRPr="00450B4C">
        <w:rPr>
          <w:rFonts w:ascii="Verdana" w:hAnsi="Verdana"/>
          <w:color w:val="000000"/>
          <w:sz w:val="20"/>
        </w:rPr>
        <w:t> </w:t>
      </w:r>
      <w:r w:rsidRPr="00450B4C">
        <w:rPr>
          <w:rFonts w:ascii="Verdana" w:hAnsi="Verdana"/>
          <w:color w:val="000000"/>
          <w:sz w:val="20"/>
          <w:lang w:val="ru-RU"/>
        </w:rPr>
        <w:t>— ключ к шифру. Шифр, которым он тогда пользовался, был не очень сложен. Ключ состоял из двух частей, одна содержалась в тоненькой книжице у него в портфеле, другую, уместившуюся на одном листке, который он получил и уничтожил перед тем как оказаться на чужой территории, он хранил в памяти. Эшенден надел очки и приступил к работе. Безволосый Мексиканец сидел в углу деревянного дивана, сворачивал сигареты и курил; он не обращал внимания на то, что делает Эшенден, а просто предавался заслуженному отдыху. Эшенден одну за другой расшифровывал группы цифр и по ходу дела записывал на листок каждое разгаданное слово. Его метод состоял в том, чтобы до завершения работы не вдумываться в смысл, иначе, как он убедился, начинаешь поневоле делать преждевременные выводы, что может привести к ошибке. Так он сидел и механически записывал слово за словом, не сознавая, что они значат. И только когда наконец все было готово, прочел телеграмму целиком. Текст ее был такой:</w:t>
      </w:r>
    </w:p>
    <w:p w14:paraId="1BBF65EA"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p>
    <w:p w14:paraId="18B57B2E" w14:textId="77777777" w:rsidR="00B3193D" w:rsidRPr="00450B4C" w:rsidRDefault="00B3193D" w:rsidP="00450B4C">
      <w:pPr>
        <w:pStyle w:val="Cite"/>
        <w:widowControl/>
        <w:suppressAutoHyphens/>
        <w:ind w:left="0" w:right="0" w:firstLine="283"/>
        <w:rPr>
          <w:rFonts w:ascii="Verdana" w:hAnsi="Verdana"/>
          <w:color w:val="000000"/>
          <w:sz w:val="20"/>
        </w:rPr>
      </w:pPr>
      <w:r w:rsidRPr="00450B4C">
        <w:rPr>
          <w:rFonts w:ascii="Verdana" w:hAnsi="Verdana"/>
          <w:color w:val="000000"/>
          <w:sz w:val="20"/>
        </w:rPr>
        <w:t>«Константин Андреади задержался в Пирсе ввиду болезни. Прибыть Неаполь не сможет. Возвращайтесь Женеву и ждите инструкций».</w:t>
      </w:r>
    </w:p>
    <w:p w14:paraId="05435DE5"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p>
    <w:p w14:paraId="0475C6ED" w14:textId="77777777" w:rsidR="00B319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Сначала Эшенден не понял. Перечитал еще раз. Он чувствовал, как с ног до головы его начинает бить дрожь. И вне себя выпалил бешеным, сиплым шепотом, совершенно утратив на миг свою хваленую выдержку:</w:t>
      </w:r>
    </w:p>
    <w:p w14:paraId="7536FA1B" w14:textId="355D366F" w:rsidR="00613B3D" w:rsidRPr="00450B4C" w:rsidRDefault="00B3193D" w:rsidP="00450B4C">
      <w:pPr>
        <w:suppressAutoHyphens/>
        <w:spacing w:after="0" w:line="240" w:lineRule="auto"/>
        <w:ind w:firstLine="283"/>
        <w:jc w:val="both"/>
        <w:rPr>
          <w:rFonts w:ascii="Verdana" w:hAnsi="Verdana"/>
          <w:color w:val="000000"/>
          <w:sz w:val="20"/>
          <w:lang w:val="ru-RU"/>
        </w:rPr>
      </w:pPr>
      <w:r w:rsidRPr="00450B4C">
        <w:rPr>
          <w:rFonts w:ascii="Verdana" w:hAnsi="Verdana"/>
          <w:color w:val="000000"/>
          <w:sz w:val="20"/>
          <w:lang w:val="ru-RU"/>
        </w:rPr>
        <w:t>—</w:t>
      </w:r>
      <w:r w:rsidRPr="00450B4C">
        <w:rPr>
          <w:rFonts w:ascii="Verdana" w:hAnsi="Verdana"/>
          <w:color w:val="000000"/>
          <w:sz w:val="20"/>
        </w:rPr>
        <w:t> </w:t>
      </w:r>
      <w:r w:rsidRPr="00450B4C">
        <w:rPr>
          <w:rFonts w:ascii="Verdana" w:hAnsi="Verdana"/>
          <w:color w:val="000000"/>
          <w:sz w:val="20"/>
          <w:lang w:val="ru-RU"/>
        </w:rPr>
        <w:t>Чертов болван! Вы не того убили!</w:t>
      </w:r>
    </w:p>
    <w:sectPr w:rsidR="00613B3D" w:rsidRPr="00450B4C" w:rsidSect="00450B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369F" w14:textId="77777777" w:rsidR="009D0025" w:rsidRDefault="009D0025" w:rsidP="00B3193D">
      <w:pPr>
        <w:spacing w:after="0" w:line="240" w:lineRule="auto"/>
      </w:pPr>
      <w:r>
        <w:separator/>
      </w:r>
    </w:p>
  </w:endnote>
  <w:endnote w:type="continuationSeparator" w:id="0">
    <w:p w14:paraId="4EB30BD8" w14:textId="77777777" w:rsidR="009D0025" w:rsidRDefault="009D0025" w:rsidP="00B31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B627" w14:textId="77777777" w:rsidR="00450B4C" w:rsidRDefault="00450B4C" w:rsidP="00BD65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40331B" w14:textId="77777777" w:rsidR="00450B4C" w:rsidRDefault="00450B4C" w:rsidP="00450B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1960" w14:textId="3287AAA8" w:rsidR="00450B4C" w:rsidRPr="00450B4C" w:rsidRDefault="00450B4C" w:rsidP="00450B4C">
    <w:pPr>
      <w:pStyle w:val="Footer"/>
      <w:ind w:right="360"/>
      <w:rPr>
        <w:rFonts w:ascii="Arial" w:hAnsi="Arial" w:cs="Arial"/>
        <w:color w:val="999999"/>
        <w:sz w:val="20"/>
        <w:lang w:val="ru-RU"/>
      </w:rPr>
    </w:pPr>
    <w:r w:rsidRPr="00450B4C">
      <w:rPr>
        <w:rStyle w:val="PageNumber"/>
        <w:rFonts w:ascii="Arial" w:hAnsi="Arial" w:cs="Arial"/>
        <w:color w:val="999999"/>
        <w:sz w:val="20"/>
        <w:lang w:val="ru-RU"/>
      </w:rPr>
      <w:t xml:space="preserve">Библиотека «Артефакт» — </w:t>
    </w:r>
    <w:r w:rsidRPr="00450B4C">
      <w:rPr>
        <w:rStyle w:val="PageNumber"/>
        <w:rFonts w:ascii="Arial" w:hAnsi="Arial" w:cs="Arial"/>
        <w:color w:val="999999"/>
        <w:sz w:val="20"/>
      </w:rPr>
      <w:t>http</w:t>
    </w:r>
    <w:r w:rsidRPr="00450B4C">
      <w:rPr>
        <w:rStyle w:val="PageNumber"/>
        <w:rFonts w:ascii="Arial" w:hAnsi="Arial" w:cs="Arial"/>
        <w:color w:val="999999"/>
        <w:sz w:val="20"/>
        <w:lang w:val="ru-RU"/>
      </w:rPr>
      <w:t>://</w:t>
    </w:r>
    <w:r w:rsidRPr="00450B4C">
      <w:rPr>
        <w:rStyle w:val="PageNumber"/>
        <w:rFonts w:ascii="Arial" w:hAnsi="Arial" w:cs="Arial"/>
        <w:color w:val="999999"/>
        <w:sz w:val="20"/>
      </w:rPr>
      <w:t>artefact</w:t>
    </w:r>
    <w:r w:rsidRPr="00450B4C">
      <w:rPr>
        <w:rStyle w:val="PageNumber"/>
        <w:rFonts w:ascii="Arial" w:hAnsi="Arial" w:cs="Arial"/>
        <w:color w:val="999999"/>
        <w:sz w:val="20"/>
        <w:lang w:val="ru-RU"/>
      </w:rPr>
      <w:t>.</w:t>
    </w:r>
    <w:r w:rsidRPr="00450B4C">
      <w:rPr>
        <w:rStyle w:val="PageNumber"/>
        <w:rFonts w:ascii="Arial" w:hAnsi="Arial" w:cs="Arial"/>
        <w:color w:val="999999"/>
        <w:sz w:val="20"/>
      </w:rPr>
      <w:t>lib</w:t>
    </w:r>
    <w:r w:rsidRPr="00450B4C">
      <w:rPr>
        <w:rStyle w:val="PageNumber"/>
        <w:rFonts w:ascii="Arial" w:hAnsi="Arial" w:cs="Arial"/>
        <w:color w:val="999999"/>
        <w:sz w:val="20"/>
        <w:lang w:val="ru-RU"/>
      </w:rPr>
      <w:t>.</w:t>
    </w:r>
    <w:r w:rsidRPr="00450B4C">
      <w:rPr>
        <w:rStyle w:val="PageNumber"/>
        <w:rFonts w:ascii="Arial" w:hAnsi="Arial" w:cs="Arial"/>
        <w:color w:val="999999"/>
        <w:sz w:val="20"/>
      </w:rPr>
      <w:t>ru</w:t>
    </w:r>
    <w:r w:rsidRPr="00450B4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9646E" w14:textId="77777777" w:rsidR="00450B4C" w:rsidRDefault="00450B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C67E4" w14:textId="77777777" w:rsidR="009D0025" w:rsidRDefault="009D0025" w:rsidP="00B3193D">
      <w:pPr>
        <w:spacing w:after="0" w:line="240" w:lineRule="auto"/>
      </w:pPr>
      <w:r>
        <w:separator/>
      </w:r>
    </w:p>
  </w:footnote>
  <w:footnote w:type="continuationSeparator" w:id="0">
    <w:p w14:paraId="3F9B8B9F" w14:textId="77777777" w:rsidR="009D0025" w:rsidRDefault="009D0025" w:rsidP="00B3193D">
      <w:pPr>
        <w:spacing w:after="0" w:line="240" w:lineRule="auto"/>
      </w:pPr>
      <w:r>
        <w:continuationSeparator/>
      </w:r>
    </w:p>
  </w:footnote>
  <w:footnote w:id="1">
    <w:p w14:paraId="53FE0CFA" w14:textId="77777777" w:rsidR="00B3193D" w:rsidRDefault="00B3193D" w:rsidP="00450B4C">
      <w:pPr>
        <w:pStyle w:val="FootNote"/>
        <w:spacing w:after="60"/>
        <w:ind w:firstLine="0"/>
      </w:pPr>
      <w:r w:rsidRPr="00450B4C">
        <w:rPr>
          <w:vertAlign w:val="superscript"/>
        </w:rPr>
        <w:footnoteRef/>
      </w:r>
      <w:r>
        <w:t xml:space="preserve"> </w:t>
      </w:r>
      <w:r w:rsidRPr="00450B4C">
        <w:rPr>
          <w:rFonts w:ascii="Calibri" w:hAnsi="Calibri" w:cs="Calibri"/>
        </w:rPr>
        <w:t xml:space="preserve">Заключим небольшую сделку </w:t>
      </w:r>
      <w:r w:rsidRPr="00450B4C">
        <w:rPr>
          <w:rFonts w:ascii="Calibri" w:hAnsi="Calibri" w:cs="Calibri"/>
          <w:i/>
          <w:iCs/>
        </w:rPr>
        <w:t>(ит.).</w:t>
      </w:r>
      <w:r w:rsidRPr="00450B4C">
        <w:rPr>
          <w:rFonts w:ascii="Calibri" w:hAnsi="Calibri" w:cs="Calibri"/>
        </w:rPr>
        <w:t xml:space="preserve"> </w:t>
      </w:r>
    </w:p>
  </w:footnote>
  <w:footnote w:id="2">
    <w:p w14:paraId="5444A5B1" w14:textId="77777777" w:rsidR="00B3193D" w:rsidRDefault="00B3193D" w:rsidP="00450B4C">
      <w:pPr>
        <w:pStyle w:val="FootNote"/>
        <w:spacing w:after="60"/>
        <w:ind w:firstLine="0"/>
      </w:pPr>
      <w:r w:rsidRPr="00450B4C">
        <w:rPr>
          <w:vertAlign w:val="superscript"/>
        </w:rPr>
        <w:footnoteRef/>
      </w:r>
      <w:r>
        <w:t xml:space="preserve"> </w:t>
      </w:r>
      <w:r w:rsidRPr="00450B4C">
        <w:rPr>
          <w:rFonts w:ascii="Calibri" w:hAnsi="Calibri" w:cs="Calibri"/>
        </w:rPr>
        <w:t xml:space="preserve">Дружище </w:t>
      </w:r>
      <w:r w:rsidRPr="00450B4C">
        <w:rPr>
          <w:rFonts w:ascii="Calibri" w:hAnsi="Calibri" w:cs="Calibri"/>
          <w:i/>
          <w:iCs/>
        </w:rPr>
        <w:t>(исп.).</w:t>
      </w:r>
      <w:r w:rsidRPr="00450B4C">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29EC" w14:textId="77777777" w:rsidR="00450B4C" w:rsidRDefault="00450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D7436" w14:textId="50FB4992" w:rsidR="00450B4C" w:rsidRPr="00450B4C" w:rsidRDefault="00450B4C" w:rsidP="00450B4C">
    <w:pPr>
      <w:pStyle w:val="Header"/>
      <w:rPr>
        <w:rFonts w:ascii="Arial" w:hAnsi="Arial" w:cs="Arial"/>
        <w:color w:val="999999"/>
        <w:sz w:val="20"/>
        <w:lang w:val="ru-RU"/>
      </w:rPr>
    </w:pPr>
    <w:r w:rsidRPr="00450B4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44480" w14:textId="77777777" w:rsidR="00450B4C" w:rsidRDefault="00450B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0B4C"/>
    <w:rsid w:val="004C7022"/>
    <w:rsid w:val="00613B3D"/>
    <w:rsid w:val="00883150"/>
    <w:rsid w:val="009D0025"/>
    <w:rsid w:val="00AA1D8D"/>
    <w:rsid w:val="00B3193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D73572"/>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B3193D"/>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FootNote">
    <w:name w:val="FootNote"/>
    <w:next w:val="Normal"/>
    <w:uiPriority w:val="99"/>
    <w:rsid w:val="00B3193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450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3811</Words>
  <Characters>20886</Characters>
  <Application>Microsoft Office Word</Application>
  <DocSecurity>0</DocSecurity>
  <Lines>394</Lines>
  <Paragraphs>147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Грек</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2025-05-16T21:16:00Z</dcterms:modified>
  <cp:category/>
</cp:coreProperties>
</file>