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80375" w14:textId="26DFD5DE" w:rsidR="000A2F47" w:rsidRPr="0034301D" w:rsidRDefault="000A2F47" w:rsidP="0034301D">
      <w:pPr>
        <w:pStyle w:val="Heading2"/>
        <w:keepNext w:val="0"/>
        <w:keepLines w:val="0"/>
        <w:suppressAutoHyphens/>
        <w:spacing w:before="0" w:line="240" w:lineRule="auto"/>
        <w:jc w:val="both"/>
        <w:rPr>
          <w:rFonts w:ascii="Verdana" w:hAnsi="Verdana"/>
          <w:color w:val="000000"/>
          <w:sz w:val="32"/>
          <w:lang w:val="ru-RU"/>
        </w:rPr>
      </w:pPr>
      <w:r w:rsidRPr="0034301D">
        <w:rPr>
          <w:rFonts w:ascii="Verdana" w:hAnsi="Verdana"/>
          <w:color w:val="000000"/>
          <w:sz w:val="32"/>
          <w:lang w:val="ru-RU"/>
        </w:rPr>
        <w:t>Густав</w:t>
      </w:r>
    </w:p>
    <w:p w14:paraId="741C7452" w14:textId="34E2B099" w:rsidR="00B92974" w:rsidRPr="0034301D" w:rsidRDefault="00B92974" w:rsidP="0034301D">
      <w:pPr>
        <w:suppressAutoHyphens/>
        <w:spacing w:after="0" w:line="240" w:lineRule="auto"/>
        <w:jc w:val="both"/>
        <w:rPr>
          <w:rFonts w:ascii="Verdana" w:hAnsi="Verdana"/>
          <w:color w:val="000000"/>
          <w:sz w:val="24"/>
          <w:lang w:val="ru-RU"/>
        </w:rPr>
      </w:pPr>
      <w:r w:rsidRPr="0034301D">
        <w:rPr>
          <w:rFonts w:ascii="Verdana" w:hAnsi="Verdana"/>
          <w:color w:val="000000"/>
          <w:sz w:val="24"/>
          <w:lang w:val="ru-RU"/>
        </w:rPr>
        <w:t>Уильям Сомерсет Моэм</w:t>
      </w:r>
    </w:p>
    <w:p w14:paraId="1DB96F9B" w14:textId="7DC7BDF4" w:rsidR="000A2F47" w:rsidRPr="0034301D" w:rsidRDefault="00B92974" w:rsidP="0034301D">
      <w:pPr>
        <w:pStyle w:val="Heading2"/>
        <w:keepNext w:val="0"/>
        <w:keepLines w:val="0"/>
        <w:suppressAutoHyphens/>
        <w:spacing w:before="0" w:line="240" w:lineRule="auto"/>
        <w:jc w:val="both"/>
        <w:rPr>
          <w:rFonts w:ascii="Verdana" w:hAnsi="Verdana"/>
          <w:b w:val="0"/>
          <w:color w:val="000000"/>
          <w:sz w:val="20"/>
          <w:lang w:val="ru-RU"/>
        </w:rPr>
      </w:pPr>
      <w:r w:rsidRPr="0034301D">
        <w:rPr>
          <w:rFonts w:ascii="Verdana" w:hAnsi="Verdana"/>
          <w:b w:val="0"/>
          <w:color w:val="000000"/>
          <w:sz w:val="20"/>
          <w:lang w:val="ru-RU"/>
        </w:rPr>
        <w:t>П</w:t>
      </w:r>
      <w:r w:rsidR="000A2F47" w:rsidRPr="0034301D">
        <w:rPr>
          <w:rFonts w:ascii="Verdana" w:hAnsi="Verdana"/>
          <w:b w:val="0"/>
          <w:color w:val="000000"/>
          <w:sz w:val="20"/>
          <w:lang w:val="ru-RU"/>
        </w:rPr>
        <w:t>ер</w:t>
      </w:r>
      <w:r w:rsidRPr="0034301D">
        <w:rPr>
          <w:rFonts w:ascii="Verdana" w:hAnsi="Verdana"/>
          <w:b w:val="0"/>
          <w:color w:val="000000"/>
          <w:sz w:val="20"/>
          <w:lang w:val="ru-RU"/>
        </w:rPr>
        <w:t>евод:</w:t>
      </w:r>
      <w:r w:rsidR="000A2F47" w:rsidRPr="0034301D">
        <w:rPr>
          <w:rFonts w:ascii="Verdana" w:hAnsi="Verdana"/>
          <w:b w:val="0"/>
          <w:color w:val="000000"/>
          <w:sz w:val="20"/>
          <w:lang w:val="ru-RU"/>
        </w:rPr>
        <w:t xml:space="preserve"> А.</w:t>
      </w:r>
      <w:r w:rsidR="000A2F47" w:rsidRPr="0034301D">
        <w:rPr>
          <w:rFonts w:ascii="Verdana" w:hAnsi="Verdana"/>
          <w:b w:val="0"/>
          <w:color w:val="000000"/>
          <w:sz w:val="20"/>
        </w:rPr>
        <w:t> </w:t>
      </w:r>
      <w:r w:rsidR="000A2F47" w:rsidRPr="0034301D">
        <w:rPr>
          <w:rFonts w:ascii="Verdana" w:hAnsi="Verdana"/>
          <w:b w:val="0"/>
          <w:color w:val="000000"/>
          <w:sz w:val="20"/>
          <w:lang w:val="ru-RU"/>
        </w:rPr>
        <w:t>Ливергант</w:t>
      </w:r>
    </w:p>
    <w:p w14:paraId="6DFB4773"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p>
    <w:p w14:paraId="5BF1052E"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Когда Эшендена впервые отправили в Швейцарию на связь с несколькими засланными туда агентами,</w:t>
      </w:r>
      <w:r w:rsidRPr="0034301D">
        <w:rPr>
          <w:rFonts w:ascii="Verdana" w:hAnsi="Verdana"/>
          <w:color w:val="000000"/>
          <w:sz w:val="20"/>
        </w:rPr>
        <w:t> </w:t>
      </w:r>
      <w:r w:rsidRPr="0034301D">
        <w:rPr>
          <w:rFonts w:ascii="Verdana" w:hAnsi="Verdana"/>
          <w:color w:val="000000"/>
          <w:sz w:val="20"/>
          <w:lang w:val="ru-RU"/>
        </w:rPr>
        <w:t>Р., который хотел, чтобы Эшенден имел представление о том, какого рода информация была бы желательна, вручил ему в качестве образца пачку отпечатанных на машинке бумаг</w:t>
      </w:r>
      <w:r w:rsidRPr="0034301D">
        <w:rPr>
          <w:rFonts w:ascii="Verdana" w:hAnsi="Verdana"/>
          <w:color w:val="000000"/>
          <w:sz w:val="20"/>
        </w:rPr>
        <w:t> </w:t>
      </w:r>
      <w:r w:rsidRPr="0034301D">
        <w:rPr>
          <w:rFonts w:ascii="Verdana" w:hAnsi="Verdana"/>
          <w:color w:val="000000"/>
          <w:sz w:val="20"/>
          <w:lang w:val="ru-RU"/>
        </w:rPr>
        <w:t>— секретные сводки, поступавшие от агента, известного в разведке по кличке Густав.</w:t>
      </w:r>
    </w:p>
    <w:p w14:paraId="4860A009"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Лучше Густава у нас никого нет,</w:t>
      </w:r>
      <w:r w:rsidRPr="0034301D">
        <w:rPr>
          <w:rFonts w:ascii="Verdana" w:hAnsi="Verdana"/>
          <w:color w:val="000000"/>
          <w:sz w:val="20"/>
        </w:rPr>
        <w:t> </w:t>
      </w:r>
      <w:r w:rsidRPr="0034301D">
        <w:rPr>
          <w:rFonts w:ascii="Verdana" w:hAnsi="Verdana"/>
          <w:color w:val="000000"/>
          <w:sz w:val="20"/>
          <w:lang w:val="ru-RU"/>
        </w:rPr>
        <w:t>— пояснил</w:t>
      </w:r>
      <w:r w:rsidRPr="0034301D">
        <w:rPr>
          <w:rFonts w:ascii="Verdana" w:hAnsi="Verdana"/>
          <w:color w:val="000000"/>
          <w:sz w:val="20"/>
        </w:rPr>
        <w:t> </w:t>
      </w:r>
      <w:r w:rsidRPr="0034301D">
        <w:rPr>
          <w:rFonts w:ascii="Verdana" w:hAnsi="Verdana"/>
          <w:color w:val="000000"/>
          <w:sz w:val="20"/>
          <w:lang w:val="ru-RU"/>
        </w:rPr>
        <w:t>Р.</w:t>
      </w:r>
      <w:r w:rsidRPr="0034301D">
        <w:rPr>
          <w:rFonts w:ascii="Verdana" w:hAnsi="Verdana"/>
          <w:color w:val="000000"/>
          <w:sz w:val="20"/>
        </w:rPr>
        <w:t> </w:t>
      </w:r>
      <w:r w:rsidRPr="0034301D">
        <w:rPr>
          <w:rFonts w:ascii="Verdana" w:hAnsi="Verdana"/>
          <w:color w:val="000000"/>
          <w:sz w:val="20"/>
          <w:lang w:val="ru-RU"/>
        </w:rPr>
        <w:t>— Его информация всегда обстоятельна и надежна. Отнеситесь к его отчетам с должным вниманием. Разумеется, Густав</w:t>
      </w:r>
      <w:r w:rsidRPr="0034301D">
        <w:rPr>
          <w:rFonts w:ascii="Verdana" w:hAnsi="Verdana"/>
          <w:color w:val="000000"/>
          <w:sz w:val="20"/>
        </w:rPr>
        <w:t> </w:t>
      </w:r>
      <w:r w:rsidRPr="0034301D">
        <w:rPr>
          <w:rFonts w:ascii="Verdana" w:hAnsi="Verdana"/>
          <w:color w:val="000000"/>
          <w:sz w:val="20"/>
          <w:lang w:val="ru-RU"/>
        </w:rPr>
        <w:t>— хитрая бестия, но это вовсе не значит, что мы не должны требовать таких же точных сведений и от других агентов. Все зависит от того, насколько хорошо мы им разъясним, что от них требуется.</w:t>
      </w:r>
    </w:p>
    <w:p w14:paraId="3DE84971"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Густав жил в Базеле и представлял швейцарскую фирму с филиалами во Франкфурте, Мангейме и Кельне, благодаря чему имел возможность беспрепятственно ездить в Германию и обратно. Он путешествовал вверх и вниз по Рейну и собирал информацию о передвижении войск, производстве боеприпасов, настроениях в стране (этому</w:t>
      </w:r>
      <w:r w:rsidRPr="0034301D">
        <w:rPr>
          <w:rFonts w:ascii="Verdana" w:hAnsi="Verdana"/>
          <w:color w:val="000000"/>
          <w:sz w:val="20"/>
        </w:rPr>
        <w:t> </w:t>
      </w:r>
      <w:r w:rsidRPr="0034301D">
        <w:rPr>
          <w:rFonts w:ascii="Verdana" w:hAnsi="Verdana"/>
          <w:color w:val="000000"/>
          <w:sz w:val="20"/>
          <w:lang w:val="ru-RU"/>
        </w:rPr>
        <w:t>Р. придавал особое значение) и других вещах, представлявших интерес для союзников. Густав регулярно отправлял жене в Базель шифрованные письма, а она тут же пересылала их в Женеву Эшендену, в чьи обязанности входило эти письма расшифровывать, извлекать из них нужную информацию и передавать ее по назначению. Каждые два месяца Густав возвращался домой и писал отчеты, служившие образцом для других агентов этого отдела разведки.</w:t>
      </w:r>
    </w:p>
    <w:p w14:paraId="13565B88"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Руководство было довольно Густавом, да и Густав не мог пожаловаться на руководство; его сведения были так важны, что, помимо большего, чем у других агентов, жалованья, он, если добывал особо важные данные, получал еще солидную премию.</w:t>
      </w:r>
    </w:p>
    <w:p w14:paraId="73021DF6"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Так продолжалось больше года. Затем</w:t>
      </w:r>
      <w:r w:rsidRPr="0034301D">
        <w:rPr>
          <w:rFonts w:ascii="Verdana" w:hAnsi="Verdana"/>
          <w:color w:val="000000"/>
          <w:sz w:val="20"/>
        </w:rPr>
        <w:t> </w:t>
      </w:r>
      <w:r w:rsidRPr="0034301D">
        <w:rPr>
          <w:rFonts w:ascii="Verdana" w:hAnsi="Verdana"/>
          <w:color w:val="000000"/>
          <w:sz w:val="20"/>
          <w:lang w:val="ru-RU"/>
        </w:rPr>
        <w:t>Р., отличавшийся редкой, главным образом интуитивной проницательностью, что-то вдруг заподозрил. Ему почему-то стало казаться, что Густав водит его за нос. Эшендену он об этом ничего не сказал (свои предположения</w:t>
      </w:r>
      <w:r w:rsidRPr="0034301D">
        <w:rPr>
          <w:rFonts w:ascii="Verdana" w:hAnsi="Verdana"/>
          <w:color w:val="000000"/>
          <w:sz w:val="20"/>
        </w:rPr>
        <w:t> </w:t>
      </w:r>
      <w:r w:rsidRPr="0034301D">
        <w:rPr>
          <w:rFonts w:ascii="Verdana" w:hAnsi="Verdana"/>
          <w:color w:val="000000"/>
          <w:sz w:val="20"/>
          <w:lang w:val="ru-RU"/>
        </w:rPr>
        <w:t>Р. предпочитал держать при себе), однако велел ему ехать в Базель и в отсутствие Густава, который в это время находился в Германии, побеседовать с его женой. Характер этой беседы Эшенден должен был определить сам.</w:t>
      </w:r>
    </w:p>
    <w:p w14:paraId="334450FE"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Приехав в Базель и оставив вещи на вокзале (неизвестно было, останется он здесь или нет), Эшенден доехал на трамвае до угла той улицы, где жил Густав. Убедившись, что за ним не следят, он направился к довольно обшарпанному многоквартирному жилому дому, из тех, что навевают мысли о честной бедности; здесь, по всей видимости, жили люди скромного достатка</w:t>
      </w:r>
      <w:r w:rsidRPr="0034301D">
        <w:rPr>
          <w:rFonts w:ascii="Verdana" w:hAnsi="Verdana"/>
          <w:color w:val="000000"/>
          <w:sz w:val="20"/>
        </w:rPr>
        <w:t> </w:t>
      </w:r>
      <w:r w:rsidRPr="0034301D">
        <w:rPr>
          <w:rFonts w:ascii="Verdana" w:hAnsi="Verdana"/>
          <w:color w:val="000000"/>
          <w:sz w:val="20"/>
          <w:lang w:val="ru-RU"/>
        </w:rPr>
        <w:t>— мелкие клерки, торговцы. На первом этаже, прямо за входной дверью находилась сапожная мастерская, и Эшенден остановился.</w:t>
      </w:r>
    </w:p>
    <w:p w14:paraId="5EE3E608"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Скажите, герр Грабофф здесь живет?</w:t>
      </w:r>
      <w:r w:rsidRPr="0034301D">
        <w:rPr>
          <w:rFonts w:ascii="Verdana" w:hAnsi="Verdana"/>
          <w:color w:val="000000"/>
          <w:sz w:val="20"/>
        </w:rPr>
        <w:t> </w:t>
      </w:r>
      <w:r w:rsidRPr="0034301D">
        <w:rPr>
          <w:rFonts w:ascii="Verdana" w:hAnsi="Verdana"/>
          <w:color w:val="000000"/>
          <w:sz w:val="20"/>
          <w:lang w:val="ru-RU"/>
        </w:rPr>
        <w:t>— спросил он на очень неважном немецком языке.</w:t>
      </w:r>
    </w:p>
    <w:p w14:paraId="67FC9EDD"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Да.</w:t>
      </w:r>
      <w:r w:rsidRPr="0034301D">
        <w:rPr>
          <w:rFonts w:ascii="Verdana" w:hAnsi="Verdana"/>
          <w:color w:val="000000"/>
          <w:sz w:val="20"/>
        </w:rPr>
        <w:t> </w:t>
      </w:r>
      <w:r w:rsidRPr="0034301D">
        <w:rPr>
          <w:rFonts w:ascii="Verdana" w:hAnsi="Verdana"/>
          <w:color w:val="000000"/>
          <w:sz w:val="20"/>
          <w:lang w:val="ru-RU"/>
        </w:rPr>
        <w:t>Всего несколько минут назад я сам видел, как он поднялся наверх. Он дома.</w:t>
      </w:r>
    </w:p>
    <w:p w14:paraId="61677BF2"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Эшендена это несколько озадачило, ибо буквально накануне он получил из Мангейма пересланное ему женой Густава письмо, в котором тот сообщал о передвижениях и численности германских полков, только что переправившихся через Рейн. Эшенден уже собирался было задать сапожнику соответствующий вопрос, но передумал и, поблагодарив, поднялся на третий этаж. Нажав на кнопку, он услышал, как по квартире разнеслись трели звонка; через минуту дверь открыл маленький подвижной человечек с круглой бритой головой, в очках и мягких домашних туфлях.</w:t>
      </w:r>
    </w:p>
    <w:p w14:paraId="5A0ACFD3"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Герр Грабофф?</w:t>
      </w:r>
    </w:p>
    <w:p w14:paraId="6BD3B47B"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К вашим услугам,</w:t>
      </w:r>
      <w:r w:rsidRPr="0034301D">
        <w:rPr>
          <w:rFonts w:ascii="Verdana" w:hAnsi="Verdana"/>
          <w:color w:val="000000"/>
          <w:sz w:val="20"/>
        </w:rPr>
        <w:t> </w:t>
      </w:r>
      <w:r w:rsidRPr="0034301D">
        <w:rPr>
          <w:rFonts w:ascii="Verdana" w:hAnsi="Verdana"/>
          <w:color w:val="000000"/>
          <w:sz w:val="20"/>
          <w:lang w:val="ru-RU"/>
        </w:rPr>
        <w:t>— откликнулся Густав.</w:t>
      </w:r>
    </w:p>
    <w:p w14:paraId="33BFC2ED"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Можно войти?</w:t>
      </w:r>
    </w:p>
    <w:p w14:paraId="5EA5DBD5"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lastRenderedPageBreak/>
        <w:t>Густав стоял спиной к свету, и выражения его лица Эшенден видеть не мог. Поколебавшись с минуту, он назвался именем, на которое жена Густава пересылала письма мужа из Германии.</w:t>
      </w:r>
    </w:p>
    <w:p w14:paraId="1BEF5D23"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Входите, входите. Очень рад вас видеть.</w:t>
      </w:r>
    </w:p>
    <w:p w14:paraId="48D4CAA0"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Густав провел его в душную, заставленную резной дубовой мебелью комнатушку. На большом, покрытом толстым зеленым сукном столе стояла пишущая машинка. Должно быть, Густав печатал сейчас один из своих бесценных отчетов. У открытого окна, штопая носки, сидела женщина, которая по знаку мужа молча встала, собрала свою работу и удалилась; Эшенден нарушил трогательную картину семейного счастья.</w:t>
      </w:r>
    </w:p>
    <w:p w14:paraId="266E3DD5"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Садитесь, пожалуйста. Как удачно, что я оказался в Базеле! Мне так давно хотелось с вами познакомиться! Я ведь только что вернулся из Германии.</w:t>
      </w:r>
      <w:r w:rsidRPr="0034301D">
        <w:rPr>
          <w:rFonts w:ascii="Verdana" w:hAnsi="Verdana"/>
          <w:color w:val="000000"/>
          <w:sz w:val="20"/>
        </w:rPr>
        <w:t> </w:t>
      </w:r>
      <w:r w:rsidRPr="0034301D">
        <w:rPr>
          <w:rFonts w:ascii="Verdana" w:hAnsi="Verdana"/>
          <w:color w:val="000000"/>
          <w:sz w:val="20"/>
          <w:lang w:val="ru-RU"/>
        </w:rPr>
        <w:t>— И он показал на стопку бумаги, сложенную возле пишущей машинки.</w:t>
      </w:r>
      <w:r w:rsidRPr="0034301D">
        <w:rPr>
          <w:rFonts w:ascii="Verdana" w:hAnsi="Verdana"/>
          <w:color w:val="000000"/>
          <w:sz w:val="20"/>
        </w:rPr>
        <w:t> </w:t>
      </w:r>
      <w:r w:rsidRPr="0034301D">
        <w:rPr>
          <w:rFonts w:ascii="Verdana" w:hAnsi="Verdana"/>
          <w:color w:val="000000"/>
          <w:sz w:val="20"/>
          <w:lang w:val="ru-RU"/>
        </w:rPr>
        <w:t>— Надеюсь, вы будете довольны новой информацией. На этот раз я располагаю особо ценными сведениями.</w:t>
      </w:r>
      <w:r w:rsidRPr="0034301D">
        <w:rPr>
          <w:rFonts w:ascii="Verdana" w:hAnsi="Verdana"/>
          <w:color w:val="000000"/>
          <w:sz w:val="20"/>
        </w:rPr>
        <w:t> </w:t>
      </w:r>
      <w:r w:rsidRPr="0034301D">
        <w:rPr>
          <w:rFonts w:ascii="Verdana" w:hAnsi="Verdana"/>
          <w:color w:val="000000"/>
          <w:sz w:val="20"/>
          <w:lang w:val="ru-RU"/>
        </w:rPr>
        <w:t>— Он захихикал:</w:t>
      </w:r>
      <w:r w:rsidRPr="0034301D">
        <w:rPr>
          <w:rFonts w:ascii="Verdana" w:hAnsi="Verdana"/>
          <w:color w:val="000000"/>
          <w:sz w:val="20"/>
        </w:rPr>
        <w:t> </w:t>
      </w:r>
      <w:r w:rsidRPr="0034301D">
        <w:rPr>
          <w:rFonts w:ascii="Verdana" w:hAnsi="Verdana"/>
          <w:color w:val="000000"/>
          <w:sz w:val="20"/>
          <w:lang w:val="ru-RU"/>
        </w:rPr>
        <w:t>— Чего не сделаешь ради премиальных!</w:t>
      </w:r>
    </w:p>
    <w:p w14:paraId="6E46E8D2"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Густав был крайне любезен, но Эшендену его любезность показалась несколько наигранной. Он широко улыбался и при этом внимательно следил за Эшенденом из-под очков; в глазах его</w:t>
      </w:r>
      <w:r w:rsidRPr="0034301D">
        <w:rPr>
          <w:rFonts w:ascii="Verdana" w:hAnsi="Verdana"/>
          <w:color w:val="000000"/>
          <w:sz w:val="20"/>
        </w:rPr>
        <w:t> </w:t>
      </w:r>
      <w:r w:rsidRPr="0034301D">
        <w:rPr>
          <w:rFonts w:ascii="Verdana" w:hAnsi="Verdana"/>
          <w:color w:val="000000"/>
          <w:sz w:val="20"/>
          <w:lang w:val="ru-RU"/>
        </w:rPr>
        <w:t>— возможно, впрочем, Эшенден и ошибался</w:t>
      </w:r>
      <w:r w:rsidRPr="0034301D">
        <w:rPr>
          <w:rFonts w:ascii="Verdana" w:hAnsi="Verdana"/>
          <w:color w:val="000000"/>
          <w:sz w:val="20"/>
        </w:rPr>
        <w:t> </w:t>
      </w:r>
      <w:r w:rsidRPr="0034301D">
        <w:rPr>
          <w:rFonts w:ascii="Verdana" w:hAnsi="Verdana"/>
          <w:color w:val="000000"/>
          <w:sz w:val="20"/>
          <w:lang w:val="ru-RU"/>
        </w:rPr>
        <w:t>— скрывалась тревога.</w:t>
      </w:r>
    </w:p>
    <w:p w14:paraId="315EB554"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Быстро же вы доехали,</w:t>
      </w:r>
      <w:r w:rsidRPr="0034301D">
        <w:rPr>
          <w:rFonts w:ascii="Verdana" w:hAnsi="Verdana"/>
          <w:color w:val="000000"/>
          <w:sz w:val="20"/>
        </w:rPr>
        <w:t> </w:t>
      </w:r>
      <w:r w:rsidRPr="0034301D">
        <w:rPr>
          <w:rFonts w:ascii="Verdana" w:hAnsi="Verdana"/>
          <w:color w:val="000000"/>
          <w:sz w:val="20"/>
          <w:lang w:val="ru-RU"/>
        </w:rPr>
        <w:t>— сказал Эшенден,</w:t>
      </w:r>
      <w:r w:rsidRPr="0034301D">
        <w:rPr>
          <w:rFonts w:ascii="Verdana" w:hAnsi="Verdana"/>
          <w:color w:val="000000"/>
          <w:sz w:val="20"/>
        </w:rPr>
        <w:t> </w:t>
      </w:r>
      <w:r w:rsidRPr="0034301D">
        <w:rPr>
          <w:rFonts w:ascii="Verdana" w:hAnsi="Verdana"/>
          <w:color w:val="000000"/>
          <w:sz w:val="20"/>
          <w:lang w:val="ru-RU"/>
        </w:rPr>
        <w:t>— ведь письмо ваше, адресованное в Базель и отправленное мне в Женеву вашей женой, опередило вас всего на несколько часов.</w:t>
      </w:r>
    </w:p>
    <w:p w14:paraId="195F26DE"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Что ж, ничего удивительного тут нет. Я как раз собирался сообщить вам одну важную новость. Заподозрив, что секретные сведения передаются в деловых письмах, немцы решили задерживать на границе всю корреспонденцию на сорок восемь часов.</w:t>
      </w:r>
    </w:p>
    <w:p w14:paraId="7262D3D5"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Понятно,</w:t>
      </w:r>
      <w:r w:rsidRPr="0034301D">
        <w:rPr>
          <w:rFonts w:ascii="Verdana" w:hAnsi="Verdana"/>
          <w:color w:val="000000"/>
          <w:sz w:val="20"/>
        </w:rPr>
        <w:t> </w:t>
      </w:r>
      <w:r w:rsidRPr="0034301D">
        <w:rPr>
          <w:rFonts w:ascii="Verdana" w:hAnsi="Verdana"/>
          <w:color w:val="000000"/>
          <w:sz w:val="20"/>
          <w:lang w:val="ru-RU"/>
        </w:rPr>
        <w:t>— с вежливой улыбкой сказал Эшенден.</w:t>
      </w:r>
      <w:r w:rsidRPr="0034301D">
        <w:rPr>
          <w:rFonts w:ascii="Verdana" w:hAnsi="Verdana"/>
          <w:color w:val="000000"/>
          <w:sz w:val="20"/>
        </w:rPr>
        <w:t> </w:t>
      </w:r>
      <w:r w:rsidRPr="0034301D">
        <w:rPr>
          <w:rFonts w:ascii="Verdana" w:hAnsi="Verdana"/>
          <w:color w:val="000000"/>
          <w:sz w:val="20"/>
          <w:lang w:val="ru-RU"/>
        </w:rPr>
        <w:t>— И в этой связи вы предусмотрительно проставили дату, на двое суток более позднюю, чем на самом деле?</w:t>
      </w:r>
    </w:p>
    <w:p w14:paraId="546593A1"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Разве? Какая глупость с моей стороны! Вероятно, я просто спутал число.</w:t>
      </w:r>
    </w:p>
    <w:p w14:paraId="57DD6E10"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Эшенден с улыбкой взглянул на Густава. Довод был, прямо скажем, малоубедительный: уж Густав должен понимать, какую огромную роль, особенно в деле, которым он занимался, играют даты. Добывать информацию из Германии приходилось окольными путями, и поэтому важно было знать, в какие именно дни происходят те или иные события.</w:t>
      </w:r>
    </w:p>
    <w:p w14:paraId="64D44F33"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Разрешите взглянуть на ваш паспорт?</w:t>
      </w:r>
      <w:r w:rsidRPr="0034301D">
        <w:rPr>
          <w:rFonts w:ascii="Verdana" w:hAnsi="Verdana"/>
          <w:color w:val="000000"/>
          <w:sz w:val="20"/>
        </w:rPr>
        <w:t> </w:t>
      </w:r>
      <w:r w:rsidRPr="0034301D">
        <w:rPr>
          <w:rFonts w:ascii="Verdana" w:hAnsi="Verdana"/>
          <w:color w:val="000000"/>
          <w:sz w:val="20"/>
          <w:lang w:val="ru-RU"/>
        </w:rPr>
        <w:t>— сказал Эшенден.</w:t>
      </w:r>
    </w:p>
    <w:p w14:paraId="3FEF4D3D"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Зачем он вам?</w:t>
      </w:r>
    </w:p>
    <w:p w14:paraId="5A7304B6"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Я хочу проверить, какого числа вы въехали в Германию и какого выехали.</w:t>
      </w:r>
    </w:p>
    <w:p w14:paraId="09889502"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Неужели вы думаете, что в моем паспорте проставлены даты въезда и выезда? У меня свои способы пересечения границы.</w:t>
      </w:r>
    </w:p>
    <w:p w14:paraId="57C92DDD"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На этот счет Эшенден был осведомлен неплохо. Он прекрасно знал, что и немцы, и швейцарцы охраняют свою границу очень тщательно.</w:t>
      </w:r>
    </w:p>
    <w:p w14:paraId="5BF163B4"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А почему, собственно, вы не переходите границу обычным путем? Вас ведь потому и завербовали, что швейцарская фирма, с которой вы связаны, имеет немецкие филиалы, и это дает вам возможность, не внушая подозрений, часто ездить в Германию и обратно. И потом, допустим, вам удается усыпить бдительность немецких пограничников. Но как быть со швейцарскими? Их вы тоже обходите стороной?</w:t>
      </w:r>
    </w:p>
    <w:p w14:paraId="568AEA39"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Густав изобразил на лице негодование:</w:t>
      </w:r>
    </w:p>
    <w:p w14:paraId="2A4873E3"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Я вас не понимаю. Вы что же, подозреваете меня в том, что я работаю на немцев? Даю вам честное слово... Я не позволю, чтобы пятнали мое доброе имя...</w:t>
      </w:r>
    </w:p>
    <w:p w14:paraId="38928383"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Многие получают жалованье и тут и там, а ценных сведений не дают никому.</w:t>
      </w:r>
    </w:p>
    <w:p w14:paraId="67CC0D55"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Значит, по-вашему, сведения, которые от меня поступают, лишены всякой ценности? Почему же в таком случае мне вы платите больше, чем любому другому агенту? Полковник не раз высоко отзывался о моей работе.</w:t>
      </w:r>
    </w:p>
    <w:p w14:paraId="1A28606E"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Теперь уже Эшенден расплылся в лучезарной улыбке:</w:t>
      </w:r>
    </w:p>
    <w:p w14:paraId="1A081AAE"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Ну-ну, будет, не обижайтесь. Не хотите показывать паспорт</w:t>
      </w:r>
      <w:r w:rsidRPr="0034301D">
        <w:rPr>
          <w:rFonts w:ascii="Verdana" w:hAnsi="Verdana"/>
          <w:color w:val="000000"/>
          <w:sz w:val="20"/>
        </w:rPr>
        <w:t> </w:t>
      </w:r>
      <w:r w:rsidRPr="0034301D">
        <w:rPr>
          <w:rFonts w:ascii="Verdana" w:hAnsi="Verdana"/>
          <w:color w:val="000000"/>
          <w:sz w:val="20"/>
          <w:lang w:val="ru-RU"/>
        </w:rPr>
        <w:t xml:space="preserve">— не надо, я не настаиваю. Неужели вы думаете, что мы не проверяем сведений, поступающих от наших агентов? Что мы настолько глупы, что не следим за их передвижениями? </w:t>
      </w:r>
      <w:r w:rsidRPr="0034301D">
        <w:rPr>
          <w:rFonts w:ascii="Verdana" w:hAnsi="Verdana"/>
          <w:color w:val="000000"/>
          <w:sz w:val="20"/>
          <w:lang w:val="ru-RU"/>
        </w:rPr>
        <w:lastRenderedPageBreak/>
        <w:t>Даже самую остроумную шутку невозможно повторять без конца. По профессии я юморист и знаю это по собственному горькому опыту.</w:t>
      </w:r>
      <w:r w:rsidRPr="0034301D">
        <w:rPr>
          <w:rFonts w:ascii="Verdana" w:hAnsi="Verdana"/>
          <w:color w:val="000000"/>
          <w:sz w:val="20"/>
        </w:rPr>
        <w:t> </w:t>
      </w:r>
      <w:r w:rsidRPr="0034301D">
        <w:rPr>
          <w:rFonts w:ascii="Verdana" w:hAnsi="Verdana"/>
          <w:color w:val="000000"/>
          <w:sz w:val="20"/>
          <w:lang w:val="ru-RU"/>
        </w:rPr>
        <w:t>— Тут Эшенден подумал, что сейчас самое время блефовать</w:t>
      </w:r>
      <w:r w:rsidRPr="0034301D">
        <w:rPr>
          <w:rFonts w:ascii="Verdana" w:hAnsi="Verdana"/>
          <w:color w:val="000000"/>
          <w:sz w:val="20"/>
        </w:rPr>
        <w:t> </w:t>
      </w:r>
      <w:r w:rsidRPr="0034301D">
        <w:rPr>
          <w:rFonts w:ascii="Verdana" w:hAnsi="Verdana"/>
          <w:color w:val="000000"/>
          <w:sz w:val="20"/>
          <w:lang w:val="ru-RU"/>
        </w:rPr>
        <w:t>— в покере, прекрасной, очень непростой игре, он кое-что смыслил.</w:t>
      </w:r>
      <w:r w:rsidRPr="0034301D">
        <w:rPr>
          <w:rFonts w:ascii="Verdana" w:hAnsi="Verdana"/>
          <w:color w:val="000000"/>
          <w:sz w:val="20"/>
        </w:rPr>
        <w:t> </w:t>
      </w:r>
      <w:r w:rsidRPr="0034301D">
        <w:rPr>
          <w:rFonts w:ascii="Verdana" w:hAnsi="Verdana"/>
          <w:color w:val="000000"/>
          <w:sz w:val="20"/>
          <w:lang w:val="ru-RU"/>
        </w:rPr>
        <w:t>— Мы располагаем информацией, что в Германию вы не ездили, что вы вообще, с тех пор как завербованы, ни разу там не были, а сидели себе преспокойно в Базеле, и что все-эти отчеты</w:t>
      </w:r>
      <w:r w:rsidRPr="0034301D">
        <w:rPr>
          <w:rFonts w:ascii="Verdana" w:hAnsi="Verdana"/>
          <w:color w:val="000000"/>
          <w:sz w:val="20"/>
        </w:rPr>
        <w:t> </w:t>
      </w:r>
      <w:r w:rsidRPr="0034301D">
        <w:rPr>
          <w:rFonts w:ascii="Verdana" w:hAnsi="Verdana"/>
          <w:color w:val="000000"/>
          <w:sz w:val="20"/>
          <w:lang w:val="ru-RU"/>
        </w:rPr>
        <w:t>— плод вашего богатого воображения.</w:t>
      </w:r>
    </w:p>
    <w:p w14:paraId="43F439F6"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Густав пристально взглянул на Эшендена, однако ничего, кроме терпимости и добродушия, на его лице не прочел, Он вымученно улыбнулся и слегка пожал плечами:</w:t>
      </w:r>
    </w:p>
    <w:p w14:paraId="0B60676A"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А вы думали, что я как дурак буду рисковать жизнью за пятьдесят фунтов в месяц? Я люблю свою жену.</w:t>
      </w:r>
    </w:p>
    <w:p w14:paraId="0C6C0735"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Эшенден громко рассмеялся:</w:t>
      </w:r>
    </w:p>
    <w:p w14:paraId="275D2A7D"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Что ж, поздравляю. Не каждому удается целый год дурачить британскую разведку.</w:t>
      </w:r>
    </w:p>
    <w:p w14:paraId="3C33B3A9"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Это было несложно. Правда, моя фирма, когда началась война, перестала посылать меня в Германию, но все необходимое я узнавал от других коммивояжеров. Я прислушивался к разговорам в ресторанах и пивных и регулярно читал немецкие газеты. Отчеты и письма, которые я вам посылал, необыкновенно меня забавляли.</w:t>
      </w:r>
    </w:p>
    <w:p w14:paraId="2680215A"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Еще бы,</w:t>
      </w:r>
      <w:r w:rsidRPr="0034301D">
        <w:rPr>
          <w:rFonts w:ascii="Verdana" w:hAnsi="Verdana"/>
          <w:color w:val="000000"/>
          <w:sz w:val="20"/>
        </w:rPr>
        <w:t> </w:t>
      </w:r>
      <w:r w:rsidRPr="0034301D">
        <w:rPr>
          <w:rFonts w:ascii="Verdana" w:hAnsi="Verdana"/>
          <w:color w:val="000000"/>
          <w:sz w:val="20"/>
          <w:lang w:val="ru-RU"/>
        </w:rPr>
        <w:t>— буркнул Эшенден.</w:t>
      </w:r>
    </w:p>
    <w:p w14:paraId="1C8C5410"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Что вы предпримете?</w:t>
      </w:r>
    </w:p>
    <w:p w14:paraId="4E819F89"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Ничего. А что мы можем сделать? Только не думайте, что мы так и будем продолжать платить вам жалованье.</w:t>
      </w:r>
    </w:p>
    <w:p w14:paraId="5DD22DAC"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Да, на это рассчитывать не приходится.</w:t>
      </w:r>
    </w:p>
    <w:p w14:paraId="632F16B2"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Кстати, позвольте задать вам один нескромный вопрос: вы и немцев тоже водили за нос?</w:t>
      </w:r>
    </w:p>
    <w:p w14:paraId="20868421"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О нет!</w:t>
      </w:r>
      <w:r w:rsidRPr="0034301D">
        <w:rPr>
          <w:rFonts w:ascii="Verdana" w:hAnsi="Verdana"/>
          <w:color w:val="000000"/>
          <w:sz w:val="20"/>
        </w:rPr>
        <w:t> </w:t>
      </w:r>
      <w:r w:rsidRPr="0034301D">
        <w:rPr>
          <w:rFonts w:ascii="Verdana" w:hAnsi="Verdana"/>
          <w:color w:val="000000"/>
          <w:sz w:val="20"/>
          <w:lang w:val="ru-RU"/>
        </w:rPr>
        <w:t>— вскричал Густав.</w:t>
      </w:r>
      <w:r w:rsidRPr="0034301D">
        <w:rPr>
          <w:rFonts w:ascii="Verdana" w:hAnsi="Verdana"/>
          <w:color w:val="000000"/>
          <w:sz w:val="20"/>
        </w:rPr>
        <w:t> </w:t>
      </w:r>
      <w:r w:rsidRPr="0034301D">
        <w:rPr>
          <w:rFonts w:ascii="Verdana" w:hAnsi="Verdana"/>
          <w:color w:val="000000"/>
          <w:sz w:val="20"/>
          <w:lang w:val="ru-RU"/>
        </w:rPr>
        <w:t>— Мне такое и в голову не могло прийти. Мои симпатии целиком на стороне союзников. Я всем сердцем с вами.</w:t>
      </w:r>
    </w:p>
    <w:p w14:paraId="6387BB2E"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А что? Это было бы не так уж глупо. У немцев денег полно, почему бы не заставить их раскошелиться? Мы наверняка не раз сообщали вам сведения, за которые немцы с удовольствием бы заплатили.</w:t>
      </w:r>
    </w:p>
    <w:p w14:paraId="6924C1B4"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Густав постучал пальцами по столу и перелистал страницы никому не нужного теперь отчета.</w:t>
      </w:r>
    </w:p>
    <w:p w14:paraId="4228091B"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С немцами иметь дело опасно,</w:t>
      </w:r>
      <w:r w:rsidRPr="0034301D">
        <w:rPr>
          <w:rFonts w:ascii="Verdana" w:hAnsi="Verdana"/>
          <w:color w:val="000000"/>
          <w:sz w:val="20"/>
        </w:rPr>
        <w:t> </w:t>
      </w:r>
      <w:r w:rsidRPr="0034301D">
        <w:rPr>
          <w:rFonts w:ascii="Verdana" w:hAnsi="Verdana"/>
          <w:color w:val="000000"/>
          <w:sz w:val="20"/>
          <w:lang w:val="ru-RU"/>
        </w:rPr>
        <w:t>— сказал он.</w:t>
      </w:r>
    </w:p>
    <w:p w14:paraId="14F22E2C"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Вы очень умный человек. В конце концов, даже если мы перестанем платить вам жалованье, вы всегда сможете заработать приличную сумму, если сообщите интересующие нас сведения. Но учтите, впредь бездоказательная информация оплачиваться не будет.</w:t>
      </w:r>
    </w:p>
    <w:p w14:paraId="29E20DE6"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Я подумаю.</w:t>
      </w:r>
    </w:p>
    <w:p w14:paraId="603C0812"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Эшенден закурил и, затянувшись, стал смотреть, как поднимается, тая в воздухе, выпущенный изо рта дым.</w:t>
      </w:r>
    </w:p>
    <w:p w14:paraId="7A0E7A5E"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Вас интересует что-то конкретное?</w:t>
      </w:r>
      <w:r w:rsidRPr="0034301D">
        <w:rPr>
          <w:rFonts w:ascii="Verdana" w:hAnsi="Verdana"/>
          <w:color w:val="000000"/>
          <w:sz w:val="20"/>
        </w:rPr>
        <w:t> </w:t>
      </w:r>
      <w:r w:rsidRPr="0034301D">
        <w:rPr>
          <w:rFonts w:ascii="Verdana" w:hAnsi="Verdana"/>
          <w:color w:val="000000"/>
          <w:sz w:val="20"/>
          <w:lang w:val="ru-RU"/>
        </w:rPr>
        <w:t>— неожиданно прервал молчание Густав.</w:t>
      </w:r>
    </w:p>
    <w:p w14:paraId="18797491"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Эшенден улыбнулся:</w:t>
      </w:r>
    </w:p>
    <w:p w14:paraId="0679A171"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Вы могли бы заработать не меньше двух тысяч швейцарских франков, если бы выяснили, какое задание дали немцы своему агенту в Люцерне. Он англичанин, зовут его Грантли Кейпор.</w:t>
      </w:r>
    </w:p>
    <w:p w14:paraId="03331976"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Имя знакомое,</w:t>
      </w:r>
      <w:r w:rsidRPr="0034301D">
        <w:rPr>
          <w:rFonts w:ascii="Verdana" w:hAnsi="Verdana"/>
          <w:color w:val="000000"/>
          <w:sz w:val="20"/>
        </w:rPr>
        <w:t> </w:t>
      </w:r>
      <w:r w:rsidRPr="0034301D">
        <w:rPr>
          <w:rFonts w:ascii="Verdana" w:hAnsi="Verdana"/>
          <w:color w:val="000000"/>
          <w:sz w:val="20"/>
          <w:lang w:val="ru-RU"/>
        </w:rPr>
        <w:t>— отозвался Густав и, помолчав, добавил:</w:t>
      </w:r>
      <w:r w:rsidRPr="0034301D">
        <w:rPr>
          <w:rFonts w:ascii="Verdana" w:hAnsi="Verdana"/>
          <w:color w:val="000000"/>
          <w:sz w:val="20"/>
        </w:rPr>
        <w:t> </w:t>
      </w:r>
      <w:r w:rsidRPr="0034301D">
        <w:rPr>
          <w:rFonts w:ascii="Verdana" w:hAnsi="Verdana"/>
          <w:color w:val="000000"/>
          <w:sz w:val="20"/>
          <w:lang w:val="ru-RU"/>
        </w:rPr>
        <w:t>— Сколько еще времени вы здесь пробудете?</w:t>
      </w:r>
    </w:p>
    <w:p w14:paraId="5A647A30"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Столько, сколько понадобится. Я устроюсь в гостинице и сообщу вам адрес. Если что-то выясните, застать меня в номере можно будет каждый день, в девять утра или в семь вечера.</w:t>
      </w:r>
    </w:p>
    <w:p w14:paraId="5BB077BA"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В гостиницу я пойти не рискну. Но могу послать записку.</w:t>
      </w:r>
    </w:p>
    <w:p w14:paraId="1BEE07D1"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Очень хорошо.</w:t>
      </w:r>
    </w:p>
    <w:p w14:paraId="15AEB053"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Эшенден встал, и Густав проводил его до двери.</w:t>
      </w:r>
    </w:p>
    <w:p w14:paraId="69AF19FF"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w:t>
      </w:r>
      <w:r w:rsidRPr="0034301D">
        <w:rPr>
          <w:rFonts w:ascii="Verdana" w:hAnsi="Verdana"/>
          <w:color w:val="000000"/>
          <w:sz w:val="20"/>
          <w:lang w:val="ru-RU"/>
        </w:rPr>
        <w:t>Вы против меня ничего не имеете?</w:t>
      </w:r>
    </w:p>
    <w:p w14:paraId="7D852E2A"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w:t>
      </w:r>
      <w:r w:rsidRPr="0034301D">
        <w:rPr>
          <w:rFonts w:ascii="Verdana" w:hAnsi="Verdana"/>
          <w:color w:val="000000"/>
          <w:sz w:val="20"/>
        </w:rPr>
        <w:t> A</w:t>
      </w:r>
      <w:r w:rsidRPr="0034301D">
        <w:rPr>
          <w:rFonts w:ascii="Verdana" w:hAnsi="Verdana"/>
          <w:color w:val="000000"/>
          <w:sz w:val="20"/>
          <w:lang w:val="ru-RU"/>
        </w:rPr>
        <w:t>-а, бросьте! Будем хранить ваши образцовые отчеты в архиве.</w:t>
      </w:r>
    </w:p>
    <w:p w14:paraId="7948FBFD"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p>
    <w:p w14:paraId="7FF80720" w14:textId="77777777" w:rsidR="000A2F47"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 xml:space="preserve">Эшенден прожил в Базеле три дня. Город не произвел на него особого впечатления, и большую часть времени он провел в книжных магазинах, листая книги, которые стоило бы прочесть, если б человеческая жизнь продолжалась </w:t>
      </w:r>
      <w:r w:rsidRPr="0034301D">
        <w:rPr>
          <w:rFonts w:ascii="Verdana" w:hAnsi="Verdana"/>
          <w:color w:val="000000"/>
          <w:sz w:val="20"/>
          <w:lang w:val="ru-RU"/>
        </w:rPr>
        <w:lastRenderedPageBreak/>
        <w:t>тысячу лет. Один раз он увидел на улице Густава. На четвертый день вместе с утренним кофе ему принесли письмо. В конверт не известной ему торговой фирмы вложен был отпечатанный на машинке лист бумаги. Обратный адрес и подпись отсутствовали. Интересно, знает ли Густав, что пишущая машинка может так же легко выдать автора послания, как и его почерк? Внимательно перечитав письмо дважды, Эшенден</w:t>
      </w:r>
      <w:r w:rsidRPr="0034301D">
        <w:rPr>
          <w:rFonts w:ascii="Verdana" w:hAnsi="Verdana"/>
          <w:color w:val="000000"/>
          <w:sz w:val="20"/>
        </w:rPr>
        <w:t> </w:t>
      </w:r>
      <w:r w:rsidRPr="0034301D">
        <w:rPr>
          <w:rFonts w:ascii="Verdana" w:hAnsi="Verdana"/>
          <w:color w:val="000000"/>
          <w:sz w:val="20"/>
          <w:lang w:val="ru-RU"/>
        </w:rPr>
        <w:t>— вероятно, в подражание детективам из криминальных романов</w:t>
      </w:r>
      <w:r w:rsidRPr="0034301D">
        <w:rPr>
          <w:rFonts w:ascii="Verdana" w:hAnsi="Verdana"/>
          <w:color w:val="000000"/>
          <w:sz w:val="20"/>
        </w:rPr>
        <w:t> </w:t>
      </w:r>
      <w:r w:rsidRPr="0034301D">
        <w:rPr>
          <w:rFonts w:ascii="Verdana" w:hAnsi="Verdana"/>
          <w:color w:val="000000"/>
          <w:sz w:val="20"/>
          <w:lang w:val="ru-RU"/>
        </w:rPr>
        <w:t>— поднял его на свет, чтобы разглядеть водяные знаки, а затем зажег спичку, поднес ее к письму и долго смотрел, как оно горит, после чего скомкал съежившуюся бумагу.</w:t>
      </w:r>
    </w:p>
    <w:p w14:paraId="76F5CE69" w14:textId="69365E51" w:rsidR="00E42140" w:rsidRPr="0034301D" w:rsidRDefault="000A2F47" w:rsidP="0034301D">
      <w:pPr>
        <w:suppressAutoHyphens/>
        <w:spacing w:after="0" w:line="240" w:lineRule="auto"/>
        <w:ind w:firstLine="283"/>
        <w:jc w:val="both"/>
        <w:rPr>
          <w:rFonts w:ascii="Verdana" w:hAnsi="Verdana"/>
          <w:color w:val="000000"/>
          <w:sz w:val="20"/>
          <w:lang w:val="ru-RU"/>
        </w:rPr>
      </w:pPr>
      <w:r w:rsidRPr="0034301D">
        <w:rPr>
          <w:rFonts w:ascii="Verdana" w:hAnsi="Verdana"/>
          <w:color w:val="000000"/>
          <w:sz w:val="20"/>
          <w:lang w:val="ru-RU"/>
        </w:rPr>
        <w:t>Спустя некоторое время он встал (в Базеле, пользуясь представившейся возможностью, он имел обыкновение завтракать в постели), уложил чемодан и отправился в Берн, откуда должен был дать шифрованную телеграмму</w:t>
      </w:r>
      <w:r w:rsidRPr="0034301D">
        <w:rPr>
          <w:rFonts w:ascii="Verdana" w:hAnsi="Verdana"/>
          <w:color w:val="000000"/>
          <w:sz w:val="20"/>
        </w:rPr>
        <w:t> </w:t>
      </w:r>
      <w:r w:rsidRPr="0034301D">
        <w:rPr>
          <w:rFonts w:ascii="Verdana" w:hAnsi="Verdana"/>
          <w:color w:val="000000"/>
          <w:sz w:val="20"/>
          <w:lang w:val="ru-RU"/>
        </w:rPr>
        <w:t>Р. Подробные инструкции он получал каждые два дня, не выходя из номера, в такое время суток, когда можно незамеченным подняться по лестнице и пройти по гостиничному коридору. Через двадцать четыре часа, хотя ехать пришлось кружным путем, он уже был в Люцерне.</w:t>
      </w:r>
    </w:p>
    <w:sectPr w:rsidR="00E42140" w:rsidRPr="0034301D" w:rsidSect="0034301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84601" w14:textId="77777777" w:rsidR="00B67B9A" w:rsidRDefault="00B67B9A" w:rsidP="0034301D">
      <w:pPr>
        <w:spacing w:after="0" w:line="240" w:lineRule="auto"/>
      </w:pPr>
      <w:r>
        <w:separator/>
      </w:r>
    </w:p>
  </w:endnote>
  <w:endnote w:type="continuationSeparator" w:id="0">
    <w:p w14:paraId="42EA162F" w14:textId="77777777" w:rsidR="00B67B9A" w:rsidRDefault="00B67B9A" w:rsidP="003430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A9E53" w14:textId="77777777" w:rsidR="0034301D" w:rsidRDefault="0034301D" w:rsidP="006C55D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E170AA5" w14:textId="77777777" w:rsidR="0034301D" w:rsidRDefault="0034301D" w:rsidP="0034301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DE416" w14:textId="2363C878" w:rsidR="0034301D" w:rsidRPr="0034301D" w:rsidRDefault="0034301D" w:rsidP="0034301D">
    <w:pPr>
      <w:pStyle w:val="Footer"/>
      <w:ind w:right="360"/>
      <w:rPr>
        <w:rFonts w:ascii="Arial" w:hAnsi="Arial" w:cs="Arial"/>
        <w:color w:val="999999"/>
        <w:sz w:val="20"/>
        <w:lang w:val="ru-RU"/>
      </w:rPr>
    </w:pPr>
    <w:r w:rsidRPr="0034301D">
      <w:rPr>
        <w:rStyle w:val="PageNumber"/>
        <w:rFonts w:ascii="Arial" w:hAnsi="Arial" w:cs="Arial"/>
        <w:color w:val="999999"/>
        <w:sz w:val="20"/>
        <w:lang w:val="ru-RU"/>
      </w:rPr>
      <w:t xml:space="preserve">Библиотека «Артефакт» — </w:t>
    </w:r>
    <w:r w:rsidRPr="0034301D">
      <w:rPr>
        <w:rStyle w:val="PageNumber"/>
        <w:rFonts w:ascii="Arial" w:hAnsi="Arial" w:cs="Arial"/>
        <w:color w:val="999999"/>
        <w:sz w:val="20"/>
      </w:rPr>
      <w:t>http</w:t>
    </w:r>
    <w:r w:rsidRPr="0034301D">
      <w:rPr>
        <w:rStyle w:val="PageNumber"/>
        <w:rFonts w:ascii="Arial" w:hAnsi="Arial" w:cs="Arial"/>
        <w:color w:val="999999"/>
        <w:sz w:val="20"/>
        <w:lang w:val="ru-RU"/>
      </w:rPr>
      <w:t>://</w:t>
    </w:r>
    <w:r w:rsidRPr="0034301D">
      <w:rPr>
        <w:rStyle w:val="PageNumber"/>
        <w:rFonts w:ascii="Arial" w:hAnsi="Arial" w:cs="Arial"/>
        <w:color w:val="999999"/>
        <w:sz w:val="20"/>
      </w:rPr>
      <w:t>artefact</w:t>
    </w:r>
    <w:r w:rsidRPr="0034301D">
      <w:rPr>
        <w:rStyle w:val="PageNumber"/>
        <w:rFonts w:ascii="Arial" w:hAnsi="Arial" w:cs="Arial"/>
        <w:color w:val="999999"/>
        <w:sz w:val="20"/>
        <w:lang w:val="ru-RU"/>
      </w:rPr>
      <w:t>.</w:t>
    </w:r>
    <w:r w:rsidRPr="0034301D">
      <w:rPr>
        <w:rStyle w:val="PageNumber"/>
        <w:rFonts w:ascii="Arial" w:hAnsi="Arial" w:cs="Arial"/>
        <w:color w:val="999999"/>
        <w:sz w:val="20"/>
      </w:rPr>
      <w:t>lib</w:t>
    </w:r>
    <w:r w:rsidRPr="0034301D">
      <w:rPr>
        <w:rStyle w:val="PageNumber"/>
        <w:rFonts w:ascii="Arial" w:hAnsi="Arial" w:cs="Arial"/>
        <w:color w:val="999999"/>
        <w:sz w:val="20"/>
        <w:lang w:val="ru-RU"/>
      </w:rPr>
      <w:t>.</w:t>
    </w:r>
    <w:r w:rsidRPr="0034301D">
      <w:rPr>
        <w:rStyle w:val="PageNumber"/>
        <w:rFonts w:ascii="Arial" w:hAnsi="Arial" w:cs="Arial"/>
        <w:color w:val="999999"/>
        <w:sz w:val="20"/>
      </w:rPr>
      <w:t>ru</w:t>
    </w:r>
    <w:r w:rsidRPr="0034301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26E9A" w14:textId="77777777" w:rsidR="0034301D" w:rsidRDefault="003430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36A16" w14:textId="77777777" w:rsidR="00B67B9A" w:rsidRDefault="00B67B9A" w:rsidP="0034301D">
      <w:pPr>
        <w:spacing w:after="0" w:line="240" w:lineRule="auto"/>
      </w:pPr>
      <w:r>
        <w:separator/>
      </w:r>
    </w:p>
  </w:footnote>
  <w:footnote w:type="continuationSeparator" w:id="0">
    <w:p w14:paraId="3452FF55" w14:textId="77777777" w:rsidR="00B67B9A" w:rsidRDefault="00B67B9A" w:rsidP="003430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0CB80" w14:textId="77777777" w:rsidR="0034301D" w:rsidRDefault="003430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49949" w14:textId="10F7E332" w:rsidR="0034301D" w:rsidRPr="0034301D" w:rsidRDefault="0034301D" w:rsidP="0034301D">
    <w:pPr>
      <w:pStyle w:val="Header"/>
      <w:rPr>
        <w:rFonts w:ascii="Arial" w:hAnsi="Arial" w:cs="Arial"/>
        <w:color w:val="999999"/>
        <w:sz w:val="20"/>
        <w:lang w:val="ru-RU"/>
      </w:rPr>
    </w:pPr>
    <w:r w:rsidRPr="0034301D">
      <w:rPr>
        <w:rFonts w:ascii="Arial" w:hAnsi="Arial" w:cs="Arial"/>
        <w:color w:val="999999"/>
        <w:sz w:val="20"/>
        <w:lang w:val="ru-RU"/>
      </w:rPr>
      <w:t xml:space="preserve">Библиотека «Артефакт» — </w:t>
    </w:r>
    <w:r w:rsidRPr="0034301D">
      <w:rPr>
        <w:rFonts w:ascii="Arial" w:hAnsi="Arial" w:cs="Arial"/>
        <w:color w:val="999999"/>
        <w:sz w:val="20"/>
      </w:rPr>
      <w:t>http</w:t>
    </w:r>
    <w:r w:rsidRPr="0034301D">
      <w:rPr>
        <w:rFonts w:ascii="Arial" w:hAnsi="Arial" w:cs="Arial"/>
        <w:color w:val="999999"/>
        <w:sz w:val="20"/>
        <w:lang w:val="ru-RU"/>
      </w:rPr>
      <w:t>://</w:t>
    </w:r>
    <w:r w:rsidRPr="0034301D">
      <w:rPr>
        <w:rFonts w:ascii="Arial" w:hAnsi="Arial" w:cs="Arial"/>
        <w:color w:val="999999"/>
        <w:sz w:val="20"/>
      </w:rPr>
      <w:t>artefact</w:t>
    </w:r>
    <w:r w:rsidRPr="0034301D">
      <w:rPr>
        <w:rFonts w:ascii="Arial" w:hAnsi="Arial" w:cs="Arial"/>
        <w:color w:val="999999"/>
        <w:sz w:val="20"/>
        <w:lang w:val="ru-RU"/>
      </w:rPr>
      <w:t>.</w:t>
    </w:r>
    <w:r w:rsidRPr="0034301D">
      <w:rPr>
        <w:rFonts w:ascii="Arial" w:hAnsi="Arial" w:cs="Arial"/>
        <w:color w:val="999999"/>
        <w:sz w:val="20"/>
      </w:rPr>
      <w:t>lib</w:t>
    </w:r>
    <w:r w:rsidRPr="0034301D">
      <w:rPr>
        <w:rFonts w:ascii="Arial" w:hAnsi="Arial" w:cs="Arial"/>
        <w:color w:val="999999"/>
        <w:sz w:val="20"/>
        <w:lang w:val="ru-RU"/>
      </w:rPr>
      <w:t>.</w:t>
    </w:r>
    <w:r w:rsidRPr="0034301D">
      <w:rPr>
        <w:rFonts w:ascii="Arial" w:hAnsi="Arial" w:cs="Arial"/>
        <w:color w:val="999999"/>
        <w:sz w:val="20"/>
      </w:rPr>
      <w:t>ru</w:t>
    </w:r>
    <w:r w:rsidRPr="0034301D">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DC004" w14:textId="77777777" w:rsidR="0034301D" w:rsidRDefault="003430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A2F47"/>
    <w:rsid w:val="0015074B"/>
    <w:rsid w:val="0029639D"/>
    <w:rsid w:val="00326F90"/>
    <w:rsid w:val="0034301D"/>
    <w:rsid w:val="00AA1D8D"/>
    <w:rsid w:val="00B47730"/>
    <w:rsid w:val="00B67B9A"/>
    <w:rsid w:val="00B92974"/>
    <w:rsid w:val="00CB0664"/>
    <w:rsid w:val="00E4214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4DE040"/>
  <w14:defaultImageDpi w14:val="300"/>
  <w15:docId w15:val="{6013BAEC-ED50-42BE-B705-6C411EA33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3430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1721</Words>
  <Characters>9709</Characters>
  <Application>Microsoft Office Word</Application>
  <DocSecurity>0</DocSecurity>
  <Lines>194</Lines>
  <Paragraphs>77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11353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Густав</dc:title>
  <dc:subject/>
  <dc:creator>Уильям Сомерсет Моэм</dc:creator>
  <cp:keywords/>
  <dc:description/>
  <cp:lastModifiedBy>Andrey Piskunov</cp:lastModifiedBy>
  <cp:revision>6</cp:revision>
  <dcterms:created xsi:type="dcterms:W3CDTF">2013-12-23T23:15:00Z</dcterms:created>
  <dcterms:modified xsi:type="dcterms:W3CDTF">2025-05-16T21:17:00Z</dcterms:modified>
  <cp:category/>
</cp:coreProperties>
</file>