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45E3EA" w14:textId="7823DABE" w:rsidR="004C2643" w:rsidRPr="003C7CC1" w:rsidRDefault="004C2643" w:rsidP="003C7CC1">
      <w:pPr>
        <w:pStyle w:val="Heading2"/>
        <w:keepNext w:val="0"/>
        <w:keepLines w:val="0"/>
        <w:suppressAutoHyphens/>
        <w:spacing w:before="0" w:line="240" w:lineRule="auto"/>
        <w:jc w:val="both"/>
        <w:rPr>
          <w:rFonts w:ascii="Verdana" w:hAnsi="Verdana"/>
          <w:color w:val="000000"/>
          <w:sz w:val="32"/>
          <w:lang w:val="ru-RU"/>
        </w:rPr>
      </w:pPr>
      <w:r w:rsidRPr="003C7CC1">
        <w:rPr>
          <w:rFonts w:ascii="Verdana" w:hAnsi="Verdana"/>
          <w:color w:val="000000"/>
          <w:sz w:val="32"/>
          <w:lang w:val="ru-RU"/>
        </w:rPr>
        <w:t>Предатель</w:t>
      </w:r>
    </w:p>
    <w:p w14:paraId="128B955A" w14:textId="7E9DF3DB" w:rsidR="00846C81" w:rsidRPr="003C7CC1" w:rsidRDefault="00846C81" w:rsidP="003C7CC1">
      <w:pPr>
        <w:suppressAutoHyphens/>
        <w:spacing w:after="0" w:line="240" w:lineRule="auto"/>
        <w:jc w:val="both"/>
        <w:rPr>
          <w:rFonts w:ascii="Verdana" w:hAnsi="Verdana"/>
          <w:color w:val="000000"/>
          <w:sz w:val="24"/>
          <w:lang w:val="ru-RU"/>
        </w:rPr>
      </w:pPr>
      <w:r w:rsidRPr="003C7CC1">
        <w:rPr>
          <w:rFonts w:ascii="Verdana" w:hAnsi="Verdana"/>
          <w:color w:val="000000"/>
          <w:sz w:val="24"/>
          <w:lang w:val="ru-RU"/>
        </w:rPr>
        <w:t>Уильям Сомерсет Моэм</w:t>
      </w:r>
    </w:p>
    <w:p w14:paraId="22457B79" w14:textId="04F35F2B" w:rsidR="004C2643" w:rsidRPr="003C7CC1" w:rsidRDefault="00846C81" w:rsidP="003C7CC1">
      <w:pPr>
        <w:pStyle w:val="Heading2"/>
        <w:keepNext w:val="0"/>
        <w:keepLines w:val="0"/>
        <w:suppressAutoHyphens/>
        <w:spacing w:before="0" w:line="240" w:lineRule="auto"/>
        <w:jc w:val="both"/>
        <w:rPr>
          <w:rFonts w:ascii="Verdana" w:hAnsi="Verdana"/>
          <w:b w:val="0"/>
          <w:color w:val="000000"/>
          <w:sz w:val="20"/>
          <w:lang w:val="ru-RU"/>
        </w:rPr>
      </w:pPr>
      <w:r w:rsidRPr="003C7CC1">
        <w:rPr>
          <w:rFonts w:ascii="Verdana" w:hAnsi="Verdana"/>
          <w:b w:val="0"/>
          <w:color w:val="000000"/>
          <w:sz w:val="20"/>
          <w:lang w:val="ru-RU"/>
        </w:rPr>
        <w:t>П</w:t>
      </w:r>
      <w:r w:rsidR="004C2643" w:rsidRPr="003C7CC1">
        <w:rPr>
          <w:rFonts w:ascii="Verdana" w:hAnsi="Verdana"/>
          <w:b w:val="0"/>
          <w:color w:val="000000"/>
          <w:sz w:val="20"/>
          <w:lang w:val="ru-RU"/>
        </w:rPr>
        <w:t>ер</w:t>
      </w:r>
      <w:r w:rsidRPr="003C7CC1">
        <w:rPr>
          <w:rFonts w:ascii="Verdana" w:hAnsi="Verdana"/>
          <w:b w:val="0"/>
          <w:color w:val="000000"/>
          <w:sz w:val="20"/>
          <w:lang w:val="ru-RU"/>
        </w:rPr>
        <w:t>евод:</w:t>
      </w:r>
      <w:r w:rsidR="004C2643" w:rsidRPr="003C7CC1">
        <w:rPr>
          <w:rFonts w:ascii="Verdana" w:hAnsi="Verdana"/>
          <w:b w:val="0"/>
          <w:color w:val="000000"/>
          <w:sz w:val="20"/>
          <w:lang w:val="ru-RU"/>
        </w:rPr>
        <w:t xml:space="preserve"> А.</w:t>
      </w:r>
      <w:r w:rsidR="004C2643" w:rsidRPr="003C7CC1">
        <w:rPr>
          <w:rFonts w:ascii="Verdana" w:hAnsi="Verdana"/>
          <w:b w:val="0"/>
          <w:color w:val="000000"/>
          <w:sz w:val="20"/>
        </w:rPr>
        <w:t> </w:t>
      </w:r>
      <w:r w:rsidR="004C2643" w:rsidRPr="003C7CC1">
        <w:rPr>
          <w:rFonts w:ascii="Verdana" w:hAnsi="Verdana"/>
          <w:b w:val="0"/>
          <w:color w:val="000000"/>
          <w:sz w:val="20"/>
          <w:lang w:val="ru-RU"/>
        </w:rPr>
        <w:t>Ливергант</w:t>
      </w:r>
    </w:p>
    <w:p w14:paraId="5E9EA746"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p>
    <w:p w14:paraId="07840BDD"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Сняв номер в отеле, где рекомендовал ему остановиться</w:t>
      </w:r>
      <w:r w:rsidRPr="003C7CC1">
        <w:rPr>
          <w:rFonts w:ascii="Verdana" w:hAnsi="Verdana"/>
          <w:color w:val="000000"/>
          <w:sz w:val="20"/>
        </w:rPr>
        <w:t> </w:t>
      </w:r>
      <w:r w:rsidRPr="003C7CC1">
        <w:rPr>
          <w:rFonts w:ascii="Verdana" w:hAnsi="Verdana"/>
          <w:color w:val="000000"/>
          <w:sz w:val="20"/>
          <w:lang w:val="ru-RU"/>
        </w:rPr>
        <w:t>Р., Эшенден вышел пройтись. Был теплый, солнечный августовский день, на небе не было ни облачка. В Люцерне он не бывал с детства и помнил, да и то смутно, крытый мост, огромного каменного льва и церковь, где он, еще мальчиком, зевая, но с интересом озираясь по сторонам, слушал орган. Теперь же, гуляя по тенистой набережной и глядя на озеро (у которого был такой же рассчитанный на дешевый эффект неестественный вид, как на цветных фотографиях), он пытался даже не столько отыскать полузабытые места, сколько воскресить в памяти того застенчивого, неусидчивого, жадного до жизни подростка (тогда он считал «жизнью» зрелые, а не юношеские годы), который когда-то давно бродил здесь. Однако наиболее живо запомнился ему не он сам, а окружавшая его толпа; в памяти почему-то всплыли яркое солнце, жара, люди, много людей; поезд был переполнен, отель тоже, прогулочные пароходы набиты битком, на улицах и на набережной</w:t>
      </w:r>
      <w:r w:rsidRPr="003C7CC1">
        <w:rPr>
          <w:rFonts w:ascii="Verdana" w:hAnsi="Verdana"/>
          <w:color w:val="000000"/>
          <w:sz w:val="20"/>
        </w:rPr>
        <w:t> </w:t>
      </w:r>
      <w:r w:rsidRPr="003C7CC1">
        <w:rPr>
          <w:rFonts w:ascii="Verdana" w:hAnsi="Verdana"/>
          <w:color w:val="000000"/>
          <w:sz w:val="20"/>
          <w:lang w:val="ru-RU"/>
        </w:rPr>
        <w:t>— не протолкнуться; все вокруг были толстые, старые, уродливые и скверно пахли. А сейчас из-за войны Люцерн был так же пуст, как в те далекие времена, когда Швейцария еще не считалась европейским курортом. Отели позакрывались, улицы опустели, лодки одиноко покачивались у пустого причала</w:t>
      </w:r>
      <w:r w:rsidRPr="003C7CC1">
        <w:rPr>
          <w:rFonts w:ascii="Verdana" w:hAnsi="Verdana"/>
          <w:color w:val="000000"/>
          <w:sz w:val="20"/>
        </w:rPr>
        <w:t> </w:t>
      </w:r>
      <w:r w:rsidRPr="003C7CC1">
        <w:rPr>
          <w:rFonts w:ascii="Verdana" w:hAnsi="Verdana"/>
          <w:color w:val="000000"/>
          <w:sz w:val="20"/>
          <w:lang w:val="ru-RU"/>
        </w:rPr>
        <w:t>— никто их не брал, а по бульвару, тянувшемуся вдоль озера, гордясь своим нейтралитетом, прогуливались с таксами на поводке степенные швейцарцы. Эшенден упивался одиночеством и, опустившись на повернутую к воде скамейку, целиком отдался созерцанию местных красот. Да, озеро и в самом деле было каким-то картинным, вода</w:t>
      </w:r>
      <w:r w:rsidRPr="003C7CC1">
        <w:rPr>
          <w:rFonts w:ascii="Verdana" w:hAnsi="Verdana"/>
          <w:color w:val="000000"/>
          <w:sz w:val="20"/>
        </w:rPr>
        <w:t> </w:t>
      </w:r>
      <w:r w:rsidRPr="003C7CC1">
        <w:rPr>
          <w:rFonts w:ascii="Verdana" w:hAnsi="Verdana"/>
          <w:color w:val="000000"/>
          <w:sz w:val="20"/>
          <w:lang w:val="ru-RU"/>
        </w:rPr>
        <w:t>— слишком голубой, горы</w:t>
      </w:r>
      <w:r w:rsidRPr="003C7CC1">
        <w:rPr>
          <w:rFonts w:ascii="Verdana" w:hAnsi="Verdana"/>
          <w:color w:val="000000"/>
          <w:sz w:val="20"/>
        </w:rPr>
        <w:t> </w:t>
      </w:r>
      <w:r w:rsidRPr="003C7CC1">
        <w:rPr>
          <w:rFonts w:ascii="Verdana" w:hAnsi="Verdana"/>
          <w:color w:val="000000"/>
          <w:sz w:val="20"/>
          <w:lang w:val="ru-RU"/>
        </w:rPr>
        <w:t>— слишком снежными, и вся эта нарочитая красота лезла в глаза, скорее раздражала, чем поражала; но вместе с тем было в этом пейзаже что-то бесхитростное, безыскусно простое, напоминавшее Эшендену одну из «Песен без слов» Мендельсона, вызывавшую у него снисходительную улыбку. Люцерн напоминал ему искусственные восковые цветы под стеклянным колпаком, часы с кукушкой, вышивку тонкой шерстью. Пока стоит хорошая погода, он, что бы там ни было, будет наслаждаться жизнью. Почему бы, собственно, не совместить приятное с полезным? Путешествует он с новеньким паспортом в кармане, под чужим именем, и от этого ощущает себя совсем другим человеком. Нередко бывало, что Эшенден сам себе надоедал, и сейчас его забавляло, что на какое-то время он превратился в фантом, в плод богатого воображения</w:t>
      </w:r>
      <w:r w:rsidRPr="003C7CC1">
        <w:rPr>
          <w:rFonts w:ascii="Verdana" w:hAnsi="Verdana"/>
          <w:color w:val="000000"/>
          <w:sz w:val="20"/>
        </w:rPr>
        <w:t> </w:t>
      </w:r>
      <w:r w:rsidRPr="003C7CC1">
        <w:rPr>
          <w:rFonts w:ascii="Verdana" w:hAnsi="Verdana"/>
          <w:color w:val="000000"/>
          <w:sz w:val="20"/>
          <w:lang w:val="ru-RU"/>
        </w:rPr>
        <w:t>Р. Подобное существование доставляло ему удовольствие также из-за сильно развитого у него чувства абсурдного. Зато</w:t>
      </w:r>
      <w:r w:rsidRPr="003C7CC1">
        <w:rPr>
          <w:rFonts w:ascii="Verdana" w:hAnsi="Verdana"/>
          <w:color w:val="000000"/>
          <w:sz w:val="20"/>
        </w:rPr>
        <w:t> </w:t>
      </w:r>
      <w:r w:rsidRPr="003C7CC1">
        <w:rPr>
          <w:rFonts w:ascii="Verdana" w:hAnsi="Verdana"/>
          <w:color w:val="000000"/>
          <w:sz w:val="20"/>
          <w:lang w:val="ru-RU"/>
        </w:rPr>
        <w:t>Р. ничего забавного бы тут не нашел</w:t>
      </w:r>
      <w:r w:rsidRPr="003C7CC1">
        <w:rPr>
          <w:rFonts w:ascii="Verdana" w:hAnsi="Verdana"/>
          <w:color w:val="000000"/>
          <w:sz w:val="20"/>
        </w:rPr>
        <w:t> </w:t>
      </w:r>
      <w:r w:rsidRPr="003C7CC1">
        <w:rPr>
          <w:rFonts w:ascii="Verdana" w:hAnsi="Verdana"/>
          <w:color w:val="000000"/>
          <w:sz w:val="20"/>
          <w:lang w:val="ru-RU"/>
        </w:rPr>
        <w:t>— если полковник и обладал чувством юмора, то юмор этот был язвительного свойства; для того чтобы смеяться над самим собой, этому человеку не хватало легкости, раскрепощенности; чтобы владеть этим искусством, нужно уметь смотреть на себя со стороны, в веселой комедии жизни быть одновременно и зрителем, и актером;</w:t>
      </w:r>
      <w:r w:rsidRPr="003C7CC1">
        <w:rPr>
          <w:rFonts w:ascii="Verdana" w:hAnsi="Verdana"/>
          <w:color w:val="000000"/>
          <w:sz w:val="20"/>
        </w:rPr>
        <w:t> </w:t>
      </w:r>
      <w:r w:rsidRPr="003C7CC1">
        <w:rPr>
          <w:rFonts w:ascii="Verdana" w:hAnsi="Verdana"/>
          <w:color w:val="000000"/>
          <w:sz w:val="20"/>
          <w:lang w:val="ru-RU"/>
        </w:rPr>
        <w:t>Р. же был солдат и считал самосозерцание занятием нездоровым, неанглийским и непатриотичным.</w:t>
      </w:r>
    </w:p>
    <w:p w14:paraId="6FC7D22F"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 xml:space="preserve">Эшенден встал, не торопясь направился к отелю, небольшой второразрядной немецкой гостинице, безукоризненно чистой и опрятной. Из окон его номера открывался красивый вид, обставлена комната была лакированной сосновой мебелью; в холодный, дождливый день такая мебель выглядит на редкость убого, однако сейчас, когда было тепло и солнечно, она «смотрелась». Сев за столик в холле, Эшенден заказал себе бутылку пива и разговорился с хозяйкой гостиницы. Та поинтересовалась, зачем он приехал сюда в мертвый сезон, и Эшенден, с удовольствием удовлетворяя ее любопытство, сообщил, что совсем недавно переболел тифом и приехал в Люцерн восстановить силы. Еще он рассказал, что работает в Цензурном ведомстве и хотел бы освежить в памяти немецкий язык, который здорово подзабыл, а поэтому был бы очень признателен, если бы хозяйка порекомендовала ему какого-нибудь учителя немецкого. Хозяйка была белокурой полнотелой швейцаркой, добродушной и болтливой, и Эшенден мог не сомневаться, что в соответствующем месте она слово в слово повторит все, что он ей рассказывал. Теперь наступила его очередь задавать вопросы, и он выяснил (хозяйка по этому поводу очень сокрушалась), что гостиница, которая в это время года бывала так </w:t>
      </w:r>
      <w:r w:rsidRPr="003C7CC1">
        <w:rPr>
          <w:rFonts w:ascii="Verdana" w:hAnsi="Verdana"/>
          <w:color w:val="000000"/>
          <w:sz w:val="20"/>
          <w:lang w:val="ru-RU"/>
        </w:rPr>
        <w:lastRenderedPageBreak/>
        <w:t xml:space="preserve">переполнена, что приходилось селить туристов в соседних домах, сейчас из-за войны практически пустует. Несколько человек здесь только столуются, </w:t>
      </w:r>
      <w:r w:rsidRPr="003C7CC1">
        <w:rPr>
          <w:rFonts w:ascii="Verdana" w:hAnsi="Verdana"/>
          <w:color w:val="000000"/>
          <w:sz w:val="20"/>
        </w:rPr>
        <w:t>en</w:t>
      </w:r>
      <w:r w:rsidRPr="003C7CC1">
        <w:rPr>
          <w:rFonts w:ascii="Verdana" w:hAnsi="Verdana"/>
          <w:color w:val="000000"/>
          <w:sz w:val="20"/>
          <w:lang w:val="ru-RU"/>
        </w:rPr>
        <w:t xml:space="preserve"> </w:t>
      </w:r>
      <w:r w:rsidRPr="003C7CC1">
        <w:rPr>
          <w:rFonts w:ascii="Verdana" w:hAnsi="Verdana"/>
          <w:color w:val="000000"/>
          <w:sz w:val="20"/>
        </w:rPr>
        <w:t>pension</w:t>
      </w:r>
      <w:r w:rsidRPr="003C7CC1">
        <w:rPr>
          <w:rFonts w:ascii="Verdana" w:hAnsi="Verdana"/>
          <w:color w:val="000000"/>
          <w:sz w:val="20"/>
          <w:lang w:val="ru-RU"/>
        </w:rPr>
        <w:t>,</w:t>
      </w:r>
      <w:r w:rsidRPr="003C7CC1">
        <w:rPr>
          <w:rFonts w:ascii="Verdana" w:hAnsi="Verdana"/>
          <w:color w:val="000000"/>
          <w:sz w:val="20"/>
          <w:vertAlign w:val="superscript"/>
        </w:rPr>
        <w:footnoteReference w:id="1"/>
      </w:r>
      <w:r w:rsidRPr="003C7CC1">
        <w:rPr>
          <w:rFonts w:ascii="Verdana" w:hAnsi="Verdana"/>
          <w:color w:val="000000"/>
          <w:sz w:val="20"/>
          <w:lang w:val="ru-RU"/>
        </w:rPr>
        <w:t xml:space="preserve"> а постоянно живут лишь две семьи: пожилая ирландская пара из Веве, проводящая в Люцерне летние месяцы, и англичанин с женой. Жена англичанина</w:t>
      </w:r>
      <w:r w:rsidRPr="003C7CC1">
        <w:rPr>
          <w:rFonts w:ascii="Verdana" w:hAnsi="Verdana"/>
          <w:color w:val="000000"/>
          <w:sz w:val="20"/>
        </w:rPr>
        <w:t> </w:t>
      </w:r>
      <w:r w:rsidRPr="003C7CC1">
        <w:rPr>
          <w:rFonts w:ascii="Verdana" w:hAnsi="Verdana"/>
          <w:color w:val="000000"/>
          <w:sz w:val="20"/>
          <w:lang w:val="ru-RU"/>
        </w:rPr>
        <w:t>— немка по национальности, поэтому они вынуждены жить в нейтральной стране. В отношении английской пары Эшенден старался проявлять как можно меньше любопытства</w:t>
      </w:r>
      <w:r w:rsidRPr="003C7CC1">
        <w:rPr>
          <w:rFonts w:ascii="Verdana" w:hAnsi="Verdana"/>
          <w:color w:val="000000"/>
          <w:sz w:val="20"/>
        </w:rPr>
        <w:t> </w:t>
      </w:r>
      <w:r w:rsidRPr="003C7CC1">
        <w:rPr>
          <w:rFonts w:ascii="Verdana" w:hAnsi="Verdana"/>
          <w:color w:val="000000"/>
          <w:sz w:val="20"/>
          <w:lang w:val="ru-RU"/>
        </w:rPr>
        <w:t>— по описанию он сразу же догадался, что муж немки и есть Грантли Кейпор, однако хозяйка по собственной инициативе сообщила, что англичане целыми днями пропадают в горах. Герр Кейпор</w:t>
      </w:r>
      <w:r w:rsidRPr="003C7CC1">
        <w:rPr>
          <w:rFonts w:ascii="Verdana" w:hAnsi="Verdana"/>
          <w:color w:val="000000"/>
          <w:sz w:val="20"/>
        </w:rPr>
        <w:t> </w:t>
      </w:r>
      <w:r w:rsidRPr="003C7CC1">
        <w:rPr>
          <w:rFonts w:ascii="Verdana" w:hAnsi="Verdana"/>
          <w:color w:val="000000"/>
          <w:sz w:val="20"/>
          <w:lang w:val="ru-RU"/>
        </w:rPr>
        <w:t>— ботаник, пояснила она, и интересуется швейцарской флорой. Хорошо отозвалась она и о его жене, сказав, что это очень славная женщина и что она ей очень сочувствует. «Ну ничего, война ведь когда-нибудь кончится»,</w:t>
      </w:r>
      <w:r w:rsidRPr="003C7CC1">
        <w:rPr>
          <w:rFonts w:ascii="Verdana" w:hAnsi="Verdana"/>
          <w:color w:val="000000"/>
          <w:sz w:val="20"/>
        </w:rPr>
        <w:t> </w:t>
      </w:r>
      <w:r w:rsidRPr="003C7CC1">
        <w:rPr>
          <w:rFonts w:ascii="Verdana" w:hAnsi="Verdana"/>
          <w:color w:val="000000"/>
          <w:sz w:val="20"/>
          <w:lang w:val="ru-RU"/>
        </w:rPr>
        <w:t>— вздохнула хозяйка и с этими словами вразвалочку удалилась, а Эшенден поднялся к себе в номер. Обед начинался в семь вечера, и Эшенден, желая прийти в столовую пораньше, чтобы успеть как следует рассмотреть всех тех, кто питается в гостинице, спустился, как только услышал звон колокольчика. Судя по обстановке (чистенькая, без излишеств комнатка, стулья, как и у него в номере, лакированной сосны, по стенам гравюры с изображением швейцарских озер, на каждом столике по букету цветов), обед ожидался прескверный, и Эшенден, чтоб хоть как-то оживить унылую трапезу, с удовольствием заказал бы бутылку лучшего рейнского, какую только можно было отыскать в этой дыре, однако, по здравом размышлении, счел, что подобная расточительность привлечет к себе внимание (на двух-трех столах стояли початые бутылки белого вина</w:t>
      </w:r>
      <w:r w:rsidRPr="003C7CC1">
        <w:rPr>
          <w:rFonts w:ascii="Verdana" w:hAnsi="Verdana"/>
          <w:color w:val="000000"/>
          <w:sz w:val="20"/>
        </w:rPr>
        <w:t> </w:t>
      </w:r>
      <w:r w:rsidRPr="003C7CC1">
        <w:rPr>
          <w:rFonts w:ascii="Verdana" w:hAnsi="Verdana"/>
          <w:color w:val="000000"/>
          <w:sz w:val="20"/>
          <w:lang w:val="ru-RU"/>
        </w:rPr>
        <w:t>— свидетельство того, что за обедом здесь пили весьма умеренно), и ограничился бутылкой крепкого немецкого пива. В это время в столовую вошли, один за другим, двое мужчин, по виду швейцарцы, должно быть холостяки, работающие в Люцерне. Сев каждый за свой столик, они развернули салфетки, которые сами же после завтрака аккуратно свернули, после чего вытащили из карманов газеты и, прислонив их к графинам с водой, стали читать и одновременно, довольно громко чавкая, есть суп. Следом за ними в сопровождении маленькой седовласой дамы в черном появился высокий сутулый старик с копной густых седых волос и длинными седыми усами. Это, вернее всего, был ирландский полковник с женой, о котором рассказывала хозяйка. Они сели за столик, и полковник налил в бокалы немного вина</w:t>
      </w:r>
      <w:r w:rsidRPr="003C7CC1">
        <w:rPr>
          <w:rFonts w:ascii="Verdana" w:hAnsi="Verdana"/>
          <w:color w:val="000000"/>
          <w:sz w:val="20"/>
        </w:rPr>
        <w:t> </w:t>
      </w:r>
      <w:r w:rsidRPr="003C7CC1">
        <w:rPr>
          <w:rFonts w:ascii="Verdana" w:hAnsi="Verdana"/>
          <w:color w:val="000000"/>
          <w:sz w:val="20"/>
          <w:lang w:val="ru-RU"/>
        </w:rPr>
        <w:t>— сначала жене, потом себе. Пригубив вино, они стали молча ждать, пока их обслужит миловидная сноровистая подавальщица.</w:t>
      </w:r>
    </w:p>
    <w:p w14:paraId="5FD7380E"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Наконец появились те, кого Эшенден поджидал с особым нетерпением. Когда они вошли, он углубился в чтение немецкой книги и, с трудом преодолев любопытство, лишь на мгновение вскинул глаза. Его наметанному глазу предстал мужчина лет сорока пяти, среднего роста, довольно полный, с короткими темными с проседью волосами и с красным чисто выбритым лицом. На нем был серый костюм и рубашка с открытым воротом. Позади шла его жена-немка. Эшенден успел заметить только, что она скромно одета, а лицо ее сильно напудрено. Грантли Кейпор сел и зычным голосом стал рассказывать официантке, что они совершили длиннейшую прогулку. Они взобрались на какую-то гору, название которой Эшендену абсолютно ничего не говорило, зато у подавальщицы вызвало возгласы удивления и бурного энтузиазма. Затем Кейпор на беглом немецком языке, хотя и с сильным английским акцентом, сказал, что они так опаздывали, что даже не поднялись в номер помыться с дороги, а только сполоснули руки перед входом. Голос у него был громкий, держался он раскованно и вальяжно.</w:t>
      </w:r>
    </w:p>
    <w:p w14:paraId="5E8E48FA"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Скорей несите обед!</w:t>
      </w:r>
      <w:r w:rsidRPr="003C7CC1">
        <w:rPr>
          <w:rFonts w:ascii="Verdana" w:hAnsi="Verdana"/>
          <w:color w:val="000000"/>
          <w:sz w:val="20"/>
        </w:rPr>
        <w:t> </w:t>
      </w:r>
      <w:r w:rsidRPr="003C7CC1">
        <w:rPr>
          <w:rFonts w:ascii="Verdana" w:hAnsi="Verdana"/>
          <w:color w:val="000000"/>
          <w:sz w:val="20"/>
          <w:lang w:val="ru-RU"/>
        </w:rPr>
        <w:t>— кричал он.</w:t>
      </w:r>
      <w:r w:rsidRPr="003C7CC1">
        <w:rPr>
          <w:rFonts w:ascii="Verdana" w:hAnsi="Verdana"/>
          <w:color w:val="000000"/>
          <w:sz w:val="20"/>
        </w:rPr>
        <w:t> </w:t>
      </w:r>
      <w:r w:rsidRPr="003C7CC1">
        <w:rPr>
          <w:rFonts w:ascii="Verdana" w:hAnsi="Verdana"/>
          <w:color w:val="000000"/>
          <w:sz w:val="20"/>
          <w:lang w:val="ru-RU"/>
        </w:rPr>
        <w:t xml:space="preserve">— Мы умираем от голода. И пива не забудьте! Три бутылки. </w:t>
      </w:r>
      <w:r w:rsidRPr="003C7CC1">
        <w:rPr>
          <w:rFonts w:ascii="Verdana" w:hAnsi="Verdana"/>
          <w:color w:val="000000"/>
          <w:sz w:val="20"/>
        </w:rPr>
        <w:t>Lieber</w:t>
      </w:r>
      <w:r w:rsidRPr="003C7CC1">
        <w:rPr>
          <w:rFonts w:ascii="Verdana" w:hAnsi="Verdana"/>
          <w:color w:val="000000"/>
          <w:sz w:val="20"/>
          <w:lang w:val="ru-RU"/>
        </w:rPr>
        <w:t xml:space="preserve"> </w:t>
      </w:r>
      <w:r w:rsidRPr="003C7CC1">
        <w:rPr>
          <w:rFonts w:ascii="Verdana" w:hAnsi="Verdana"/>
          <w:color w:val="000000"/>
          <w:sz w:val="20"/>
        </w:rPr>
        <w:t>Gott</w:t>
      </w:r>
      <w:r w:rsidRPr="003C7CC1">
        <w:rPr>
          <w:rFonts w:ascii="Verdana" w:hAnsi="Verdana"/>
          <w:color w:val="000000"/>
          <w:sz w:val="20"/>
          <w:lang w:val="ru-RU"/>
        </w:rPr>
        <w:t>,</w:t>
      </w:r>
      <w:r w:rsidRPr="003C7CC1">
        <w:rPr>
          <w:rFonts w:ascii="Verdana" w:hAnsi="Verdana"/>
          <w:color w:val="000000"/>
          <w:sz w:val="20"/>
          <w:vertAlign w:val="superscript"/>
        </w:rPr>
        <w:footnoteReference w:id="2"/>
      </w:r>
      <w:r w:rsidRPr="003C7CC1">
        <w:rPr>
          <w:rFonts w:ascii="Verdana" w:hAnsi="Verdana"/>
          <w:color w:val="000000"/>
          <w:sz w:val="20"/>
          <w:lang w:val="ru-RU"/>
        </w:rPr>
        <w:t xml:space="preserve"> как хочется пить!</w:t>
      </w:r>
    </w:p>
    <w:p w14:paraId="13927B23"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 xml:space="preserve">Кейпор производил впечатление человека необычайно энергичного. Он внес оживление в унылую размеренность трапезы; с его приходом на лицах обедающих неожиданно появилось какое-то настороженное выражение. Он заговорил с женой по-английски, да так громко, что все слышали каждое сказанное им слово, пока вдруг она не прервала мужа, заметив ему что-то вполголоса. Кейпор осекся, и Эшенден догадался, что англичанин смотрит в его сторону. Миссис Кейпор первая </w:t>
      </w:r>
      <w:r w:rsidRPr="003C7CC1">
        <w:rPr>
          <w:rFonts w:ascii="Verdana" w:hAnsi="Verdana"/>
          <w:color w:val="000000"/>
          <w:sz w:val="20"/>
          <w:lang w:val="ru-RU"/>
        </w:rPr>
        <w:lastRenderedPageBreak/>
        <w:t xml:space="preserve">обратила внимание на появление нового человека и незамедлительно сообщила об этом мужу. Эшенден перевернул страницу книги, которую якобы читал, однако чувствовал, что Кейпор по-прежнему пристально на него смотрит. В следующий раз он обратился к жене таким тихим голосом, что Эшенден не расслышал даже, на каком он говорит языке, а когда подавальщица принесла им суп, он, на этот раз вполголоса, задал ей какой-то вопрос. Было очевидно, что Кейпор интересуется, кто такой Эшенден. Из ответа официантки до Эшендена донеслось только: </w:t>
      </w:r>
      <w:r w:rsidRPr="003C7CC1">
        <w:rPr>
          <w:rFonts w:ascii="Verdana" w:hAnsi="Verdana"/>
          <w:color w:val="000000"/>
          <w:sz w:val="20"/>
        </w:rPr>
        <w:t>l</w:t>
      </w:r>
      <w:r w:rsidRPr="003C7CC1">
        <w:rPr>
          <w:rFonts w:ascii="Verdana" w:hAnsi="Verdana"/>
          <w:color w:val="000000"/>
          <w:sz w:val="20"/>
          <w:lang w:val="ru-RU"/>
        </w:rPr>
        <w:t>ä</w:t>
      </w:r>
      <w:r w:rsidRPr="003C7CC1">
        <w:rPr>
          <w:rFonts w:ascii="Verdana" w:hAnsi="Verdana"/>
          <w:color w:val="000000"/>
          <w:sz w:val="20"/>
        </w:rPr>
        <w:t>nder</w:t>
      </w:r>
      <w:r w:rsidRPr="003C7CC1">
        <w:rPr>
          <w:rFonts w:ascii="Verdana" w:hAnsi="Verdana"/>
          <w:color w:val="000000"/>
          <w:sz w:val="20"/>
          <w:lang w:val="ru-RU"/>
        </w:rPr>
        <w:t>.</w:t>
      </w:r>
      <w:r w:rsidRPr="003C7CC1">
        <w:rPr>
          <w:rFonts w:ascii="Verdana" w:hAnsi="Verdana"/>
          <w:color w:val="000000"/>
          <w:sz w:val="20"/>
          <w:vertAlign w:val="superscript"/>
        </w:rPr>
        <w:footnoteReference w:id="3"/>
      </w:r>
    </w:p>
    <w:p w14:paraId="758A98CC"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Двое мужчин, приступивших к обеду первыми, кончили есть и пошли к выходу, дружно орудуя зубочистками. Затем из-за стола встали старик полковник с женой, и он, отступив на шаг, пропустил ее вперед. В течение всего обеда они не обратились друг к другу ни разу. Она медленно направилась к двери, однако полковник остановился перекинуться словом с одним из швейцарцев, на вид адвокатом; подойдя к выходу, старая ирландка, ссутулившись, с отсутствующим выражением лица, стала терпеливо ждать, пока муж, закончив беседу, подойдет и откроет ей дверь. Эшенден понял вдруг, что полковник ни разу в жизни не позволил ей самой открыть дверь. Она просто не знала, как это делается. Через минуту старик ирландец, с трудом передвигая ноги, подошел к двери и открыл ее; супруга вышла, и он последовал за ней. Этот незначительный эпизод приоткрыл Эшендену всю их историю, по этому эпизоду он стал восстанавливать события их совместной жизни, черты характера, особенности поведения, однако вскоре сам себя остановил</w:t>
      </w:r>
      <w:r w:rsidRPr="003C7CC1">
        <w:rPr>
          <w:rFonts w:ascii="Verdana" w:hAnsi="Verdana"/>
          <w:color w:val="000000"/>
          <w:sz w:val="20"/>
        </w:rPr>
        <w:t> </w:t>
      </w:r>
      <w:r w:rsidRPr="003C7CC1">
        <w:rPr>
          <w:rFonts w:ascii="Verdana" w:hAnsi="Verdana"/>
          <w:color w:val="000000"/>
          <w:sz w:val="20"/>
          <w:lang w:val="ru-RU"/>
        </w:rPr>
        <w:t>— сейчас он не мог позволить себе роскошь заниматься сочинительством.</w:t>
      </w:r>
    </w:p>
    <w:p w14:paraId="6114B4F5"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Закончив обедать, Эшенден вышел в холл и, увидев привязанного к ножке стола бультерьера, машинально опустил руку и потрепал мягкие уши собаки. Хозяйка гостиницы стояла на нижней ступеньке лестницы.</w:t>
      </w:r>
    </w:p>
    <w:p w14:paraId="726EF5BD"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Симпатичный,</w:t>
      </w:r>
      <w:r w:rsidRPr="003C7CC1">
        <w:rPr>
          <w:rFonts w:ascii="Verdana" w:hAnsi="Verdana"/>
          <w:color w:val="000000"/>
          <w:sz w:val="20"/>
        </w:rPr>
        <w:t> </w:t>
      </w:r>
      <w:r w:rsidRPr="003C7CC1">
        <w:rPr>
          <w:rFonts w:ascii="Verdana" w:hAnsi="Verdana"/>
          <w:color w:val="000000"/>
          <w:sz w:val="20"/>
          <w:lang w:val="ru-RU"/>
        </w:rPr>
        <w:t>— сказал Эшенден.</w:t>
      </w:r>
      <w:r w:rsidRPr="003C7CC1">
        <w:rPr>
          <w:rFonts w:ascii="Verdana" w:hAnsi="Verdana"/>
          <w:color w:val="000000"/>
          <w:sz w:val="20"/>
        </w:rPr>
        <w:t> </w:t>
      </w:r>
      <w:r w:rsidRPr="003C7CC1">
        <w:rPr>
          <w:rFonts w:ascii="Verdana" w:hAnsi="Verdana"/>
          <w:color w:val="000000"/>
          <w:sz w:val="20"/>
          <w:lang w:val="ru-RU"/>
        </w:rPr>
        <w:t>— Чей он?</w:t>
      </w:r>
    </w:p>
    <w:p w14:paraId="25D65297"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Герра Кейпора. Собаку зовут Фриц. Герр Кейпор уверяет, что родословная у нее длиннее, чем у английского короля.</w:t>
      </w:r>
    </w:p>
    <w:p w14:paraId="2A2B394F"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Фриц потерся об ногу Эшендена и ткнулся носом ему в ладонь. Эшенден поднялся к себе в номер за шляпой, а спустившись, увидел, что Кейпор стоит у входа в гостиницу и о чем-то беседует с хозяйкой. По тому, как оба они при его появлении смутились и замолчали, Эшенден заключил, что Кейпор интересуется им. Проходя между ними, он краем глаза увидел, что Кейпор провожает его подозрительным взглядом. Теперь на открытом красном лице весельчака застыло испуганное и в то же время хитрое выражение.</w:t>
      </w:r>
    </w:p>
    <w:p w14:paraId="574245FE"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Гуляя по городу, Эшенден вскоре обнаружил бар с открытой верандой, где можно было выпить кофе с рюмкой хорошего коньяка</w:t>
      </w:r>
      <w:r w:rsidRPr="003C7CC1">
        <w:rPr>
          <w:rFonts w:ascii="Verdana" w:hAnsi="Verdana"/>
          <w:color w:val="000000"/>
          <w:sz w:val="20"/>
        </w:rPr>
        <w:t> </w:t>
      </w:r>
      <w:r w:rsidRPr="003C7CC1">
        <w:rPr>
          <w:rFonts w:ascii="Verdana" w:hAnsi="Verdana"/>
          <w:color w:val="000000"/>
          <w:sz w:val="20"/>
          <w:lang w:val="ru-RU"/>
        </w:rPr>
        <w:t>— награда за воздержанность, проявленную во время обеда. Он был рад, что наконец-то встретился лицом к лицу с Грантли Кейпором, о котором столько слышал. Через пару дней они познакомятся</w:t>
      </w:r>
      <w:r w:rsidRPr="003C7CC1">
        <w:rPr>
          <w:rFonts w:ascii="Verdana" w:hAnsi="Verdana"/>
          <w:color w:val="000000"/>
          <w:sz w:val="20"/>
        </w:rPr>
        <w:t> </w:t>
      </w:r>
      <w:r w:rsidRPr="003C7CC1">
        <w:rPr>
          <w:rFonts w:ascii="Verdana" w:hAnsi="Verdana"/>
          <w:color w:val="000000"/>
          <w:sz w:val="20"/>
          <w:lang w:val="ru-RU"/>
        </w:rPr>
        <w:t>— знакомство с человеком, у которого есть собака,</w:t>
      </w:r>
      <w:r w:rsidRPr="003C7CC1">
        <w:rPr>
          <w:rFonts w:ascii="Verdana" w:hAnsi="Verdana"/>
          <w:color w:val="000000"/>
          <w:sz w:val="20"/>
        </w:rPr>
        <w:t> </w:t>
      </w:r>
      <w:r w:rsidRPr="003C7CC1">
        <w:rPr>
          <w:rFonts w:ascii="Verdana" w:hAnsi="Verdana"/>
          <w:color w:val="000000"/>
          <w:sz w:val="20"/>
          <w:lang w:val="ru-RU"/>
        </w:rPr>
        <w:t>— дело, как известно, несложное. Впрочем, Эшенден не спешил: при его планах он не мог торопить события.</w:t>
      </w:r>
    </w:p>
    <w:p w14:paraId="24840741"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Эшенден еще раз перебрал в голове известные ему факты. Грантли Кейпору было сорок два года, родился он, если верить паспорту, в Бирмингеме. Его супруга, на которой он был женат одиннадцать лет, по происхождению была немка. Все это, впрочем, было общеизвестно, о подробностях же его биографии знали лишь немногие. Согласно секретным данным, Кейпор начинал клерком в бирмингемской юридической конторе, однако в дальнейшем переключился на журналистику, одно время сотрудничал с каирской газетой, выходящей на английском языке, затем</w:t>
      </w:r>
      <w:r w:rsidRPr="003C7CC1">
        <w:rPr>
          <w:rFonts w:ascii="Verdana" w:hAnsi="Verdana"/>
          <w:color w:val="000000"/>
          <w:sz w:val="20"/>
        </w:rPr>
        <w:t> </w:t>
      </w:r>
      <w:r w:rsidRPr="003C7CC1">
        <w:rPr>
          <w:rFonts w:ascii="Verdana" w:hAnsi="Verdana"/>
          <w:color w:val="000000"/>
          <w:sz w:val="20"/>
          <w:lang w:val="ru-RU"/>
        </w:rPr>
        <w:t>— с английской газетой в Шанхае; в этом городе при попытке приобрести деньги незаконным путем он был задержан, судим и посажен ненадолго в тюрьму. Выйдя на свободу, Кейпор в течение двух лет пропадал неизвестно где, а затем объявился в Марселе, в конторе по перевозке грузов. Оттуда, по-прежнему занимаясь делами этой фирмы, он отправился в Гамбург, где и женился, а из Гамбурга</w:t>
      </w:r>
      <w:r w:rsidRPr="003C7CC1">
        <w:rPr>
          <w:rFonts w:ascii="Verdana" w:hAnsi="Verdana"/>
          <w:color w:val="000000"/>
          <w:sz w:val="20"/>
        </w:rPr>
        <w:t> </w:t>
      </w:r>
      <w:r w:rsidRPr="003C7CC1">
        <w:rPr>
          <w:rFonts w:ascii="Verdana" w:hAnsi="Verdana"/>
          <w:color w:val="000000"/>
          <w:sz w:val="20"/>
          <w:lang w:val="ru-RU"/>
        </w:rPr>
        <w:t xml:space="preserve">— в Лондон. В Лондоне он открыл собственное дело по экспортным торговым операциям, но спустя некоторое время разорился, был объявлен банкротом и вернулся в журналистику. Перед началом войны он вновь поступил в фирму по перевозке грузов и в августе 1914 года тихо жил со своей женой-немкой в Саутгемптоне, однако в начале следующего года довел до сведения руководства фирмы, что из-за национальности </w:t>
      </w:r>
      <w:r w:rsidRPr="003C7CC1">
        <w:rPr>
          <w:rFonts w:ascii="Verdana" w:hAnsi="Verdana"/>
          <w:color w:val="000000"/>
          <w:sz w:val="20"/>
          <w:lang w:val="ru-RU"/>
        </w:rPr>
        <w:lastRenderedPageBreak/>
        <w:t>жены положение его сделалось совершенно непереносимым, и глава фирмы, не имея ничего против него лично и пойдя ему навстречу, удовлетворил его просьбу и перевел в Геную, где Кейпор прожил до тех пор, пока Италия не вступила в войну, после чего подал заявление об уходе и, имея на руках все необходимые документы, пересек границу и переехал в Швейцарию.</w:t>
      </w:r>
    </w:p>
    <w:p w14:paraId="78170441"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Все это выдавало человека неуживчивого, вряд ли порядочного, без образования и с сомнительным финансовым положением. Однако факты эти абсолютно никого не интересовали до тех пор, пока не выяснилось, что Кейпор (определенно с начала войны, а, возможно, и раньше) завербован немецкой разведкой, платившей ему сорок фунтов в месяц. Но даже и тогда, несмотря на опасность, которую он представлял, против него не было бы предпринято никаких шагов, ограничься он распространением сведений, поступавших к нему из Швейцарии. Особого вреда он при всем желании принести не мог; больше того, в принципе можно было бы попытаться использовать его в интересах союзников. Сам же Кейпор понятия не имел, что о нем что-то известно. Его письма (а переписку он вел обширную) проходили тщательную проверку; шифры, которыми он пользовался, были разгаданы, и в Англии рассчитывали рано или поздно выйти через него на шпионскую сеть, до сих пор еще не раскрытую. Но затем он совершил нечто такое, что привлекло к нему внимание</w:t>
      </w:r>
      <w:r w:rsidRPr="003C7CC1">
        <w:rPr>
          <w:rFonts w:ascii="Verdana" w:hAnsi="Verdana"/>
          <w:color w:val="000000"/>
          <w:sz w:val="20"/>
        </w:rPr>
        <w:t> </w:t>
      </w:r>
      <w:r w:rsidRPr="003C7CC1">
        <w:rPr>
          <w:rFonts w:ascii="Verdana" w:hAnsi="Verdana"/>
          <w:color w:val="000000"/>
          <w:sz w:val="20"/>
          <w:lang w:val="ru-RU"/>
        </w:rPr>
        <w:t>Р. Знай Кейпор о последствиях, он никогда бы на это не отважился и сидел бы тихо —</w:t>
      </w:r>
      <w:r w:rsidRPr="003C7CC1">
        <w:rPr>
          <w:rFonts w:ascii="Verdana" w:hAnsi="Verdana"/>
          <w:color w:val="000000"/>
          <w:sz w:val="20"/>
        </w:rPr>
        <w:t> </w:t>
      </w:r>
      <w:r w:rsidRPr="003C7CC1">
        <w:rPr>
          <w:rFonts w:ascii="Verdana" w:hAnsi="Verdana"/>
          <w:color w:val="000000"/>
          <w:sz w:val="20"/>
          <w:lang w:val="ru-RU"/>
        </w:rPr>
        <w:t>Р. был не из тех людей, которым можно было безнаказанно становиться поперек дороги. В Цюрихе Кейпор познакомился с молодым испанцем по имени Гомес, который незадолго до этого поступил на работу в британскую разведку, втесался, играя на патриотических чувствах, к нему в доверие, каким-то образом вызнал у него, что тот</w:t>
      </w:r>
      <w:r w:rsidRPr="003C7CC1">
        <w:rPr>
          <w:rFonts w:ascii="Verdana" w:hAnsi="Verdana"/>
          <w:color w:val="000000"/>
          <w:sz w:val="20"/>
        </w:rPr>
        <w:t> </w:t>
      </w:r>
      <w:r w:rsidRPr="003C7CC1">
        <w:rPr>
          <w:rFonts w:ascii="Verdana" w:hAnsi="Verdana"/>
          <w:color w:val="000000"/>
          <w:sz w:val="20"/>
          <w:lang w:val="ru-RU"/>
        </w:rPr>
        <w:t>— английский агент. Возможно, Гомес, со свойственным всякому человеку стремлением выдать себя за крупную шишку, просто дурил ему голову, наговорил всяких несообразностей, однако, когда он поехал в Германию, за ним, получив информацию от Кейпора, установили слежку. И в один прекрасный день испанца задержали, причем в тот самый момент, когда он отправлял шифрованное письмо. Письмо расшифровали, а Гомеса отдали под суд, признали виновным в шпионаже и расстреляли. Мало того что разведка лишилась полезного и добросовестного агента; пришлось вдобавок менять простой и надежный шифр.</w:t>
      </w:r>
      <w:r w:rsidRPr="003C7CC1">
        <w:rPr>
          <w:rFonts w:ascii="Verdana" w:hAnsi="Verdana"/>
          <w:color w:val="000000"/>
          <w:sz w:val="20"/>
        </w:rPr>
        <w:t> </w:t>
      </w:r>
      <w:r w:rsidRPr="003C7CC1">
        <w:rPr>
          <w:rFonts w:ascii="Verdana" w:hAnsi="Verdana"/>
          <w:color w:val="000000"/>
          <w:sz w:val="20"/>
          <w:lang w:val="ru-RU"/>
        </w:rPr>
        <w:t>Р. был недоволен, однако полковник был не тот человек, который, желая отомстить, отклонится от поставленной цели; ему пришло в голову, что, если Кейпор предал родину за деньги, есть шанс его перекупить</w:t>
      </w:r>
      <w:r w:rsidRPr="003C7CC1">
        <w:rPr>
          <w:rFonts w:ascii="Verdana" w:hAnsi="Verdana"/>
          <w:color w:val="000000"/>
          <w:sz w:val="20"/>
        </w:rPr>
        <w:t> </w:t>
      </w:r>
      <w:r w:rsidRPr="003C7CC1">
        <w:rPr>
          <w:rFonts w:ascii="Verdana" w:hAnsi="Verdana"/>
          <w:color w:val="000000"/>
          <w:sz w:val="20"/>
          <w:lang w:val="ru-RU"/>
        </w:rPr>
        <w:t>— заплатить ему больше, чем платят немцы, и он точно так же предаст их, как предал своих соотечественников. Раз Кейпору удалось выдать немцам агента союзников, значит, сейчас он пользуется их доверием, рассуждал</w:t>
      </w:r>
      <w:r w:rsidRPr="003C7CC1">
        <w:rPr>
          <w:rFonts w:ascii="Verdana" w:hAnsi="Verdana"/>
          <w:color w:val="000000"/>
          <w:sz w:val="20"/>
        </w:rPr>
        <w:t> </w:t>
      </w:r>
      <w:r w:rsidRPr="003C7CC1">
        <w:rPr>
          <w:rFonts w:ascii="Verdana" w:hAnsi="Verdana"/>
          <w:color w:val="000000"/>
          <w:sz w:val="20"/>
          <w:lang w:val="ru-RU"/>
        </w:rPr>
        <w:t>Р., а стало быть, если его перевербовать, польза от него будет, и немалая. Вместе с тем</w:t>
      </w:r>
      <w:r w:rsidRPr="003C7CC1">
        <w:rPr>
          <w:rFonts w:ascii="Verdana" w:hAnsi="Verdana"/>
          <w:color w:val="000000"/>
          <w:sz w:val="20"/>
        </w:rPr>
        <w:t> </w:t>
      </w:r>
      <w:r w:rsidRPr="003C7CC1">
        <w:rPr>
          <w:rFonts w:ascii="Verdana" w:hAnsi="Verdana"/>
          <w:color w:val="000000"/>
          <w:sz w:val="20"/>
          <w:lang w:val="ru-RU"/>
        </w:rPr>
        <w:t>Р. совершенно не представлял себе, что Кейпор за человек,</w:t>
      </w:r>
      <w:r w:rsidRPr="003C7CC1">
        <w:rPr>
          <w:rFonts w:ascii="Verdana" w:hAnsi="Verdana"/>
          <w:color w:val="000000"/>
          <w:sz w:val="20"/>
        </w:rPr>
        <w:t> </w:t>
      </w:r>
      <w:r w:rsidRPr="003C7CC1">
        <w:rPr>
          <w:rFonts w:ascii="Verdana" w:hAnsi="Verdana"/>
          <w:color w:val="000000"/>
          <w:sz w:val="20"/>
          <w:lang w:val="ru-RU"/>
        </w:rPr>
        <w:t>— жизнь в Швейцарии тот вел тихую, незаметную, в досье хранилась только одна его фотография</w:t>
      </w:r>
      <w:r w:rsidRPr="003C7CC1">
        <w:rPr>
          <w:rFonts w:ascii="Verdana" w:hAnsi="Verdana"/>
          <w:color w:val="000000"/>
          <w:sz w:val="20"/>
        </w:rPr>
        <w:t> </w:t>
      </w:r>
      <w:r w:rsidRPr="003C7CC1">
        <w:rPr>
          <w:rFonts w:ascii="Verdana" w:hAnsi="Verdana"/>
          <w:color w:val="000000"/>
          <w:sz w:val="20"/>
          <w:lang w:val="ru-RU"/>
        </w:rPr>
        <w:t>— и та маленькая, паспортного формата. Исходя из всего этого, Эшендену было поручено познакомиться с Кейпором и выяснить, есть ли возможность его перевербовать; если Эшендену покажется, что это реально, ему следует, предварительно Кейпора прощупав, сделать ему некоторые конкретные предложения. Такое задание требовало такта и умения разбираться в людях. Если же Эшенден придет к выводу, что перекупить Кейпора нельзя, он должен установить за ним слежку и регулярно сообщать о его поведении. Информация, которую Эшенден получил от Густава, была хоть и непроверенной, но весьма ценной; по его сведениям, шеф германской разведки в Берне из-за пассивности Кейпора начинал проявлять признаки беспокойства, Кейпор требовал повышения жалованья, а майор фон</w:t>
      </w:r>
      <w:r w:rsidRPr="003C7CC1">
        <w:rPr>
          <w:rFonts w:ascii="Verdana" w:hAnsi="Verdana"/>
          <w:color w:val="000000"/>
          <w:sz w:val="20"/>
        </w:rPr>
        <w:t> </w:t>
      </w:r>
      <w:r w:rsidRPr="003C7CC1">
        <w:rPr>
          <w:rFonts w:ascii="Verdana" w:hAnsi="Verdana"/>
          <w:color w:val="000000"/>
          <w:sz w:val="20"/>
          <w:lang w:val="ru-RU"/>
        </w:rPr>
        <w:t>П. возражал, что большое жалованье надо отработать. Были все основания полагать, что шеф германской разведки хочет перебросить Кейпора в Англию. Поэтому, если бы Эшендену удалось уговорить Кейпора пересечь границу, он считал бы свою задачу выполненной.</w:t>
      </w:r>
    </w:p>
    <w:p w14:paraId="260B21EF"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«Как же, интересно знать, я могу уговорить его добровольно сунуть голову в петлю?»</w:t>
      </w:r>
      <w:r w:rsidRPr="003C7CC1">
        <w:rPr>
          <w:rFonts w:ascii="Verdana" w:hAnsi="Verdana"/>
          <w:color w:val="000000"/>
          <w:sz w:val="20"/>
        </w:rPr>
        <w:t> </w:t>
      </w:r>
      <w:r w:rsidRPr="003C7CC1">
        <w:rPr>
          <w:rFonts w:ascii="Verdana" w:hAnsi="Verdana"/>
          <w:color w:val="000000"/>
          <w:sz w:val="20"/>
          <w:lang w:val="ru-RU"/>
        </w:rPr>
        <w:t>— полюбопытствовал Эшенден.</w:t>
      </w:r>
    </w:p>
    <w:p w14:paraId="14218C18"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«В петлю?</w:t>
      </w:r>
      <w:r w:rsidRPr="003C7CC1">
        <w:rPr>
          <w:rFonts w:ascii="Verdana" w:hAnsi="Verdana"/>
          <w:color w:val="000000"/>
          <w:sz w:val="20"/>
        </w:rPr>
        <w:t> </w:t>
      </w:r>
      <w:r w:rsidRPr="003C7CC1">
        <w:rPr>
          <w:rFonts w:ascii="Verdana" w:hAnsi="Verdana"/>
          <w:color w:val="000000"/>
          <w:sz w:val="20"/>
          <w:lang w:val="ru-RU"/>
        </w:rPr>
        <w:t>— усмехнулся</w:t>
      </w:r>
      <w:r w:rsidRPr="003C7CC1">
        <w:rPr>
          <w:rFonts w:ascii="Verdana" w:hAnsi="Verdana"/>
          <w:color w:val="000000"/>
          <w:sz w:val="20"/>
        </w:rPr>
        <w:t> </w:t>
      </w:r>
      <w:r w:rsidRPr="003C7CC1">
        <w:rPr>
          <w:rFonts w:ascii="Verdana" w:hAnsi="Verdana"/>
          <w:color w:val="000000"/>
          <w:sz w:val="20"/>
          <w:lang w:val="ru-RU"/>
        </w:rPr>
        <w:t>Р.</w:t>
      </w:r>
      <w:r w:rsidRPr="003C7CC1">
        <w:rPr>
          <w:rFonts w:ascii="Verdana" w:hAnsi="Verdana"/>
          <w:color w:val="000000"/>
          <w:sz w:val="20"/>
        </w:rPr>
        <w:t> </w:t>
      </w:r>
      <w:r w:rsidRPr="003C7CC1">
        <w:rPr>
          <w:rFonts w:ascii="Verdana" w:hAnsi="Verdana"/>
          <w:color w:val="000000"/>
          <w:sz w:val="20"/>
          <w:lang w:val="ru-RU"/>
        </w:rPr>
        <w:t>— Его ждет не петля, а пуля».</w:t>
      </w:r>
    </w:p>
    <w:p w14:paraId="66082605"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«Кейпор умен».</w:t>
      </w:r>
    </w:p>
    <w:p w14:paraId="61A77B96"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«Так будьте умнее, черт побери!»</w:t>
      </w:r>
    </w:p>
    <w:p w14:paraId="713D074D"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lastRenderedPageBreak/>
        <w:t>После длительного размышления Эшенден решил, что не станет Кейпору навязываться, а подождет, пока тот захочет познакомиться с ним сам. Раз от Кейпора требуют результатов, знакомство с англичанином из Цензурного ведомства может его заинтересовать. На случай такого разговора у Эшендена была припасена информация, не имеющая для Германии и ее союзников абсолютно никакой ценности. С вымышленным именем и поддельным паспортом бояться, что Кейпор заподозрит в нем британского агента, не приходилось.</w:t>
      </w:r>
    </w:p>
    <w:p w14:paraId="4D4DFEB2"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 xml:space="preserve">Ждать Эшендену долго не пришлось. На следующий день он сидел у входа в гостиницу с чашкой кофе и уже начинал дремать после плотного </w:t>
      </w:r>
      <w:r w:rsidRPr="003C7CC1">
        <w:rPr>
          <w:rFonts w:ascii="Verdana" w:hAnsi="Verdana"/>
          <w:color w:val="000000"/>
          <w:sz w:val="20"/>
        </w:rPr>
        <w:t>Mittagessen</w:t>
      </w:r>
      <w:r w:rsidRPr="003C7CC1">
        <w:rPr>
          <w:rFonts w:ascii="Verdana" w:hAnsi="Verdana"/>
          <w:color w:val="000000"/>
          <w:sz w:val="20"/>
          <w:lang w:val="ru-RU"/>
        </w:rPr>
        <w:t>,</w:t>
      </w:r>
      <w:r w:rsidRPr="003C7CC1">
        <w:rPr>
          <w:rFonts w:ascii="Verdana" w:hAnsi="Verdana"/>
          <w:color w:val="000000"/>
          <w:sz w:val="20"/>
          <w:vertAlign w:val="superscript"/>
        </w:rPr>
        <w:footnoteReference w:id="4"/>
      </w:r>
      <w:r w:rsidRPr="003C7CC1">
        <w:rPr>
          <w:rFonts w:ascii="Verdana" w:hAnsi="Verdana"/>
          <w:color w:val="000000"/>
          <w:sz w:val="20"/>
          <w:lang w:val="ru-RU"/>
        </w:rPr>
        <w:t xml:space="preserve"> когда из столовой вышел Кейпор с женой. Миссис Кейпор пошла наверх, а Кейпор спустил собаку с поводка, и бультерьер, радостно урча, бросился к Эшендену.</w:t>
      </w:r>
    </w:p>
    <w:p w14:paraId="4430D7E4"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Ко мне, Фриц!</w:t>
      </w:r>
      <w:r w:rsidRPr="003C7CC1">
        <w:rPr>
          <w:rFonts w:ascii="Verdana" w:hAnsi="Verdana"/>
          <w:color w:val="000000"/>
          <w:sz w:val="20"/>
        </w:rPr>
        <w:t> </w:t>
      </w:r>
      <w:r w:rsidRPr="003C7CC1">
        <w:rPr>
          <w:rFonts w:ascii="Verdana" w:hAnsi="Verdana"/>
          <w:color w:val="000000"/>
          <w:sz w:val="20"/>
          <w:lang w:val="ru-RU"/>
        </w:rPr>
        <w:t>— крикнул Кейпор и, обращаясь Эшендену, сказал:</w:t>
      </w:r>
      <w:r w:rsidRPr="003C7CC1">
        <w:rPr>
          <w:rFonts w:ascii="Verdana" w:hAnsi="Verdana"/>
          <w:color w:val="000000"/>
          <w:sz w:val="20"/>
        </w:rPr>
        <w:t> </w:t>
      </w:r>
      <w:r w:rsidRPr="003C7CC1">
        <w:rPr>
          <w:rFonts w:ascii="Verdana" w:hAnsi="Verdana"/>
          <w:color w:val="000000"/>
          <w:sz w:val="20"/>
          <w:lang w:val="ru-RU"/>
        </w:rPr>
        <w:t>— Простите, но он не укусит.</w:t>
      </w:r>
    </w:p>
    <w:p w14:paraId="20D72EE1"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Конечно. Хороший пес, сразу видно.</w:t>
      </w:r>
    </w:p>
    <w:p w14:paraId="7A2E3A89"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Кейпор остановился в дверях:</w:t>
      </w:r>
    </w:p>
    <w:p w14:paraId="5A88A0F0"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Это бультерьер. На континенте их не часто встретишь.</w:t>
      </w:r>
      <w:r w:rsidRPr="003C7CC1">
        <w:rPr>
          <w:rFonts w:ascii="Verdana" w:hAnsi="Verdana"/>
          <w:color w:val="000000"/>
          <w:sz w:val="20"/>
        </w:rPr>
        <w:t> </w:t>
      </w:r>
      <w:r w:rsidRPr="003C7CC1">
        <w:rPr>
          <w:rFonts w:ascii="Verdana" w:hAnsi="Verdana"/>
          <w:color w:val="000000"/>
          <w:sz w:val="20"/>
          <w:lang w:val="ru-RU"/>
        </w:rPr>
        <w:t>— Он окинул Эшендена оценивающим взглядом, затем подозвал служанку:</w:t>
      </w:r>
      <w:r w:rsidRPr="003C7CC1">
        <w:rPr>
          <w:rFonts w:ascii="Verdana" w:hAnsi="Verdana"/>
          <w:color w:val="000000"/>
          <w:sz w:val="20"/>
        </w:rPr>
        <w:t> </w:t>
      </w:r>
      <w:r w:rsidRPr="003C7CC1">
        <w:rPr>
          <w:rFonts w:ascii="Verdana" w:hAnsi="Verdana"/>
          <w:color w:val="000000"/>
          <w:sz w:val="20"/>
          <w:lang w:val="ru-RU"/>
        </w:rPr>
        <w:t>— Один кофе, пожалуйста, фрейлейн. Вы только что приехали?</w:t>
      </w:r>
    </w:p>
    <w:p w14:paraId="46930B1A"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Да, вчера.</w:t>
      </w:r>
    </w:p>
    <w:p w14:paraId="121DBE36"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В самом деле? Почему ж я вчера вечером не видел вас в столовой? Надолго сюда?</w:t>
      </w:r>
    </w:p>
    <w:p w14:paraId="1A16E853"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Пока не знаю. Я болел и приехал подлечиться.</w:t>
      </w:r>
    </w:p>
    <w:p w14:paraId="7BDB6F4C"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Служанка принесла Кейпору кофе и, увидев, что тот разговаривает с Эшенденом, поставила чашку на его столик. Кейпор натянуто улыбнулся:</w:t>
      </w:r>
    </w:p>
    <w:p w14:paraId="2C49AAD3"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Не хочу вам навязываться. Не знаю, с какой это стати она поставила кофе на ваш стол.</w:t>
      </w:r>
    </w:p>
    <w:p w14:paraId="212B3001"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Пустяки, присаживайтесь.</w:t>
      </w:r>
    </w:p>
    <w:p w14:paraId="10DD578E"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Вы очень любезны. Я уже давно на континенте и вечно забываю, что мои соотечественники терпеть не могут, когда с ними заговаривают незнакомые люди. Кстати, вы англичанин или американец?</w:t>
      </w:r>
    </w:p>
    <w:p w14:paraId="1674971D"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Англичанин,</w:t>
      </w:r>
      <w:r w:rsidRPr="003C7CC1">
        <w:rPr>
          <w:rFonts w:ascii="Verdana" w:hAnsi="Verdana"/>
          <w:color w:val="000000"/>
          <w:sz w:val="20"/>
        </w:rPr>
        <w:t> </w:t>
      </w:r>
      <w:r w:rsidRPr="003C7CC1">
        <w:rPr>
          <w:rFonts w:ascii="Verdana" w:hAnsi="Verdana"/>
          <w:color w:val="000000"/>
          <w:sz w:val="20"/>
          <w:lang w:val="ru-RU"/>
        </w:rPr>
        <w:t>— ответил Эшенден.</w:t>
      </w:r>
    </w:p>
    <w:p w14:paraId="11D5F3AD"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По природе он был человеком очень застенчивым и, не сумев справиться с этим неподобающим его возрасту недостатком, научился тем не менее использовать его в своих интересах. Вот и теперь запинающимся голосом, со стеснительной улыбкой он изложил Кейпору те факты своей биографии, которые накануне сообщил хозяйке гостиницы и которыми, он нисколько в этом не сомневался, она уже успела поделиться с Кейпором.</w:t>
      </w:r>
    </w:p>
    <w:p w14:paraId="57F1F9E8"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В таком случае вы совершенно правильно сделали, что выбрали Люцерн. Лучшего места, чтобы восстановить здоровье, не придумаешь. Ведь это оазис мира в охваченной лихорадкой войны Европе. Когда живешь в Люцерне, то даже не верится, что где-то совсем рядом идет война. Поэтому я сюда и приехал. Я ведь по профессии журналист.</w:t>
      </w:r>
    </w:p>
    <w:p w14:paraId="790D0CC0"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Я сразу подумал, что вы, должно быть, пишете,</w:t>
      </w:r>
      <w:r w:rsidRPr="003C7CC1">
        <w:rPr>
          <w:rFonts w:ascii="Verdana" w:hAnsi="Verdana"/>
          <w:color w:val="000000"/>
          <w:sz w:val="20"/>
        </w:rPr>
        <w:t> </w:t>
      </w:r>
      <w:r w:rsidRPr="003C7CC1">
        <w:rPr>
          <w:rFonts w:ascii="Verdana" w:hAnsi="Verdana"/>
          <w:color w:val="000000"/>
          <w:sz w:val="20"/>
          <w:lang w:val="ru-RU"/>
        </w:rPr>
        <w:t>— сказал Эшенден, не забыв изобразить на лице робкую улыбку.</w:t>
      </w:r>
    </w:p>
    <w:p w14:paraId="04AF08EE"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Не в конторе же по перевозке грузов он научился выражениям типа «оазис мира в охваченной лихорадкой войны Европе»!</w:t>
      </w:r>
    </w:p>
    <w:p w14:paraId="49F64A95"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Видите ли, у меня жена</w:t>
      </w:r>
      <w:r w:rsidRPr="003C7CC1">
        <w:rPr>
          <w:rFonts w:ascii="Verdana" w:hAnsi="Verdana"/>
          <w:color w:val="000000"/>
          <w:sz w:val="20"/>
        </w:rPr>
        <w:t> </w:t>
      </w:r>
      <w:r w:rsidRPr="003C7CC1">
        <w:rPr>
          <w:rFonts w:ascii="Verdana" w:hAnsi="Verdana"/>
          <w:color w:val="000000"/>
          <w:sz w:val="20"/>
          <w:lang w:val="ru-RU"/>
        </w:rPr>
        <w:t>— немка,</w:t>
      </w:r>
      <w:r w:rsidRPr="003C7CC1">
        <w:rPr>
          <w:rFonts w:ascii="Verdana" w:hAnsi="Verdana"/>
          <w:color w:val="000000"/>
          <w:sz w:val="20"/>
        </w:rPr>
        <w:t> </w:t>
      </w:r>
      <w:r w:rsidRPr="003C7CC1">
        <w:rPr>
          <w:rFonts w:ascii="Verdana" w:hAnsi="Verdana"/>
          <w:color w:val="000000"/>
          <w:sz w:val="20"/>
          <w:lang w:val="ru-RU"/>
        </w:rPr>
        <w:t>— с серьезным видом сказал Кейпор.</w:t>
      </w:r>
    </w:p>
    <w:p w14:paraId="089811D8"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В самом деле?</w:t>
      </w:r>
    </w:p>
    <w:p w14:paraId="4CF14B88"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Понимаете, я</w:t>
      </w:r>
      <w:r w:rsidRPr="003C7CC1">
        <w:rPr>
          <w:rFonts w:ascii="Verdana" w:hAnsi="Verdana"/>
          <w:color w:val="000000"/>
          <w:sz w:val="20"/>
        </w:rPr>
        <w:t> </w:t>
      </w:r>
      <w:r w:rsidRPr="003C7CC1">
        <w:rPr>
          <w:rFonts w:ascii="Verdana" w:hAnsi="Verdana"/>
          <w:color w:val="000000"/>
          <w:sz w:val="20"/>
          <w:lang w:val="ru-RU"/>
        </w:rPr>
        <w:t>— истинный патриот, англичанин до мозга костей и убежден, глубоко убежден, что Британская империя играет первостепенную роль в прогрессе цивилизации, но, поскольку я женат на немке, не могу, естественно, не видеть и оборотную сторону медали. Мне не надо объяснять, что у немцев есть свои недостатки, но, откровенно говоря, я отказываюсь считать их дьяволами во плоти. В начале войны моей бедной жене пришлось в Англии очень несладко</w:t>
      </w:r>
      <w:r w:rsidRPr="003C7CC1">
        <w:rPr>
          <w:rFonts w:ascii="Verdana" w:hAnsi="Verdana"/>
          <w:color w:val="000000"/>
          <w:sz w:val="20"/>
        </w:rPr>
        <w:t> </w:t>
      </w:r>
      <w:r w:rsidRPr="003C7CC1">
        <w:rPr>
          <w:rFonts w:ascii="Verdana" w:hAnsi="Verdana"/>
          <w:color w:val="000000"/>
          <w:sz w:val="20"/>
          <w:lang w:val="ru-RU"/>
        </w:rPr>
        <w:t xml:space="preserve">— и не по ее вине. Все вокруг считали ее шпионкой. Видели бы вы ее! Да она мухи не обидит, типичная </w:t>
      </w:r>
      <w:r w:rsidRPr="003C7CC1">
        <w:rPr>
          <w:rFonts w:ascii="Verdana" w:hAnsi="Verdana"/>
          <w:color w:val="000000"/>
          <w:sz w:val="20"/>
        </w:rPr>
        <w:t>Hausfrau</w:t>
      </w:r>
      <w:r w:rsidRPr="003C7CC1">
        <w:rPr>
          <w:rFonts w:ascii="Verdana" w:hAnsi="Verdana"/>
          <w:color w:val="000000"/>
          <w:sz w:val="20"/>
          <w:lang w:val="ru-RU"/>
        </w:rPr>
        <w:t>,</w:t>
      </w:r>
      <w:r w:rsidRPr="003C7CC1">
        <w:rPr>
          <w:rFonts w:ascii="Verdana" w:hAnsi="Verdana"/>
          <w:color w:val="000000"/>
          <w:sz w:val="20"/>
          <w:vertAlign w:val="superscript"/>
        </w:rPr>
        <w:footnoteReference w:id="5"/>
      </w:r>
      <w:r w:rsidRPr="003C7CC1">
        <w:rPr>
          <w:rFonts w:ascii="Verdana" w:hAnsi="Verdana"/>
          <w:color w:val="000000"/>
          <w:sz w:val="20"/>
          <w:lang w:val="ru-RU"/>
        </w:rPr>
        <w:t xml:space="preserve"> для которой не существует ничего, кроме дома, мужа и нашего </w:t>
      </w:r>
      <w:r w:rsidRPr="003C7CC1">
        <w:rPr>
          <w:rFonts w:ascii="Verdana" w:hAnsi="Verdana"/>
          <w:color w:val="000000"/>
          <w:sz w:val="20"/>
          <w:lang w:val="ru-RU"/>
        </w:rPr>
        <w:lastRenderedPageBreak/>
        <w:t>малыша Фрица!</w:t>
      </w:r>
      <w:r w:rsidRPr="003C7CC1">
        <w:rPr>
          <w:rFonts w:ascii="Verdana" w:hAnsi="Verdana"/>
          <w:color w:val="000000"/>
          <w:sz w:val="20"/>
        </w:rPr>
        <w:t> </w:t>
      </w:r>
      <w:r w:rsidRPr="003C7CC1">
        <w:rPr>
          <w:rFonts w:ascii="Verdana" w:hAnsi="Verdana"/>
          <w:color w:val="000000"/>
          <w:sz w:val="20"/>
          <w:lang w:val="ru-RU"/>
        </w:rPr>
        <w:t>— Кейпор погладил собаку и захихикал.</w:t>
      </w:r>
      <w:r w:rsidRPr="003C7CC1">
        <w:rPr>
          <w:rFonts w:ascii="Verdana" w:hAnsi="Verdana"/>
          <w:color w:val="000000"/>
          <w:sz w:val="20"/>
        </w:rPr>
        <w:t> </w:t>
      </w:r>
      <w:r w:rsidRPr="003C7CC1">
        <w:rPr>
          <w:rFonts w:ascii="Verdana" w:hAnsi="Verdana"/>
          <w:color w:val="000000"/>
          <w:sz w:val="20"/>
          <w:lang w:val="ru-RU"/>
        </w:rPr>
        <w:t>— Скажи, Фриц, ведь ты наш любимый малыш, правда? В результате я оказался в весьма щекотливом положении. Ведь я сотрудничал с несколькими очень солидными газетами, и мои редакторы были от моих родственных связей не в восторге. Короче говоря, я счел, что самым разумным в создавшейся ситуации будет подать заявление об уходе и пересидеть эту бойню в нейтральной стране. Знаете, мы с женой никогда не говорим о войне, причем, должен вам признаться, в основном из-за меня, а не из-за нее</w:t>
      </w:r>
      <w:r w:rsidRPr="003C7CC1">
        <w:rPr>
          <w:rFonts w:ascii="Verdana" w:hAnsi="Verdana"/>
          <w:color w:val="000000"/>
          <w:sz w:val="20"/>
        </w:rPr>
        <w:t> </w:t>
      </w:r>
      <w:r w:rsidRPr="003C7CC1">
        <w:rPr>
          <w:rFonts w:ascii="Verdana" w:hAnsi="Verdana"/>
          <w:color w:val="000000"/>
          <w:sz w:val="20"/>
          <w:lang w:val="ru-RU"/>
        </w:rPr>
        <w:t>— она ведь гораздо терпимее, чем я, и готова смотреть на весь этот ужас моими глазами.</w:t>
      </w:r>
    </w:p>
    <w:p w14:paraId="5FEB85DC"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Странно,</w:t>
      </w:r>
      <w:r w:rsidRPr="003C7CC1">
        <w:rPr>
          <w:rFonts w:ascii="Verdana" w:hAnsi="Verdana"/>
          <w:color w:val="000000"/>
          <w:sz w:val="20"/>
        </w:rPr>
        <w:t> </w:t>
      </w:r>
      <w:r w:rsidRPr="003C7CC1">
        <w:rPr>
          <w:rFonts w:ascii="Verdana" w:hAnsi="Verdana"/>
          <w:color w:val="000000"/>
          <w:sz w:val="20"/>
          <w:lang w:val="ru-RU"/>
        </w:rPr>
        <w:t>— сказал Эшенден.</w:t>
      </w:r>
      <w:r w:rsidRPr="003C7CC1">
        <w:rPr>
          <w:rFonts w:ascii="Verdana" w:hAnsi="Verdana"/>
          <w:color w:val="000000"/>
          <w:sz w:val="20"/>
        </w:rPr>
        <w:t> </w:t>
      </w:r>
      <w:r w:rsidRPr="003C7CC1">
        <w:rPr>
          <w:rFonts w:ascii="Verdana" w:hAnsi="Verdana"/>
          <w:color w:val="000000"/>
          <w:sz w:val="20"/>
          <w:lang w:val="ru-RU"/>
        </w:rPr>
        <w:t>— Обычно ведь женщины более нетерпимы, чем мужчины.</w:t>
      </w:r>
    </w:p>
    <w:p w14:paraId="697B2083"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Моя жена</w:t>
      </w:r>
      <w:r w:rsidRPr="003C7CC1">
        <w:rPr>
          <w:rFonts w:ascii="Verdana" w:hAnsi="Verdana"/>
          <w:color w:val="000000"/>
          <w:sz w:val="20"/>
        </w:rPr>
        <w:t> </w:t>
      </w:r>
      <w:r w:rsidRPr="003C7CC1">
        <w:rPr>
          <w:rFonts w:ascii="Verdana" w:hAnsi="Verdana"/>
          <w:color w:val="000000"/>
          <w:sz w:val="20"/>
          <w:lang w:val="ru-RU"/>
        </w:rPr>
        <w:t>— необыкновенная женщина. Буду рад вас с ней познакомить. Кстати, вы ведь не знаете моего имени. Грантли Кейпор.</w:t>
      </w:r>
    </w:p>
    <w:p w14:paraId="339B2864"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Сомервилл,</w:t>
      </w:r>
      <w:r w:rsidRPr="003C7CC1">
        <w:rPr>
          <w:rFonts w:ascii="Verdana" w:hAnsi="Verdana"/>
          <w:color w:val="000000"/>
          <w:sz w:val="20"/>
        </w:rPr>
        <w:t> </w:t>
      </w:r>
      <w:r w:rsidRPr="003C7CC1">
        <w:rPr>
          <w:rFonts w:ascii="Verdana" w:hAnsi="Verdana"/>
          <w:color w:val="000000"/>
          <w:sz w:val="20"/>
          <w:lang w:val="ru-RU"/>
        </w:rPr>
        <w:t>— представился Эшенден.</w:t>
      </w:r>
    </w:p>
    <w:p w14:paraId="62696642"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Потом он рассказал Кейпору о своей работе в Цензурном ведомстве и обратил внимание, что в глазах Кейпора мелькнул живой интерес, после чего как бы между прочим обмолвился, что ищет человека, который бы преподавал ему разговорный немецкий язык, а то он из-за отсутствия практики двух слов связать не может... И тут у него в мозгу неожиданно родилась великолепная мысль; он встретился с Кейпором глазами и понял, что и тот подумал о том же. Им обоим одновременно пришло в голову, что давать Эшендену уроки немецкого могла бы миссис Кейпор.</w:t>
      </w:r>
    </w:p>
    <w:p w14:paraId="0084DB54"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Я спросил нашу хозяйку, не может ли она подыскать кого-то, и она сказала, что попробует. Надо будет ей напомнить. Думаю, найти учителя, который бы час в день разговаривал со мной по-немецки, труда не составит.</w:t>
      </w:r>
    </w:p>
    <w:p w14:paraId="03DEE7D5"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Я бы на вашем месте на ее рекомендацию не полагался,</w:t>
      </w:r>
      <w:r w:rsidRPr="003C7CC1">
        <w:rPr>
          <w:rFonts w:ascii="Verdana" w:hAnsi="Verdana"/>
          <w:color w:val="000000"/>
          <w:sz w:val="20"/>
        </w:rPr>
        <w:t> </w:t>
      </w:r>
      <w:r w:rsidRPr="003C7CC1">
        <w:rPr>
          <w:rFonts w:ascii="Verdana" w:hAnsi="Verdana"/>
          <w:color w:val="000000"/>
          <w:sz w:val="20"/>
          <w:lang w:val="ru-RU"/>
        </w:rPr>
        <w:t>— сказал Кейпор.</w:t>
      </w:r>
      <w:r w:rsidRPr="003C7CC1">
        <w:rPr>
          <w:rFonts w:ascii="Verdana" w:hAnsi="Verdana"/>
          <w:color w:val="000000"/>
          <w:sz w:val="20"/>
        </w:rPr>
        <w:t> </w:t>
      </w:r>
      <w:r w:rsidRPr="003C7CC1">
        <w:rPr>
          <w:rFonts w:ascii="Verdana" w:hAnsi="Verdana"/>
          <w:color w:val="000000"/>
          <w:sz w:val="20"/>
          <w:lang w:val="ru-RU"/>
        </w:rPr>
        <w:t>— Вам ведь нужен человек, который говорит на настоящем немецком языке, а не на швейцарском диалекте. Спрошу жену</w:t>
      </w:r>
      <w:r w:rsidRPr="003C7CC1">
        <w:rPr>
          <w:rFonts w:ascii="Verdana" w:hAnsi="Verdana"/>
          <w:color w:val="000000"/>
          <w:sz w:val="20"/>
        </w:rPr>
        <w:t> </w:t>
      </w:r>
      <w:r w:rsidRPr="003C7CC1">
        <w:rPr>
          <w:rFonts w:ascii="Verdana" w:hAnsi="Verdana"/>
          <w:color w:val="000000"/>
          <w:sz w:val="20"/>
          <w:lang w:val="ru-RU"/>
        </w:rPr>
        <w:t>— может, она кого-то знает. Моя жена</w:t>
      </w:r>
      <w:r w:rsidRPr="003C7CC1">
        <w:rPr>
          <w:rFonts w:ascii="Verdana" w:hAnsi="Verdana"/>
          <w:color w:val="000000"/>
          <w:sz w:val="20"/>
        </w:rPr>
        <w:t> </w:t>
      </w:r>
      <w:r w:rsidRPr="003C7CC1">
        <w:rPr>
          <w:rFonts w:ascii="Verdana" w:hAnsi="Verdana"/>
          <w:color w:val="000000"/>
          <w:sz w:val="20"/>
          <w:lang w:val="ru-RU"/>
        </w:rPr>
        <w:t>— женщина образованная, ее рекомендации можно доверять.</w:t>
      </w:r>
    </w:p>
    <w:p w14:paraId="19708058"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Очень вам буду признателен.</w:t>
      </w:r>
    </w:p>
    <w:p w14:paraId="0BF86428"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Теперь Эшенден имел возможность рассмотреть Грантли Кейпора как следует, и он обратил внимание, насколько его маленькие серо-зеленые глазки, которые вчера вечером разглядеть было трудно, не вяжутся с красным добродушным, открытым лицом. Эти бегающие глазки, казалось, все время прячутся, но стоило Кейпору о чем-то задуматься, как взгляд его мгновенно застывал. Поэтому возникало странное ощущение, будто по его глазам можно было наблюдать за работой мозга. Такие глаза доверия никак не внушали; располагали к себе добродушная широкая улыбка, открытое обветренное лицо, какая-то уютная полнота, громкий, раскатистый голос</w:t>
      </w:r>
      <w:r w:rsidRPr="003C7CC1">
        <w:rPr>
          <w:rFonts w:ascii="Verdana" w:hAnsi="Verdana"/>
          <w:color w:val="000000"/>
          <w:sz w:val="20"/>
        </w:rPr>
        <w:t> </w:t>
      </w:r>
      <w:r w:rsidRPr="003C7CC1">
        <w:rPr>
          <w:rFonts w:ascii="Verdana" w:hAnsi="Verdana"/>
          <w:color w:val="000000"/>
          <w:sz w:val="20"/>
          <w:lang w:val="ru-RU"/>
        </w:rPr>
        <w:t>— но только не глаза. Сейчас он использовал все свое обаяние. Беседуя с ним в свойственной ему стеснительной, хотя и непринужденной, обезоруживающей манере, Эшенден не мог отделаться от мысли, что его собеседник</w:t>
      </w:r>
      <w:r w:rsidRPr="003C7CC1">
        <w:rPr>
          <w:rFonts w:ascii="Verdana" w:hAnsi="Verdana"/>
          <w:color w:val="000000"/>
          <w:sz w:val="20"/>
        </w:rPr>
        <w:t> </w:t>
      </w:r>
      <w:r w:rsidRPr="003C7CC1">
        <w:rPr>
          <w:rFonts w:ascii="Verdana" w:hAnsi="Verdana"/>
          <w:color w:val="000000"/>
          <w:sz w:val="20"/>
          <w:lang w:val="ru-RU"/>
        </w:rPr>
        <w:t>— самый настоящий предатель, что он изменил родине всего лишь за сорок фунтов в месяц. Эшенден знал Гомеса, юного испанца, которого предал Кейпор. Это был благородный, пылкий юноша, который выполнял свою чреватую опасностями миссию не ради денег, а из чисто романтических побуждений. Он приходил в восторг, когда ему удавалось перехитрить тупого немца, и, войдя в роль, самозабвенно изображал из себя героя неприхотливого приключенческого романа. Трудно было поверить, что сейчас этот горячий юноша лежит в земле, на глубине шести футов, закопанный на тюремном дворе. В этом совсем еще молодом человеке было что-то рыцарское. Интересно, испытывал ли Кейпор угрызения совести, когда обрекал его на верную смерть?</w:t>
      </w:r>
    </w:p>
    <w:p w14:paraId="5326FEDF"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Я полагаю, вы немного говорите по-немецки?</w:t>
      </w:r>
      <w:r w:rsidRPr="003C7CC1">
        <w:rPr>
          <w:rFonts w:ascii="Verdana" w:hAnsi="Verdana"/>
          <w:color w:val="000000"/>
          <w:sz w:val="20"/>
        </w:rPr>
        <w:t> </w:t>
      </w:r>
      <w:r w:rsidRPr="003C7CC1">
        <w:rPr>
          <w:rFonts w:ascii="Verdana" w:hAnsi="Verdana"/>
          <w:color w:val="000000"/>
          <w:sz w:val="20"/>
          <w:lang w:val="ru-RU"/>
        </w:rPr>
        <w:t>— с интересом спросил Кейпор.</w:t>
      </w:r>
    </w:p>
    <w:p w14:paraId="1A0C80B8"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О да, ведь я учился в Германии и когда-то говорил свободно, но это было давно, я все перезабыл. Впрочем, читать по-немецки я не разучился.</w:t>
      </w:r>
    </w:p>
    <w:p w14:paraId="6CB2D860"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Да-да. Вчера вечером я обратил внимание, что вы читали немецкую книгу.</w:t>
      </w:r>
    </w:p>
    <w:p w14:paraId="2423CA4C"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Болван! Ведь еще несколько минут назад он уверял Эшендена, что в столовой его не видел. Любопытно, заметил ли он свою оплошность? Как легко допустить промах! Надо и самому быть очень внимательным. Больше всего Эшенден боялся, что не сразу откликнется на имя «Сомервилл». Не исключено, правда, что Кейпор ошибся нарочно, чтобы посмотреть, как Эшенден отреагирует.</w:t>
      </w:r>
    </w:p>
    <w:p w14:paraId="0C147CFC"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lastRenderedPageBreak/>
        <w:t>Кейпор встал:</w:t>
      </w:r>
    </w:p>
    <w:p w14:paraId="090B8BF1"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А вот и моя жена. Во второй половине дня мы обычно совершаем прогулку в горы. Здесь есть красивые места, как-нибудь вам покажу. Цветы даже сейчас восхитительны.</w:t>
      </w:r>
    </w:p>
    <w:p w14:paraId="1B045F77"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К сожалению, такие прогулки мне пока не по силам,</w:t>
      </w:r>
      <w:r w:rsidRPr="003C7CC1">
        <w:rPr>
          <w:rFonts w:ascii="Verdana" w:hAnsi="Verdana"/>
          <w:color w:val="000000"/>
          <w:sz w:val="20"/>
        </w:rPr>
        <w:t> </w:t>
      </w:r>
      <w:r w:rsidRPr="003C7CC1">
        <w:rPr>
          <w:rFonts w:ascii="Verdana" w:hAnsi="Verdana"/>
          <w:color w:val="000000"/>
          <w:sz w:val="20"/>
          <w:lang w:val="ru-RU"/>
        </w:rPr>
        <w:t>— вздохнув, сказал Эшенден.</w:t>
      </w:r>
    </w:p>
    <w:p w14:paraId="11CF1394"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От природы лицо у него было бледное, вид нездоровый, хотя на здоровье он пожаловаться не мог. Миссис Кейпор спустилась по лестнице и вышла на улицу. Кейпор догнал ее, и они в сопровождении вертевшегося под ногами Фрица направились в сторону гор. Эшенден заметил, что стоило им отойти на почтительное расстояние, как Кейпор о чем-то с жаром заговорил</w:t>
      </w:r>
      <w:r w:rsidRPr="003C7CC1">
        <w:rPr>
          <w:rFonts w:ascii="Verdana" w:hAnsi="Verdana"/>
          <w:color w:val="000000"/>
          <w:sz w:val="20"/>
        </w:rPr>
        <w:t> </w:t>
      </w:r>
      <w:r w:rsidRPr="003C7CC1">
        <w:rPr>
          <w:rFonts w:ascii="Verdana" w:hAnsi="Verdana"/>
          <w:color w:val="000000"/>
          <w:sz w:val="20"/>
          <w:lang w:val="ru-RU"/>
        </w:rPr>
        <w:t>— стал пересказывать жене свой разговор с Эшенденом, не иначе. Лучи яркого солнца отражались в прозрачной воде озера, ветерок шелестел в зеленых кронах деревьев</w:t>
      </w:r>
      <w:r w:rsidRPr="003C7CC1">
        <w:rPr>
          <w:rFonts w:ascii="Verdana" w:hAnsi="Verdana"/>
          <w:color w:val="000000"/>
          <w:sz w:val="20"/>
        </w:rPr>
        <w:t> </w:t>
      </w:r>
      <w:r w:rsidRPr="003C7CC1">
        <w:rPr>
          <w:rFonts w:ascii="Verdana" w:hAnsi="Verdana"/>
          <w:color w:val="000000"/>
          <w:sz w:val="20"/>
          <w:lang w:val="ru-RU"/>
        </w:rPr>
        <w:t>— все располагало к прогулке. Эшенден встал, поднялся к себе в комнату и, бросившись на кровать, крепко уснул.</w:t>
      </w:r>
    </w:p>
    <w:p w14:paraId="502EC2D9"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Вечером он пришел в столовую поздно, когда Кейпоры уже кончали обедать,</w:t>
      </w:r>
      <w:r w:rsidRPr="003C7CC1">
        <w:rPr>
          <w:rFonts w:ascii="Verdana" w:hAnsi="Verdana"/>
          <w:color w:val="000000"/>
          <w:sz w:val="20"/>
        </w:rPr>
        <w:t> </w:t>
      </w:r>
      <w:r w:rsidRPr="003C7CC1">
        <w:rPr>
          <w:rFonts w:ascii="Verdana" w:hAnsi="Verdana"/>
          <w:color w:val="000000"/>
          <w:sz w:val="20"/>
          <w:lang w:val="ru-RU"/>
        </w:rPr>
        <w:t>— после дневного сна он долго бродил по Люцерну в надежде выпить коктейль, который помог бы ему не спасовать перед картофельным салатом</w:t>
      </w:r>
      <w:r w:rsidRPr="003C7CC1">
        <w:rPr>
          <w:rFonts w:ascii="Verdana" w:hAnsi="Verdana"/>
          <w:color w:val="000000"/>
          <w:sz w:val="20"/>
        </w:rPr>
        <w:t> </w:t>
      </w:r>
      <w:r w:rsidRPr="003C7CC1">
        <w:rPr>
          <w:rFonts w:ascii="Verdana" w:hAnsi="Verdana"/>
          <w:color w:val="000000"/>
          <w:sz w:val="20"/>
          <w:lang w:val="ru-RU"/>
        </w:rPr>
        <w:t>— дежурным обеденным блюдом,</w:t>
      </w:r>
      <w:r w:rsidRPr="003C7CC1">
        <w:rPr>
          <w:rFonts w:ascii="Verdana" w:hAnsi="Verdana"/>
          <w:color w:val="000000"/>
          <w:sz w:val="20"/>
        </w:rPr>
        <w:t> </w:t>
      </w:r>
      <w:r w:rsidRPr="003C7CC1">
        <w:rPr>
          <w:rFonts w:ascii="Verdana" w:hAnsi="Verdana"/>
          <w:color w:val="000000"/>
          <w:sz w:val="20"/>
          <w:lang w:val="ru-RU"/>
        </w:rPr>
        <w:t>— и, выходя из столовой, Кейпор остановился возле столика, за которым сидел Эшенден, и спросил, не выпьет ли тот с ним и его женой по чашке кофе. Когда Эшенден, пообедав, вышел в холл, Кейпор встал ему навстречу и церемонно представил его своей супруге. Та сухо поклонилась и на вежливое приветствие Эшендена улыбкой не ответила: нетрудно было заметить, что держалась она подчеркнуто враждебно, от чего Эшендену стало почему-то спокойнее. Это была довольно некрасивая женщина лет сорока, с нежной кожей и расплывчатыми чертами лица; ее светло-каштановые волосы были заплетены в уложенную вокруг головы косу на манер прусской королевы наполеоновских времен. Плечи у нее были широкие, руки полные, бюст мощный, лицо же совсем не глупое; она производила впечатление женщины с характером, и Эшенден, достаточно долго живший в Германии и хорошо этот тип знавший, вполне мог допустить, что такая женщина не только хорошо готовит, обхаживает мужа, гуляет по горам, но и в курсе абсолютно всех его дел. На ней была белоснежная блузка, из-под которой выглядывала загорелая шея, черная юбка и высокие ботинки. Обратившись к жене по-английски, Кейпор в обычной своей благодушной манере пересказал, как если бы она этого еще не знала, то, что сегодня днем сообщил ему о себе Эшенден. Слушала она молча, с угрюмым видом.</w:t>
      </w:r>
    </w:p>
    <w:p w14:paraId="2CF5CD82"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Вы, кажется, говорили, что понимаете немецкую речь,</w:t>
      </w:r>
      <w:r w:rsidRPr="003C7CC1">
        <w:rPr>
          <w:rFonts w:ascii="Verdana" w:hAnsi="Verdana"/>
          <w:color w:val="000000"/>
          <w:sz w:val="20"/>
        </w:rPr>
        <w:t> </w:t>
      </w:r>
      <w:r w:rsidRPr="003C7CC1">
        <w:rPr>
          <w:rFonts w:ascii="Verdana" w:hAnsi="Verdana"/>
          <w:color w:val="000000"/>
          <w:sz w:val="20"/>
          <w:lang w:val="ru-RU"/>
        </w:rPr>
        <w:t>— сказал Кейпор. Его большое красное лицо расплылось в улыбке, а маленькие зеленые глазки тем временем беспокойно бегали.</w:t>
      </w:r>
    </w:p>
    <w:p w14:paraId="6CD9C36C"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Да, когда-то я учился в Гейдельбергском университете.</w:t>
      </w:r>
    </w:p>
    <w:p w14:paraId="792B0635"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В самом деле?</w:t>
      </w:r>
      <w:r w:rsidRPr="003C7CC1">
        <w:rPr>
          <w:rFonts w:ascii="Verdana" w:hAnsi="Verdana"/>
          <w:color w:val="000000"/>
          <w:sz w:val="20"/>
        </w:rPr>
        <w:t> </w:t>
      </w:r>
      <w:r w:rsidRPr="003C7CC1">
        <w:rPr>
          <w:rFonts w:ascii="Verdana" w:hAnsi="Verdana"/>
          <w:color w:val="000000"/>
          <w:sz w:val="20"/>
          <w:lang w:val="ru-RU"/>
        </w:rPr>
        <w:t>— заговорила по-английски миссис Кейпор, и ее сумрачное лицо немного оживилось.</w:t>
      </w:r>
      <w:r w:rsidRPr="003C7CC1">
        <w:rPr>
          <w:rFonts w:ascii="Verdana" w:hAnsi="Verdana"/>
          <w:color w:val="000000"/>
          <w:sz w:val="20"/>
        </w:rPr>
        <w:t> </w:t>
      </w:r>
      <w:r w:rsidRPr="003C7CC1">
        <w:rPr>
          <w:rFonts w:ascii="Verdana" w:hAnsi="Verdana"/>
          <w:color w:val="000000"/>
          <w:sz w:val="20"/>
          <w:lang w:val="ru-RU"/>
        </w:rPr>
        <w:t>— Гейдельберг я знаю очень хорошо, целый год училась там в школе.</w:t>
      </w:r>
    </w:p>
    <w:p w14:paraId="029A28C0"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Она говорила на правильном, хотя и гортанном английском языке с чеканными ударениями. Эшенден рассыпался в похвалах старинному университетскому городу и его живописным окрестностям, однако миссис Кейпор, преисполнившись тевтонской гордыни, хранила покровительственное молчание и на комплименты реагировала без энтузиазма.</w:t>
      </w:r>
    </w:p>
    <w:p w14:paraId="6F1A0D36"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Да, долина Некара</w:t>
      </w:r>
      <w:r w:rsidRPr="003C7CC1">
        <w:rPr>
          <w:rFonts w:ascii="Verdana" w:hAnsi="Verdana"/>
          <w:color w:val="000000"/>
          <w:sz w:val="20"/>
        </w:rPr>
        <w:t> </w:t>
      </w:r>
      <w:r w:rsidRPr="003C7CC1">
        <w:rPr>
          <w:rFonts w:ascii="Verdana" w:hAnsi="Verdana"/>
          <w:color w:val="000000"/>
          <w:sz w:val="20"/>
          <w:lang w:val="ru-RU"/>
        </w:rPr>
        <w:t>— одно из самых красивых мест в мире, это общеизвестно,</w:t>
      </w:r>
      <w:r w:rsidRPr="003C7CC1">
        <w:rPr>
          <w:rFonts w:ascii="Verdana" w:hAnsi="Verdana"/>
          <w:color w:val="000000"/>
          <w:sz w:val="20"/>
        </w:rPr>
        <w:t> </w:t>
      </w:r>
      <w:r w:rsidRPr="003C7CC1">
        <w:rPr>
          <w:rFonts w:ascii="Verdana" w:hAnsi="Verdana"/>
          <w:color w:val="000000"/>
          <w:sz w:val="20"/>
          <w:lang w:val="ru-RU"/>
        </w:rPr>
        <w:t>— обронила она.</w:t>
      </w:r>
    </w:p>
    <w:p w14:paraId="5579CB0D"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Я забыл сказать тебе, дорогая,</w:t>
      </w:r>
      <w:r w:rsidRPr="003C7CC1">
        <w:rPr>
          <w:rFonts w:ascii="Verdana" w:hAnsi="Verdana"/>
          <w:color w:val="000000"/>
          <w:sz w:val="20"/>
        </w:rPr>
        <w:t> </w:t>
      </w:r>
      <w:r w:rsidRPr="003C7CC1">
        <w:rPr>
          <w:rFonts w:ascii="Verdana" w:hAnsi="Verdana"/>
          <w:color w:val="000000"/>
          <w:sz w:val="20"/>
          <w:lang w:val="ru-RU"/>
        </w:rPr>
        <w:t>— спохватился Кейпор,</w:t>
      </w:r>
      <w:r w:rsidRPr="003C7CC1">
        <w:rPr>
          <w:rFonts w:ascii="Verdana" w:hAnsi="Verdana"/>
          <w:color w:val="000000"/>
          <w:sz w:val="20"/>
        </w:rPr>
        <w:t> </w:t>
      </w:r>
      <w:r w:rsidRPr="003C7CC1">
        <w:rPr>
          <w:rFonts w:ascii="Verdana" w:hAnsi="Verdana"/>
          <w:color w:val="000000"/>
          <w:sz w:val="20"/>
          <w:lang w:val="ru-RU"/>
        </w:rPr>
        <w:t>— что мистер Сомервилл хочет брать уроки разговорного немецкого языка. Я сказал, что, может быть, ты ему кого-нибудь порекомендуешь.</w:t>
      </w:r>
    </w:p>
    <w:p w14:paraId="3C6F9AFF"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Нет, у меня на примете никого нет,</w:t>
      </w:r>
      <w:r w:rsidRPr="003C7CC1">
        <w:rPr>
          <w:rFonts w:ascii="Verdana" w:hAnsi="Verdana"/>
          <w:color w:val="000000"/>
          <w:sz w:val="20"/>
        </w:rPr>
        <w:t> </w:t>
      </w:r>
      <w:r w:rsidRPr="003C7CC1">
        <w:rPr>
          <w:rFonts w:ascii="Verdana" w:hAnsi="Verdana"/>
          <w:color w:val="000000"/>
          <w:sz w:val="20"/>
          <w:lang w:val="ru-RU"/>
        </w:rPr>
        <w:t>— сказала миссис Кейпор.</w:t>
      </w:r>
      <w:r w:rsidRPr="003C7CC1">
        <w:rPr>
          <w:rFonts w:ascii="Verdana" w:hAnsi="Verdana"/>
          <w:color w:val="000000"/>
          <w:sz w:val="20"/>
        </w:rPr>
        <w:t> </w:t>
      </w:r>
      <w:r w:rsidRPr="003C7CC1">
        <w:rPr>
          <w:rFonts w:ascii="Verdana" w:hAnsi="Verdana"/>
          <w:color w:val="000000"/>
          <w:sz w:val="20"/>
          <w:lang w:val="ru-RU"/>
        </w:rPr>
        <w:t>— По крайней мере никого такого, кого бы я могла с уверенностью рекомендовать. И потом, швейцарский акцент совершенно чудовищен. Уроки со швейцарцем ничего, кроме вреда, мистеру Сомервиллу не принесут.</w:t>
      </w:r>
    </w:p>
    <w:p w14:paraId="209A0A58"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На вашем месте, мистер Сомервилл, я бы попробовал уговорить заниматься с вами мою жену. Она ведь человек в высшей степени образованный и культурный.</w:t>
      </w:r>
    </w:p>
    <w:p w14:paraId="508BA66A"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Ах, Грантли, у меня совсем нет времени.</w:t>
      </w:r>
    </w:p>
    <w:p w14:paraId="187BFF2F"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lastRenderedPageBreak/>
        <w:t>Сообразив, что теперь все зависит от него самого, что силки расставлены и осталось только в них попасть, Эшенден повернулся к миссис Кейпор и сказал, как умел только он</w:t>
      </w:r>
      <w:r w:rsidRPr="003C7CC1">
        <w:rPr>
          <w:rFonts w:ascii="Verdana" w:hAnsi="Verdana"/>
          <w:color w:val="000000"/>
          <w:sz w:val="20"/>
        </w:rPr>
        <w:t> </w:t>
      </w:r>
      <w:r w:rsidRPr="003C7CC1">
        <w:rPr>
          <w:rFonts w:ascii="Verdana" w:hAnsi="Verdana"/>
          <w:color w:val="000000"/>
          <w:sz w:val="20"/>
          <w:lang w:val="ru-RU"/>
        </w:rPr>
        <w:t>— робким, извиняющимся, вкрадчивым голосом:</w:t>
      </w:r>
    </w:p>
    <w:p w14:paraId="67F97D45"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Разумеется, было бы просто восхитительно, если бы вы могли давать мне уроки. Я счел бы это для себя большой честью. Естественно, это ни в коем случае не должно идти в ущерб вашей работе. Я ведь приехал сюда восстанавливать здоровье и совершенно свободен, поэтому меня устроит любое время, которое удобно вам.</w:t>
      </w:r>
    </w:p>
    <w:p w14:paraId="6947C00B"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Кейпоры</w:t>
      </w:r>
      <w:r w:rsidRPr="003C7CC1">
        <w:rPr>
          <w:rFonts w:ascii="Verdana" w:hAnsi="Verdana"/>
          <w:color w:val="000000"/>
          <w:sz w:val="20"/>
        </w:rPr>
        <w:t> </w:t>
      </w:r>
      <w:r w:rsidRPr="003C7CC1">
        <w:rPr>
          <w:rFonts w:ascii="Verdana" w:hAnsi="Verdana"/>
          <w:color w:val="000000"/>
          <w:sz w:val="20"/>
          <w:lang w:val="ru-RU"/>
        </w:rPr>
        <w:t>— и он и она</w:t>
      </w:r>
      <w:r w:rsidRPr="003C7CC1">
        <w:rPr>
          <w:rFonts w:ascii="Verdana" w:hAnsi="Verdana"/>
          <w:color w:val="000000"/>
          <w:sz w:val="20"/>
        </w:rPr>
        <w:t> </w:t>
      </w:r>
      <w:r w:rsidRPr="003C7CC1">
        <w:rPr>
          <w:rFonts w:ascii="Verdana" w:hAnsi="Verdana"/>
          <w:color w:val="000000"/>
          <w:sz w:val="20"/>
          <w:lang w:val="ru-RU"/>
        </w:rPr>
        <w:t>— не скрывали своего удовлетворения, а в голубых глазах миссис Кейпор</w:t>
      </w:r>
      <w:r w:rsidRPr="003C7CC1">
        <w:rPr>
          <w:rFonts w:ascii="Verdana" w:hAnsi="Verdana"/>
          <w:color w:val="000000"/>
          <w:sz w:val="20"/>
        </w:rPr>
        <w:t> </w:t>
      </w:r>
      <w:r w:rsidRPr="003C7CC1">
        <w:rPr>
          <w:rFonts w:ascii="Verdana" w:hAnsi="Verdana"/>
          <w:color w:val="000000"/>
          <w:sz w:val="20"/>
          <w:lang w:val="ru-RU"/>
        </w:rPr>
        <w:t>— так Эшендену показалось</w:t>
      </w:r>
      <w:r w:rsidRPr="003C7CC1">
        <w:rPr>
          <w:rFonts w:ascii="Verdana" w:hAnsi="Verdana"/>
          <w:color w:val="000000"/>
          <w:sz w:val="20"/>
        </w:rPr>
        <w:t> </w:t>
      </w:r>
      <w:r w:rsidRPr="003C7CC1">
        <w:rPr>
          <w:rFonts w:ascii="Verdana" w:hAnsi="Verdana"/>
          <w:color w:val="000000"/>
          <w:sz w:val="20"/>
          <w:lang w:val="ru-RU"/>
        </w:rPr>
        <w:t>— сверкнул злорадный огонек.</w:t>
      </w:r>
    </w:p>
    <w:p w14:paraId="009F4921"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Соглашение, разумеется, будет чисто деловым,</w:t>
      </w:r>
      <w:r w:rsidRPr="003C7CC1">
        <w:rPr>
          <w:rFonts w:ascii="Verdana" w:hAnsi="Verdana"/>
          <w:color w:val="000000"/>
          <w:sz w:val="20"/>
        </w:rPr>
        <w:t> </w:t>
      </w:r>
      <w:r w:rsidRPr="003C7CC1">
        <w:rPr>
          <w:rFonts w:ascii="Verdana" w:hAnsi="Verdana"/>
          <w:color w:val="000000"/>
          <w:sz w:val="20"/>
          <w:lang w:val="ru-RU"/>
        </w:rPr>
        <w:t>— сказал Кейпор.</w:t>
      </w:r>
      <w:r w:rsidRPr="003C7CC1">
        <w:rPr>
          <w:rFonts w:ascii="Verdana" w:hAnsi="Verdana"/>
          <w:color w:val="000000"/>
          <w:sz w:val="20"/>
        </w:rPr>
        <w:t> </w:t>
      </w:r>
      <w:r w:rsidRPr="003C7CC1">
        <w:rPr>
          <w:rFonts w:ascii="Verdana" w:hAnsi="Verdana"/>
          <w:color w:val="000000"/>
          <w:sz w:val="20"/>
          <w:lang w:val="ru-RU"/>
        </w:rPr>
        <w:t>— Действительно, почему бы моей жене немного не заработать на карманные, так сказать, расходы? Как вы находите, десять франков в час</w:t>
      </w:r>
      <w:r w:rsidRPr="003C7CC1">
        <w:rPr>
          <w:rFonts w:ascii="Verdana" w:hAnsi="Verdana"/>
          <w:color w:val="000000"/>
          <w:sz w:val="20"/>
        </w:rPr>
        <w:t> </w:t>
      </w:r>
      <w:r w:rsidRPr="003C7CC1">
        <w:rPr>
          <w:rFonts w:ascii="Verdana" w:hAnsi="Verdana"/>
          <w:color w:val="000000"/>
          <w:sz w:val="20"/>
          <w:lang w:val="ru-RU"/>
        </w:rPr>
        <w:t>— это по-божески?</w:t>
      </w:r>
    </w:p>
    <w:p w14:paraId="79C53660"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Вполне,</w:t>
      </w:r>
      <w:r w:rsidRPr="003C7CC1">
        <w:rPr>
          <w:rFonts w:ascii="Verdana" w:hAnsi="Verdana"/>
          <w:color w:val="000000"/>
          <w:sz w:val="20"/>
        </w:rPr>
        <w:t> </w:t>
      </w:r>
      <w:r w:rsidRPr="003C7CC1">
        <w:rPr>
          <w:rFonts w:ascii="Verdana" w:hAnsi="Verdana"/>
          <w:color w:val="000000"/>
          <w:sz w:val="20"/>
          <w:lang w:val="ru-RU"/>
        </w:rPr>
        <w:t>— ответил Эшенден.</w:t>
      </w:r>
      <w:r w:rsidRPr="003C7CC1">
        <w:rPr>
          <w:rFonts w:ascii="Verdana" w:hAnsi="Verdana"/>
          <w:color w:val="000000"/>
          <w:sz w:val="20"/>
        </w:rPr>
        <w:t> </w:t>
      </w:r>
      <w:r w:rsidRPr="003C7CC1">
        <w:rPr>
          <w:rFonts w:ascii="Verdana" w:hAnsi="Verdana"/>
          <w:color w:val="000000"/>
          <w:sz w:val="20"/>
          <w:lang w:val="ru-RU"/>
        </w:rPr>
        <w:t>— Для меня было бы удачей найти за эти деньги такого первоклассного педагога, как ваша супруга.</w:t>
      </w:r>
    </w:p>
    <w:p w14:paraId="1DC3F458"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Ну, что скажешь, дорогая? В конце концов, один час в день</w:t>
      </w:r>
      <w:r w:rsidRPr="003C7CC1">
        <w:rPr>
          <w:rFonts w:ascii="Verdana" w:hAnsi="Verdana"/>
          <w:color w:val="000000"/>
          <w:sz w:val="20"/>
        </w:rPr>
        <w:t> </w:t>
      </w:r>
      <w:r w:rsidRPr="003C7CC1">
        <w:rPr>
          <w:rFonts w:ascii="Verdana" w:hAnsi="Verdana"/>
          <w:color w:val="000000"/>
          <w:sz w:val="20"/>
          <w:lang w:val="ru-RU"/>
        </w:rPr>
        <w:t>— это не так уж много. Заодно окажешь мистеру Сомервиллу любезность. Тогда, быть может, он поймет, что отнюдь не каждый немец</w:t>
      </w:r>
      <w:r w:rsidRPr="003C7CC1">
        <w:rPr>
          <w:rFonts w:ascii="Verdana" w:hAnsi="Verdana"/>
          <w:color w:val="000000"/>
          <w:sz w:val="20"/>
        </w:rPr>
        <w:t> </w:t>
      </w:r>
      <w:r w:rsidRPr="003C7CC1">
        <w:rPr>
          <w:rFonts w:ascii="Verdana" w:hAnsi="Verdana"/>
          <w:color w:val="000000"/>
          <w:sz w:val="20"/>
          <w:lang w:val="ru-RU"/>
        </w:rPr>
        <w:t>— исчадие ада, как это принято считать в Англии.</w:t>
      </w:r>
    </w:p>
    <w:p w14:paraId="01818F8A"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Напряженно размышляя, миссис Кейпор наморщила лоб, и Эшенден с ужасом подумал, что с завтрашнего дня ему предстоит регулярно в течение часа беседовать с этой грузной и хмурой женщиной. О чем</w:t>
      </w:r>
      <w:r w:rsidRPr="003C7CC1">
        <w:rPr>
          <w:rFonts w:ascii="Verdana" w:hAnsi="Verdana"/>
          <w:color w:val="000000"/>
          <w:sz w:val="20"/>
        </w:rPr>
        <w:t> </w:t>
      </w:r>
      <w:r w:rsidRPr="003C7CC1">
        <w:rPr>
          <w:rFonts w:ascii="Verdana" w:hAnsi="Verdana"/>
          <w:color w:val="000000"/>
          <w:sz w:val="20"/>
          <w:lang w:val="ru-RU"/>
        </w:rPr>
        <w:t>— один Бог знает!</w:t>
      </w:r>
    </w:p>
    <w:p w14:paraId="626C641E"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Что ж, буду рада давать мистеру Сомервиллу уроки разговорного немецкого языка,</w:t>
      </w:r>
      <w:r w:rsidRPr="003C7CC1">
        <w:rPr>
          <w:rFonts w:ascii="Verdana" w:hAnsi="Verdana"/>
          <w:color w:val="000000"/>
          <w:sz w:val="20"/>
        </w:rPr>
        <w:t> </w:t>
      </w:r>
      <w:r w:rsidRPr="003C7CC1">
        <w:rPr>
          <w:rFonts w:ascii="Verdana" w:hAnsi="Verdana"/>
          <w:color w:val="000000"/>
          <w:sz w:val="20"/>
          <w:lang w:val="ru-RU"/>
        </w:rPr>
        <w:t>— отчеканила наконец миссис Кейпор.</w:t>
      </w:r>
    </w:p>
    <w:p w14:paraId="7349BB92"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Поздравляю вас, мистер Сомервилл!</w:t>
      </w:r>
      <w:r w:rsidRPr="003C7CC1">
        <w:rPr>
          <w:rFonts w:ascii="Verdana" w:hAnsi="Verdana"/>
          <w:color w:val="000000"/>
          <w:sz w:val="20"/>
        </w:rPr>
        <w:t> </w:t>
      </w:r>
      <w:r w:rsidRPr="003C7CC1">
        <w:rPr>
          <w:rFonts w:ascii="Verdana" w:hAnsi="Verdana"/>
          <w:color w:val="000000"/>
          <w:sz w:val="20"/>
          <w:lang w:val="ru-RU"/>
        </w:rPr>
        <w:t>— шумно заговорил Кейпор.</w:t>
      </w:r>
      <w:r w:rsidRPr="003C7CC1">
        <w:rPr>
          <w:rFonts w:ascii="Verdana" w:hAnsi="Verdana"/>
          <w:color w:val="000000"/>
          <w:sz w:val="20"/>
        </w:rPr>
        <w:t> </w:t>
      </w:r>
      <w:r w:rsidRPr="003C7CC1">
        <w:rPr>
          <w:rFonts w:ascii="Verdana" w:hAnsi="Verdana"/>
          <w:color w:val="000000"/>
          <w:sz w:val="20"/>
          <w:lang w:val="ru-RU"/>
        </w:rPr>
        <w:t>— Считайте, что вам здорово повезло. Когда начнете? Завтра в одиннадцать?</w:t>
      </w:r>
    </w:p>
    <w:p w14:paraId="6EADD230"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Если миссис Кейпор это время устраивает, я готов.</w:t>
      </w:r>
    </w:p>
    <w:p w14:paraId="1D6568E9"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В одиннадцать так в одиннадцать,</w:t>
      </w:r>
      <w:r w:rsidRPr="003C7CC1">
        <w:rPr>
          <w:rFonts w:ascii="Verdana" w:hAnsi="Verdana"/>
          <w:color w:val="000000"/>
          <w:sz w:val="20"/>
        </w:rPr>
        <w:t> </w:t>
      </w:r>
      <w:r w:rsidRPr="003C7CC1">
        <w:rPr>
          <w:rFonts w:ascii="Verdana" w:hAnsi="Verdana"/>
          <w:color w:val="000000"/>
          <w:sz w:val="20"/>
          <w:lang w:val="ru-RU"/>
        </w:rPr>
        <w:t>— согласилась миссис Кейпор.</w:t>
      </w:r>
    </w:p>
    <w:p w14:paraId="567674A8"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Эшенден, довольный, ушел, предоставив чете Кейпор наедине праздновать победу своей дипломатии. Однако, когда на следующий день ровно в одиннадцать часов утра в его комнату постучали (заниматься договорились у него в номере), дверь он открыл не без некоторого трепета. Про себя он решил быть со своей преподавательницей откровенным, в меру развязным и в то же время крайне осторожным</w:t>
      </w:r>
      <w:r w:rsidRPr="003C7CC1">
        <w:rPr>
          <w:rFonts w:ascii="Verdana" w:hAnsi="Verdana"/>
          <w:color w:val="000000"/>
          <w:sz w:val="20"/>
        </w:rPr>
        <w:t> </w:t>
      </w:r>
      <w:r w:rsidRPr="003C7CC1">
        <w:rPr>
          <w:rFonts w:ascii="Verdana" w:hAnsi="Verdana"/>
          <w:color w:val="000000"/>
          <w:sz w:val="20"/>
          <w:lang w:val="ru-RU"/>
        </w:rPr>
        <w:t>— немка была достаточно проницательна и очень импульсивна. Лицо миссис Кейпор было по обыкновению мрачным и озабоченным, она определенно не желала иметь с Эшенденом ничего общего. Но когда они сели и она начала (первое время довольно резким тоном) задавать ему вопросы по немецкой литературе, а потом аккуратно поправлять ошибки и терпеливо, четко объяснять построение сложных немецких конструкций, в которых Эшенден то и дело путался, стало очевидно: хотя она и давала ему урок через силу, но относилась к своим обязанностям вполне добросовестно. Она не только умела преподавать, но и любила это занятие и постепенно, сама того не замечая, увлекалась. Теперь она лишь изредка заставляла себя вспоминать, что перед ней английский варвар, однако Эшендена, который подметил, как она с собой борется, это нисколько не смущало, и, когда во второй половине дня Кейпор поинтересовался, как прошло занятие, он, нисколько не лицемеря, ответил, что урок превзошел все его ожидания,</w:t>
      </w:r>
      <w:r w:rsidRPr="003C7CC1">
        <w:rPr>
          <w:rFonts w:ascii="Verdana" w:hAnsi="Verdana"/>
          <w:color w:val="000000"/>
          <w:sz w:val="20"/>
        </w:rPr>
        <w:t> </w:t>
      </w:r>
      <w:r w:rsidRPr="003C7CC1">
        <w:rPr>
          <w:rFonts w:ascii="Verdana" w:hAnsi="Verdana"/>
          <w:color w:val="000000"/>
          <w:sz w:val="20"/>
          <w:lang w:val="ru-RU"/>
        </w:rPr>
        <w:t>— миссис Кейпор оказалась на высоте, она</w:t>
      </w:r>
      <w:r w:rsidRPr="003C7CC1">
        <w:rPr>
          <w:rFonts w:ascii="Verdana" w:hAnsi="Verdana"/>
          <w:color w:val="000000"/>
          <w:sz w:val="20"/>
        </w:rPr>
        <w:t> </w:t>
      </w:r>
      <w:r w:rsidRPr="003C7CC1">
        <w:rPr>
          <w:rFonts w:ascii="Verdana" w:hAnsi="Verdana"/>
          <w:color w:val="000000"/>
          <w:sz w:val="20"/>
          <w:lang w:val="ru-RU"/>
        </w:rPr>
        <w:t>— прекрасный педагог и исключительно интересный человек.</w:t>
      </w:r>
    </w:p>
    <w:p w14:paraId="19662BD9"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А я вам что говорил? Моя жена</w:t>
      </w:r>
      <w:r w:rsidRPr="003C7CC1">
        <w:rPr>
          <w:rFonts w:ascii="Verdana" w:hAnsi="Verdana"/>
          <w:color w:val="000000"/>
          <w:sz w:val="20"/>
        </w:rPr>
        <w:t> </w:t>
      </w:r>
      <w:r w:rsidRPr="003C7CC1">
        <w:rPr>
          <w:rFonts w:ascii="Verdana" w:hAnsi="Verdana"/>
          <w:color w:val="000000"/>
          <w:sz w:val="20"/>
          <w:lang w:val="ru-RU"/>
        </w:rPr>
        <w:t>— самая замечательная женщина на свете.</w:t>
      </w:r>
    </w:p>
    <w:p w14:paraId="7FACDD00"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И Эшендену показалось, что, когда Кейпор с присущим ему добродушным юмором произнес эти слова, он впервые был совершенно искренен.</w:t>
      </w:r>
    </w:p>
    <w:p w14:paraId="25A7398B"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Через пару дней Эшенден окончательно убедился, что миссис Кейпор давала ему уроки только для того, чтобы мужу было легче войти к нему в доверие, ибо ни о чем, кроме литературы, музыки и живописи, она с ним не беседовала, а когда Эшенден в качестве эксперимента попробовал было завести разговор о войне, она резко оборвала.</w:t>
      </w:r>
    </w:p>
    <w:p w14:paraId="1B575CBE"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Думаю, герр Сомервилл, нам лучше этой темы не касаться,</w:t>
      </w:r>
      <w:r w:rsidRPr="003C7CC1">
        <w:rPr>
          <w:rFonts w:ascii="Verdana" w:hAnsi="Verdana"/>
          <w:color w:val="000000"/>
          <w:sz w:val="20"/>
        </w:rPr>
        <w:t> </w:t>
      </w:r>
      <w:r w:rsidRPr="003C7CC1">
        <w:rPr>
          <w:rFonts w:ascii="Verdana" w:hAnsi="Verdana"/>
          <w:color w:val="000000"/>
          <w:sz w:val="20"/>
          <w:lang w:val="ru-RU"/>
        </w:rPr>
        <w:t>— отчеканила она.</w:t>
      </w:r>
    </w:p>
    <w:p w14:paraId="018DB74D"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 xml:space="preserve">Миссис Кейпор продолжала давать ему уроки с исключительной добросовестностью, так что деньги свои он платил не зря, однако на урок она неизменно приходила угрюмая, раздраженная, и инстинктивное отвращение к </w:t>
      </w:r>
      <w:r w:rsidRPr="003C7CC1">
        <w:rPr>
          <w:rFonts w:ascii="Verdana" w:hAnsi="Verdana"/>
          <w:color w:val="000000"/>
          <w:sz w:val="20"/>
          <w:lang w:val="ru-RU"/>
        </w:rPr>
        <w:lastRenderedPageBreak/>
        <w:t>своему ученику пропадало у нее лишь ненадолго, в минуты увлечения педагогическим процессом. Эшенден же настойчиво и совершенно безуспешно использовал одну за другой все свои уловки: вел себя то заискивающе, то с безыскусной покорностью, иногда рассыпаясь в благодарностях; порою бывал прямодушен или льстив, а то и робок. Миссис Кейпор, однако, продолжала держаться с холодной враждебностью. Она была фанатичка, ее патриотизм был агрессивным, но не своекорыстным; свято веря в преимущество всего немецкого, она всем сердцем ненавидела Англию, ибо именно в этой стране видела основное препятствие распространению немецкого влияния. Ее идеалом был мир, подчиненный Германии; мир, где все нации находились бы под большей властью Берлина, чем когда-то Рима, под воздействием достижений германской науки, германского искусства, германской культуры. От этой теории веяло поразительной наглостью, которая не могла Эшендена не забавлять. Вместе с тем миссис Кейпор была неглупа: много и на нескольких языках</w:t>
      </w:r>
      <w:r w:rsidRPr="003C7CC1">
        <w:rPr>
          <w:rFonts w:ascii="Verdana" w:hAnsi="Verdana"/>
          <w:color w:val="000000"/>
          <w:sz w:val="20"/>
        </w:rPr>
        <w:t> </w:t>
      </w:r>
      <w:r w:rsidRPr="003C7CC1">
        <w:rPr>
          <w:rFonts w:ascii="Verdana" w:hAnsi="Verdana"/>
          <w:color w:val="000000"/>
          <w:sz w:val="20"/>
          <w:lang w:val="ru-RU"/>
        </w:rPr>
        <w:t>— читала, а о прочитанном судила, как правило, весьма здраво. Она неплохо разбиралась в современном искусстве и в современной музыке, что тоже производило на Эшендена немалое впечатление. Забавно было слушать, как она, сев однажды за пианино, играет одну из воздушных, прозрачно-серебристых пьес Дебюсси; чувствовалось, что ее выводит из себя эта легкомысленная французская музыка, действует на нервы ее живость и изящество.</w:t>
      </w:r>
    </w:p>
    <w:p w14:paraId="34BDA305"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Когда Эшенден поздравил ее, она лишь пожала плечами.</w:t>
      </w:r>
    </w:p>
    <w:p w14:paraId="6A23CA6F"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Разложившаяся музыка разложившейся нации,</w:t>
      </w:r>
      <w:r w:rsidRPr="003C7CC1">
        <w:rPr>
          <w:rFonts w:ascii="Verdana" w:hAnsi="Verdana"/>
          <w:color w:val="000000"/>
          <w:sz w:val="20"/>
        </w:rPr>
        <w:t> </w:t>
      </w:r>
      <w:r w:rsidRPr="003C7CC1">
        <w:rPr>
          <w:rFonts w:ascii="Verdana" w:hAnsi="Verdana"/>
          <w:color w:val="000000"/>
          <w:sz w:val="20"/>
          <w:lang w:val="ru-RU"/>
        </w:rPr>
        <w:t>— процедила она сквозь зубы и тут же, мощно ударив по клавишам своими сильными руками, заиграла было сонату Бетховена, но почти сразу остановилась:</w:t>
      </w:r>
      <w:r w:rsidRPr="003C7CC1">
        <w:rPr>
          <w:rFonts w:ascii="Verdana" w:hAnsi="Verdana"/>
          <w:color w:val="000000"/>
          <w:sz w:val="20"/>
        </w:rPr>
        <w:t> </w:t>
      </w:r>
      <w:r w:rsidRPr="003C7CC1">
        <w:rPr>
          <w:rFonts w:ascii="Verdana" w:hAnsi="Verdana"/>
          <w:color w:val="000000"/>
          <w:sz w:val="20"/>
          <w:lang w:val="ru-RU"/>
        </w:rPr>
        <w:t>— Не могу играть, совершенно разучилась. Впрочем, что вы, англичане, смыслите в музыке? После Перселла у вас не было ни одного сносного композитора!</w:t>
      </w:r>
    </w:p>
    <w:p w14:paraId="7A1A04EF"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Что вы на это скажете?</w:t>
      </w:r>
      <w:r w:rsidRPr="003C7CC1">
        <w:rPr>
          <w:rFonts w:ascii="Verdana" w:hAnsi="Verdana"/>
          <w:color w:val="000000"/>
          <w:sz w:val="20"/>
        </w:rPr>
        <w:t> </w:t>
      </w:r>
      <w:r w:rsidRPr="003C7CC1">
        <w:rPr>
          <w:rFonts w:ascii="Verdana" w:hAnsi="Verdana"/>
          <w:color w:val="000000"/>
          <w:sz w:val="20"/>
          <w:lang w:val="ru-RU"/>
        </w:rPr>
        <w:t>— с улыбкой спросил Эшенден стоявшего рядом Кейпора.</w:t>
      </w:r>
    </w:p>
    <w:p w14:paraId="533C500A"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Она права, как это ни грустно. Теми незначительными познаниями в музыке, которыми я располагаю, я обязан жене. Вы бы слышали, как звучит у нее рояль, когда она в форме!</w:t>
      </w:r>
      <w:r w:rsidRPr="003C7CC1">
        <w:rPr>
          <w:rFonts w:ascii="Verdana" w:hAnsi="Verdana"/>
          <w:color w:val="000000"/>
          <w:sz w:val="20"/>
        </w:rPr>
        <w:t> </w:t>
      </w:r>
      <w:r w:rsidRPr="003C7CC1">
        <w:rPr>
          <w:rFonts w:ascii="Verdana" w:hAnsi="Verdana"/>
          <w:color w:val="000000"/>
          <w:sz w:val="20"/>
          <w:lang w:val="ru-RU"/>
        </w:rPr>
        <w:t>— И Кейпор опустил на плечо жены пухлую, с короткими, толстыми пальцами руку.</w:t>
      </w:r>
      <w:r w:rsidRPr="003C7CC1">
        <w:rPr>
          <w:rFonts w:ascii="Verdana" w:hAnsi="Verdana"/>
          <w:color w:val="000000"/>
          <w:sz w:val="20"/>
        </w:rPr>
        <w:t> </w:t>
      </w:r>
      <w:r w:rsidRPr="003C7CC1">
        <w:rPr>
          <w:rFonts w:ascii="Verdana" w:hAnsi="Verdana"/>
          <w:color w:val="000000"/>
          <w:sz w:val="20"/>
          <w:lang w:val="ru-RU"/>
        </w:rPr>
        <w:t>— Просто за душу берет.</w:t>
      </w:r>
    </w:p>
    <w:p w14:paraId="4BD77C5A"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Dummer</w:t>
      </w:r>
      <w:r w:rsidRPr="003C7CC1">
        <w:rPr>
          <w:rFonts w:ascii="Verdana" w:hAnsi="Verdana"/>
          <w:color w:val="000000"/>
          <w:sz w:val="20"/>
          <w:lang w:val="ru-RU"/>
        </w:rPr>
        <w:t xml:space="preserve"> </w:t>
      </w:r>
      <w:r w:rsidRPr="003C7CC1">
        <w:rPr>
          <w:rFonts w:ascii="Verdana" w:hAnsi="Verdana"/>
          <w:color w:val="000000"/>
          <w:sz w:val="20"/>
        </w:rPr>
        <w:t>Kerl</w:t>
      </w: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 едва слышно произнесла она.</w:t>
      </w:r>
      <w:r w:rsidRPr="003C7CC1">
        <w:rPr>
          <w:rFonts w:ascii="Verdana" w:hAnsi="Verdana"/>
          <w:color w:val="000000"/>
          <w:sz w:val="20"/>
        </w:rPr>
        <w:t> </w:t>
      </w:r>
      <w:r w:rsidRPr="003C7CC1">
        <w:rPr>
          <w:rFonts w:ascii="Verdana" w:hAnsi="Verdana"/>
          <w:color w:val="000000"/>
          <w:sz w:val="20"/>
          <w:lang w:val="ru-RU"/>
        </w:rPr>
        <w:t>— Дурачок.</w:t>
      </w:r>
      <w:r w:rsidRPr="003C7CC1">
        <w:rPr>
          <w:rFonts w:ascii="Verdana" w:hAnsi="Verdana"/>
          <w:color w:val="000000"/>
          <w:sz w:val="20"/>
        </w:rPr>
        <w:t> </w:t>
      </w:r>
      <w:r w:rsidRPr="003C7CC1">
        <w:rPr>
          <w:rFonts w:ascii="Verdana" w:hAnsi="Verdana"/>
          <w:color w:val="000000"/>
          <w:sz w:val="20"/>
          <w:lang w:val="ru-RU"/>
        </w:rPr>
        <w:t>— И Эшенден заметил, как у нее дрогнули губы.</w:t>
      </w:r>
      <w:r w:rsidRPr="003C7CC1">
        <w:rPr>
          <w:rFonts w:ascii="Verdana" w:hAnsi="Verdana"/>
          <w:color w:val="000000"/>
          <w:sz w:val="20"/>
        </w:rPr>
        <w:t> </w:t>
      </w:r>
      <w:r w:rsidRPr="003C7CC1">
        <w:rPr>
          <w:rFonts w:ascii="Verdana" w:hAnsi="Verdana"/>
          <w:color w:val="000000"/>
          <w:sz w:val="20"/>
          <w:lang w:val="ru-RU"/>
        </w:rPr>
        <w:t>— Вы, англичане,</w:t>
      </w:r>
      <w:r w:rsidRPr="003C7CC1">
        <w:rPr>
          <w:rFonts w:ascii="Verdana" w:hAnsi="Verdana"/>
          <w:color w:val="000000"/>
          <w:sz w:val="20"/>
        </w:rPr>
        <w:t> </w:t>
      </w:r>
      <w:r w:rsidRPr="003C7CC1">
        <w:rPr>
          <w:rFonts w:ascii="Verdana" w:hAnsi="Verdana"/>
          <w:color w:val="000000"/>
          <w:sz w:val="20"/>
          <w:lang w:val="ru-RU"/>
        </w:rPr>
        <w:t>— поспешила добавить миссис Кейпор, справившись с собой,</w:t>
      </w:r>
      <w:r w:rsidRPr="003C7CC1">
        <w:rPr>
          <w:rFonts w:ascii="Verdana" w:hAnsi="Verdana"/>
          <w:color w:val="000000"/>
          <w:sz w:val="20"/>
        </w:rPr>
        <w:t> </w:t>
      </w:r>
      <w:r w:rsidRPr="003C7CC1">
        <w:rPr>
          <w:rFonts w:ascii="Verdana" w:hAnsi="Verdana"/>
          <w:color w:val="000000"/>
          <w:sz w:val="20"/>
          <w:lang w:val="ru-RU"/>
        </w:rPr>
        <w:t>— не умеете писать картин, не умеете лепить, не умеете сочинять музыку...</w:t>
      </w:r>
    </w:p>
    <w:p w14:paraId="24CA780A"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Зато стишки мы иногда кропаем изрядные,</w:t>
      </w:r>
      <w:r w:rsidRPr="003C7CC1">
        <w:rPr>
          <w:rFonts w:ascii="Verdana" w:hAnsi="Verdana"/>
          <w:color w:val="000000"/>
          <w:sz w:val="20"/>
        </w:rPr>
        <w:t> </w:t>
      </w:r>
      <w:r w:rsidRPr="003C7CC1">
        <w:rPr>
          <w:rFonts w:ascii="Verdana" w:hAnsi="Verdana"/>
          <w:color w:val="000000"/>
          <w:sz w:val="20"/>
          <w:lang w:val="ru-RU"/>
        </w:rPr>
        <w:t>— добродушно сказал Эшенден, который не мог позволить себе пускаться в споры. И тут, неизвестно почему, ему вспомнились вдруг две строчки, которые он и продекламировал:</w:t>
      </w:r>
    </w:p>
    <w:p w14:paraId="066BEE54"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p>
    <w:p w14:paraId="75A2C60F" w14:textId="77777777" w:rsidR="004C2643" w:rsidRPr="003C7CC1" w:rsidRDefault="004C2643" w:rsidP="003C7CC1">
      <w:pPr>
        <w:pStyle w:val="Stanza"/>
        <w:widowControl/>
        <w:suppressAutoHyphens/>
        <w:ind w:left="0" w:right="0" w:firstLine="283"/>
        <w:jc w:val="both"/>
        <w:rPr>
          <w:rFonts w:ascii="Verdana" w:hAnsi="Verdana"/>
          <w:color w:val="000000"/>
          <w:sz w:val="20"/>
        </w:rPr>
      </w:pPr>
      <w:r w:rsidRPr="003C7CC1">
        <w:rPr>
          <w:rFonts w:ascii="Verdana" w:hAnsi="Verdana"/>
          <w:color w:val="000000"/>
          <w:sz w:val="20"/>
        </w:rPr>
        <w:t>Куда плывешь, одевшись парусами</w:t>
      </w:r>
    </w:p>
    <w:p w14:paraId="00951A79" w14:textId="77777777" w:rsidR="004C2643" w:rsidRPr="003C7CC1" w:rsidRDefault="004C2643" w:rsidP="003C7CC1">
      <w:pPr>
        <w:pStyle w:val="Stanza"/>
        <w:widowControl/>
        <w:suppressAutoHyphens/>
        <w:ind w:left="0" w:right="0" w:firstLine="283"/>
        <w:jc w:val="both"/>
        <w:rPr>
          <w:rFonts w:ascii="Verdana" w:hAnsi="Verdana"/>
          <w:color w:val="000000"/>
          <w:sz w:val="20"/>
        </w:rPr>
      </w:pPr>
      <w:r w:rsidRPr="003C7CC1">
        <w:rPr>
          <w:rFonts w:ascii="Verdana" w:hAnsi="Verdana"/>
          <w:color w:val="000000"/>
          <w:sz w:val="20"/>
        </w:rPr>
        <w:t>И преклонив главу на лоно волн?</w:t>
      </w:r>
      <w:r w:rsidRPr="003C7CC1">
        <w:rPr>
          <w:rFonts w:ascii="Verdana" w:hAnsi="Verdana"/>
          <w:color w:val="000000"/>
          <w:sz w:val="20"/>
          <w:vertAlign w:val="superscript"/>
          <w:lang w:val="en-US"/>
        </w:rPr>
        <w:footnoteReference w:id="6"/>
      </w:r>
    </w:p>
    <w:p w14:paraId="73255285" w14:textId="77777777" w:rsidR="004C2643" w:rsidRPr="003C7CC1" w:rsidRDefault="004C2643" w:rsidP="003C7CC1">
      <w:pPr>
        <w:pStyle w:val="Stanza"/>
        <w:widowControl/>
        <w:suppressAutoHyphens/>
        <w:ind w:left="0" w:right="0" w:firstLine="283"/>
        <w:jc w:val="both"/>
        <w:rPr>
          <w:rFonts w:ascii="Verdana" w:hAnsi="Verdana"/>
          <w:color w:val="000000"/>
          <w:sz w:val="20"/>
        </w:rPr>
      </w:pPr>
    </w:p>
    <w:p w14:paraId="79DBABDB"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Да,</w:t>
      </w:r>
      <w:r w:rsidRPr="003C7CC1">
        <w:rPr>
          <w:rFonts w:ascii="Verdana" w:hAnsi="Verdana"/>
          <w:color w:val="000000"/>
          <w:sz w:val="20"/>
        </w:rPr>
        <w:t> </w:t>
      </w:r>
      <w:r w:rsidRPr="003C7CC1">
        <w:rPr>
          <w:rFonts w:ascii="Verdana" w:hAnsi="Verdana"/>
          <w:color w:val="000000"/>
          <w:sz w:val="20"/>
          <w:lang w:val="ru-RU"/>
        </w:rPr>
        <w:t>— сказала миссис Кейпор, сделав странный жест рукой.</w:t>
      </w:r>
      <w:r w:rsidRPr="003C7CC1">
        <w:rPr>
          <w:rFonts w:ascii="Verdana" w:hAnsi="Verdana"/>
          <w:color w:val="000000"/>
          <w:sz w:val="20"/>
        </w:rPr>
        <w:t> </w:t>
      </w:r>
      <w:r w:rsidRPr="003C7CC1">
        <w:rPr>
          <w:rFonts w:ascii="Verdana" w:hAnsi="Verdana"/>
          <w:color w:val="000000"/>
          <w:sz w:val="20"/>
          <w:lang w:val="ru-RU"/>
        </w:rPr>
        <w:t>— Да, сочинять стихи вы умеете. Как ни странно.</w:t>
      </w:r>
    </w:p>
    <w:p w14:paraId="7B5CD961"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И, к изумлению Эшендена, она своим гортанным голосом дочитала четверостишие до конца.</w:t>
      </w:r>
    </w:p>
    <w:p w14:paraId="340C62F0"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 xml:space="preserve">Пойдем, Грантли, </w:t>
      </w:r>
      <w:r w:rsidRPr="003C7CC1">
        <w:rPr>
          <w:rFonts w:ascii="Verdana" w:hAnsi="Verdana"/>
          <w:color w:val="000000"/>
          <w:sz w:val="20"/>
        </w:rPr>
        <w:t>Mittagessen</w:t>
      </w:r>
      <w:r w:rsidRPr="003C7CC1">
        <w:rPr>
          <w:rFonts w:ascii="Verdana" w:hAnsi="Verdana"/>
          <w:color w:val="000000"/>
          <w:sz w:val="20"/>
          <w:lang w:val="ru-RU"/>
        </w:rPr>
        <w:t xml:space="preserve"> уже накрыт.</w:t>
      </w:r>
    </w:p>
    <w:p w14:paraId="5A3C5F09"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Они ушли, а Эшенден задумался.</w:t>
      </w:r>
    </w:p>
    <w:p w14:paraId="5916D1E8"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Он восхищался человеческой добротой, однако зло не вызывало у него возмущения. Его иногда считали бессердечным, потому что он чаще относился к людям с интересом, чем с симпатией; у тех немногих, к кому Эшенден все же был привязан, он с одинаковой ясностью видел и достоинства, и недостатки. Когда какой-нибудь человек вызывал у него теплые чувства, это происходило вовсе не потому, что он не замечал его слабостей,</w:t>
      </w:r>
      <w:r w:rsidRPr="003C7CC1">
        <w:rPr>
          <w:rFonts w:ascii="Verdana" w:hAnsi="Verdana"/>
          <w:color w:val="000000"/>
          <w:sz w:val="20"/>
        </w:rPr>
        <w:t> </w:t>
      </w:r>
      <w:r w:rsidRPr="003C7CC1">
        <w:rPr>
          <w:rFonts w:ascii="Verdana" w:hAnsi="Verdana"/>
          <w:color w:val="000000"/>
          <w:sz w:val="20"/>
          <w:lang w:val="ru-RU"/>
        </w:rPr>
        <w:t>— он просто не имел ничего против них, принимал эти слабости, понимающе пожимая плечами; это происходило вовсе не потому, что он приписывал этому человеку совершенства, которыми тот не обладал,</w:t>
      </w:r>
      <w:r w:rsidRPr="003C7CC1">
        <w:rPr>
          <w:rFonts w:ascii="Verdana" w:hAnsi="Verdana"/>
          <w:color w:val="000000"/>
          <w:sz w:val="20"/>
        </w:rPr>
        <w:t> </w:t>
      </w:r>
      <w:r w:rsidRPr="003C7CC1">
        <w:rPr>
          <w:rFonts w:ascii="Verdana" w:hAnsi="Verdana"/>
          <w:color w:val="000000"/>
          <w:sz w:val="20"/>
          <w:lang w:val="ru-RU"/>
        </w:rPr>
        <w:t xml:space="preserve">— коль скоро он судил о своих друзьях здраво, они никогда его не </w:t>
      </w:r>
      <w:r w:rsidRPr="003C7CC1">
        <w:rPr>
          <w:rFonts w:ascii="Verdana" w:hAnsi="Verdana"/>
          <w:color w:val="000000"/>
          <w:sz w:val="20"/>
          <w:lang w:val="ru-RU"/>
        </w:rPr>
        <w:lastRenderedPageBreak/>
        <w:t>разочаровывали, а потому он редко терял друзей. Он ни от кого не требовал большего, чем тот мог дать. Вот почему чету Кейпор Эшенден имел возможность и впредь изучать беспристрастно, без предрассудков. Миссис Кейпор представлялась ему натурой более цельной, чем ее супруг, а потому более понятной. Она, безусловно, ненавидела Эшендена; несмотря на то что ей по необходимости приходилось быть с ним корректной, отвращение ее было столь велико, что временами она, не сдержавшись, позволяла себе резкие выражения в его адрес, была даже откровенно груба, и Эшенден сознавал, что, если дать ей волю, она бы убила его без малейших угрызений совести. Однако по тому, как Кейпор стиснул ей плечо своей пухлой рукой, по тому, как у нее непроизвольно задрожали губы, Эшенден догадался, что эту невзрачную женщину и этого хитрого толстяка связывает глубокое и искреннее чувство. Эшенден стал перебирать в памяти наблюдения, которые сделал за последние несколько дней, припоминать мелочи, на которые обратил внимание, но значения им не придал, и в результате пришел к выводу, что миссис Кейпор любит своего мужа, так как обладает более сильным характером, чем он, и чувствует его зависимость от себя. Она любила его за то, что он восхищался ею,</w:t>
      </w:r>
      <w:r w:rsidRPr="003C7CC1">
        <w:rPr>
          <w:rFonts w:ascii="Verdana" w:hAnsi="Verdana"/>
          <w:color w:val="000000"/>
          <w:sz w:val="20"/>
        </w:rPr>
        <w:t> </w:t>
      </w:r>
      <w:r w:rsidRPr="003C7CC1">
        <w:rPr>
          <w:rFonts w:ascii="Verdana" w:hAnsi="Verdana"/>
          <w:color w:val="000000"/>
          <w:sz w:val="20"/>
          <w:lang w:val="ru-RU"/>
        </w:rPr>
        <w:t>— ведь до встречи с ним эта коренастая некрасивая женщина, скучная, добропорядочная и начисто лишенная чувства юмора, едва ли вызывала восхищение у мужчин. Она любила его громкий смех, его шумные шутки; его постоянно приподнятое настроение разгоняло ее ленивую кровь; он был для нее чем-то вроде большого проказливого мальчугана</w:t>
      </w:r>
      <w:r w:rsidRPr="003C7CC1">
        <w:rPr>
          <w:rFonts w:ascii="Verdana" w:hAnsi="Verdana"/>
          <w:color w:val="000000"/>
          <w:sz w:val="20"/>
        </w:rPr>
        <w:t> </w:t>
      </w:r>
      <w:r w:rsidRPr="003C7CC1">
        <w:rPr>
          <w:rFonts w:ascii="Verdana" w:hAnsi="Verdana"/>
          <w:color w:val="000000"/>
          <w:sz w:val="20"/>
          <w:lang w:val="ru-RU"/>
        </w:rPr>
        <w:t>— и таким останется навсегда; она ощущала себя его матерью. Это она сделала его таким, каким он стал; он был ее единственным мужчиной, а она</w:t>
      </w:r>
      <w:r w:rsidRPr="003C7CC1">
        <w:rPr>
          <w:rFonts w:ascii="Verdana" w:hAnsi="Verdana"/>
          <w:color w:val="000000"/>
          <w:sz w:val="20"/>
        </w:rPr>
        <w:t> </w:t>
      </w:r>
      <w:r w:rsidRPr="003C7CC1">
        <w:rPr>
          <w:rFonts w:ascii="Verdana" w:hAnsi="Verdana"/>
          <w:color w:val="000000"/>
          <w:sz w:val="20"/>
          <w:lang w:val="ru-RU"/>
        </w:rPr>
        <w:t xml:space="preserve">— его единственной женщиной, и она любила его, несмотря на его слабость (в чем она, человек разумный, всегда отдавала себе отчет), она любила его, </w:t>
      </w:r>
      <w:r w:rsidRPr="003C7CC1">
        <w:rPr>
          <w:rFonts w:ascii="Verdana" w:hAnsi="Verdana"/>
          <w:color w:val="000000"/>
          <w:sz w:val="20"/>
        </w:rPr>
        <w:t>ach</w:t>
      </w:r>
      <w:r w:rsidRPr="003C7CC1">
        <w:rPr>
          <w:rFonts w:ascii="Verdana" w:hAnsi="Verdana"/>
          <w:color w:val="000000"/>
          <w:sz w:val="20"/>
          <w:lang w:val="ru-RU"/>
        </w:rPr>
        <w:t xml:space="preserve">, </w:t>
      </w:r>
      <w:r w:rsidRPr="003C7CC1">
        <w:rPr>
          <w:rFonts w:ascii="Verdana" w:hAnsi="Verdana"/>
          <w:color w:val="000000"/>
          <w:sz w:val="20"/>
        </w:rPr>
        <w:t>was</w:t>
      </w:r>
      <w:r w:rsidRPr="003C7CC1">
        <w:rPr>
          <w:rFonts w:ascii="Verdana" w:hAnsi="Verdana"/>
          <w:color w:val="000000"/>
          <w:sz w:val="20"/>
          <w:lang w:val="ru-RU"/>
        </w:rPr>
        <w:t>,</w:t>
      </w:r>
      <w:r w:rsidRPr="003C7CC1">
        <w:rPr>
          <w:rFonts w:ascii="Verdana" w:hAnsi="Verdana"/>
          <w:color w:val="000000"/>
          <w:sz w:val="20"/>
          <w:vertAlign w:val="superscript"/>
        </w:rPr>
        <w:footnoteReference w:id="7"/>
      </w:r>
      <w:r w:rsidRPr="003C7CC1">
        <w:rPr>
          <w:rFonts w:ascii="Verdana" w:hAnsi="Verdana"/>
          <w:color w:val="000000"/>
          <w:sz w:val="20"/>
          <w:lang w:val="ru-RU"/>
        </w:rPr>
        <w:t xml:space="preserve"> как Изольда любила Тристана. А тут еще шпионаж! Даже Эшенден, при всей своей терпимости к человеческим слабостям, не мог не сознавать, что предавать родину за деньги</w:t>
      </w:r>
      <w:r w:rsidRPr="003C7CC1">
        <w:rPr>
          <w:rFonts w:ascii="Verdana" w:hAnsi="Verdana"/>
          <w:color w:val="000000"/>
          <w:sz w:val="20"/>
        </w:rPr>
        <w:t> </w:t>
      </w:r>
      <w:r w:rsidRPr="003C7CC1">
        <w:rPr>
          <w:rFonts w:ascii="Verdana" w:hAnsi="Verdana"/>
          <w:color w:val="000000"/>
          <w:sz w:val="20"/>
          <w:lang w:val="ru-RU"/>
        </w:rPr>
        <w:t>— не самый приличный поступок. Она, конечно же, была в курсе дела; больше того, очень возможно, Кейпора завербовали именно благодаря ей</w:t>
      </w:r>
      <w:r w:rsidRPr="003C7CC1">
        <w:rPr>
          <w:rFonts w:ascii="Verdana" w:hAnsi="Verdana"/>
          <w:color w:val="000000"/>
          <w:sz w:val="20"/>
        </w:rPr>
        <w:t> </w:t>
      </w:r>
      <w:r w:rsidRPr="003C7CC1">
        <w:rPr>
          <w:rFonts w:ascii="Verdana" w:hAnsi="Verdana"/>
          <w:color w:val="000000"/>
          <w:sz w:val="20"/>
          <w:lang w:val="ru-RU"/>
        </w:rPr>
        <w:t>— он бы никогда не стал шпионом, если бы она его не подбила. Но ведь она любила его, она была честная и прямая женщина. По какому же дьявольскому наущению она уговорила себя заставить мужа взяться за столь низкое и бессовестное занятие? И пытаясь представить, чем она при этом руководствовалась, Эшенден окончательно заблудился в лабиринте догадок и предположений.</w:t>
      </w:r>
    </w:p>
    <w:p w14:paraId="5B7F91DD"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Другое дело</w:t>
      </w:r>
      <w:r w:rsidRPr="003C7CC1">
        <w:rPr>
          <w:rFonts w:ascii="Verdana" w:hAnsi="Verdana"/>
          <w:color w:val="000000"/>
          <w:sz w:val="20"/>
        </w:rPr>
        <w:t> </w:t>
      </w:r>
      <w:r w:rsidRPr="003C7CC1">
        <w:rPr>
          <w:rFonts w:ascii="Verdana" w:hAnsi="Verdana"/>
          <w:color w:val="000000"/>
          <w:sz w:val="20"/>
          <w:lang w:val="ru-RU"/>
        </w:rPr>
        <w:t>— Грантли Кейпор. В нем было, прямо скажем, немного черт, которые бы вызывали восхищение, но в этот момент Эшенден не искал объект для восхищения. Вместе с тем в этом пошлом шутнике и проходимце было немало странного и неожиданного. Эшенден с интересом наблюдал, как этот шпион, предатель незаметно, исподволь пытается оплести его своими сетями.</w:t>
      </w:r>
    </w:p>
    <w:p w14:paraId="480BAA4B"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Через пару дней после первого урока, когда обед кончился и жена Кейпора поднялась наверх, Кейпор, увидев сидящего в холле Эшендена, грузно плюхнулся на стул рядом с ним. К нему подбежал верный Фриц и уткнул длинную морду с черным носом хозяину в колени.</w:t>
      </w:r>
    </w:p>
    <w:p w14:paraId="0290E561"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Абсолютно безмозглое создание,</w:t>
      </w:r>
      <w:r w:rsidRPr="003C7CC1">
        <w:rPr>
          <w:rFonts w:ascii="Verdana" w:hAnsi="Verdana"/>
          <w:color w:val="000000"/>
          <w:sz w:val="20"/>
        </w:rPr>
        <w:t> </w:t>
      </w:r>
      <w:r w:rsidRPr="003C7CC1">
        <w:rPr>
          <w:rFonts w:ascii="Verdana" w:hAnsi="Verdana"/>
          <w:color w:val="000000"/>
          <w:sz w:val="20"/>
          <w:lang w:val="ru-RU"/>
        </w:rPr>
        <w:t>— сказал Кейпор,</w:t>
      </w:r>
      <w:r w:rsidRPr="003C7CC1">
        <w:rPr>
          <w:rFonts w:ascii="Verdana" w:hAnsi="Verdana"/>
          <w:color w:val="000000"/>
          <w:sz w:val="20"/>
        </w:rPr>
        <w:t> </w:t>
      </w:r>
      <w:r w:rsidRPr="003C7CC1">
        <w:rPr>
          <w:rFonts w:ascii="Verdana" w:hAnsi="Verdana"/>
          <w:color w:val="000000"/>
          <w:sz w:val="20"/>
          <w:lang w:val="ru-RU"/>
        </w:rPr>
        <w:t>— зато сердце из чистого золота. Посмотрите-ка на эти розовые глазки. Вы что-нибудь глупее видали? А морда какая уродливая? При этом</w:t>
      </w:r>
      <w:r w:rsidRPr="003C7CC1">
        <w:rPr>
          <w:rFonts w:ascii="Verdana" w:hAnsi="Verdana"/>
          <w:color w:val="000000"/>
          <w:sz w:val="20"/>
        </w:rPr>
        <w:t> </w:t>
      </w:r>
      <w:r w:rsidRPr="003C7CC1">
        <w:rPr>
          <w:rFonts w:ascii="Verdana" w:hAnsi="Verdana"/>
          <w:color w:val="000000"/>
          <w:sz w:val="20"/>
          <w:lang w:val="ru-RU"/>
        </w:rPr>
        <w:t>— бездна обаяния!</w:t>
      </w:r>
    </w:p>
    <w:p w14:paraId="0BBC5D75"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Давно он у вас?</w:t>
      </w:r>
      <w:r w:rsidRPr="003C7CC1">
        <w:rPr>
          <w:rFonts w:ascii="Verdana" w:hAnsi="Verdana"/>
          <w:color w:val="000000"/>
          <w:sz w:val="20"/>
        </w:rPr>
        <w:t> </w:t>
      </w:r>
      <w:r w:rsidRPr="003C7CC1">
        <w:rPr>
          <w:rFonts w:ascii="Verdana" w:hAnsi="Verdana"/>
          <w:color w:val="000000"/>
          <w:sz w:val="20"/>
          <w:lang w:val="ru-RU"/>
        </w:rPr>
        <w:t>— спросил Эшенден.</w:t>
      </w:r>
    </w:p>
    <w:p w14:paraId="545A1338"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Я приобрел его в 1914 году, перед самой войной. Кстати, что вы скажете о последних событиях? С женой, сами понимаете, я о войне стараюсь не говорить, но вы себе не представляете, как я рад повстречать соотечественника, с которым можно наконец потолковать по душам!</w:t>
      </w:r>
    </w:p>
    <w:p w14:paraId="1EA02148"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Он протянул Эшендену дешевую швейцарскую сигару, и тот, исключительно из чувства долга, закурил ее.</w:t>
      </w:r>
    </w:p>
    <w:p w14:paraId="00297877"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Разумеется, у этих бошей нет никаких шансов,</w:t>
      </w:r>
      <w:r w:rsidRPr="003C7CC1">
        <w:rPr>
          <w:rFonts w:ascii="Verdana" w:hAnsi="Verdana"/>
          <w:color w:val="000000"/>
          <w:sz w:val="20"/>
        </w:rPr>
        <w:t> </w:t>
      </w:r>
      <w:r w:rsidRPr="003C7CC1">
        <w:rPr>
          <w:rFonts w:ascii="Verdana" w:hAnsi="Verdana"/>
          <w:color w:val="000000"/>
          <w:sz w:val="20"/>
          <w:lang w:val="ru-RU"/>
        </w:rPr>
        <w:t>— сказал Кейпор.</w:t>
      </w:r>
      <w:r w:rsidRPr="003C7CC1">
        <w:rPr>
          <w:rFonts w:ascii="Verdana" w:hAnsi="Verdana"/>
          <w:color w:val="000000"/>
          <w:sz w:val="20"/>
        </w:rPr>
        <w:t> </w:t>
      </w:r>
      <w:r w:rsidRPr="003C7CC1">
        <w:rPr>
          <w:rFonts w:ascii="Verdana" w:hAnsi="Verdana"/>
          <w:color w:val="000000"/>
          <w:sz w:val="20"/>
          <w:lang w:val="ru-RU"/>
        </w:rPr>
        <w:t>— Нет и не было. Я сразу сказал, что мы их побьем.</w:t>
      </w:r>
    </w:p>
    <w:p w14:paraId="51FF0E46"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На этот раз он говорил серьезно, искренне, в доверительной манере, и Эшенден ответил то, что подобает отвечать в таких случаях.</w:t>
      </w:r>
    </w:p>
    <w:p w14:paraId="40D3713E"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lastRenderedPageBreak/>
        <w:t>—</w:t>
      </w:r>
      <w:r w:rsidRPr="003C7CC1">
        <w:rPr>
          <w:rFonts w:ascii="Verdana" w:hAnsi="Verdana"/>
          <w:color w:val="000000"/>
          <w:sz w:val="20"/>
        </w:rPr>
        <w:t> </w:t>
      </w:r>
      <w:r w:rsidRPr="003C7CC1">
        <w:rPr>
          <w:rFonts w:ascii="Verdana" w:hAnsi="Verdana"/>
          <w:color w:val="000000"/>
          <w:sz w:val="20"/>
          <w:lang w:val="ru-RU"/>
        </w:rPr>
        <w:t>Самое обидное, что из-за национальности жены я не смог принять в войне участия. Знаете, ведь я в первый же день пошел на призывной пункт, но меня не взяли по возрасту. Должен вам сказать по секрету, что, если война затянется, я, что бы там жена ни говорила, обязательно окажу родине посильную помощь. С моим знанием языков меня могут взять в Цензурное ведомство. Вы ведь тоже, кажется, там работали?</w:t>
      </w:r>
    </w:p>
    <w:p w14:paraId="0AAC2946"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Для этого, собственно, он и завел весь этот разговор, и Эшенден в ответ на многозначительные вопросы Кейпора сообщил ему информацию, которую заранее заготовил. Кейпор пододвинулся поближе и перешел на доверительный шепот:</w:t>
      </w:r>
    </w:p>
    <w:p w14:paraId="09B81C6E"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Я понимаю, выдавать государственные тайны вы не станете, но эти швейцарцы, сами знаете, настроены крайне пронемецки, и лучше держать с ними ухо востро.</w:t>
      </w:r>
    </w:p>
    <w:p w14:paraId="77274BB3"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Затем, переменив тактику, он сообщил Эшендену кое-какие засекреченные сведения:</w:t>
      </w:r>
    </w:p>
    <w:p w14:paraId="39900485"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Кроме вас, я никому бы этого не рассказал. Дело в том, что у меня есть двое-трое друзей, которые занимают довольно высокое положение, и они мне полностью доверяют.</w:t>
      </w:r>
    </w:p>
    <w:p w14:paraId="650A2AC5"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Эшенден, в свою очередь, тоже не стал отмалчиваться, и в тот вечер оба разошлись по своим комнатам весьма довольные друг другом. Эшенден догадывался, что на следующее утро пишущая машинка Кейпора вряд ли будет простаивать, и энергичный майор в Берне в самом скором времени прочтет необыкновенно интересный отчет.</w:t>
      </w:r>
    </w:p>
    <w:p w14:paraId="5217BA35"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Однажды вечером, подымаясь после обеда наверх, Эшенден увидел, что дверь в ванную комнату приоткрыта. В ванной были Кейпоры.</w:t>
      </w:r>
    </w:p>
    <w:p w14:paraId="734F59A5"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Заходите!</w:t>
      </w:r>
      <w:r w:rsidRPr="003C7CC1">
        <w:rPr>
          <w:rFonts w:ascii="Verdana" w:hAnsi="Verdana"/>
          <w:color w:val="000000"/>
          <w:sz w:val="20"/>
        </w:rPr>
        <w:t> </w:t>
      </w:r>
      <w:r w:rsidRPr="003C7CC1">
        <w:rPr>
          <w:rFonts w:ascii="Verdana" w:hAnsi="Verdana"/>
          <w:color w:val="000000"/>
          <w:sz w:val="20"/>
          <w:lang w:val="ru-RU"/>
        </w:rPr>
        <w:t>— позвал всегда гостеприимный Кейпор.</w:t>
      </w:r>
      <w:r w:rsidRPr="003C7CC1">
        <w:rPr>
          <w:rFonts w:ascii="Verdana" w:hAnsi="Verdana"/>
          <w:color w:val="000000"/>
          <w:sz w:val="20"/>
        </w:rPr>
        <w:t> </w:t>
      </w:r>
      <w:r w:rsidRPr="003C7CC1">
        <w:rPr>
          <w:rFonts w:ascii="Verdana" w:hAnsi="Verdana"/>
          <w:color w:val="000000"/>
          <w:sz w:val="20"/>
          <w:lang w:val="ru-RU"/>
        </w:rPr>
        <w:t>— Посмотрите, как мы моем нашего Фрица.</w:t>
      </w:r>
    </w:p>
    <w:p w14:paraId="462EF957"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Бультерьер постоянно ухитрялся где-то испачкаться. Кейпор же, гордясь им, любил, чтобы пес был белым, без единого пятнышка. Войдя, Эшенден обнаружил следующую картину: по одну сторону ванны с засученными рукавами, в широком белом фартуке стояла миссис Кейпор, а напротив нее без пиджака и в нательной фуфайке, держа кусок мыла в своих толстых, покрытых веснушками, обнаженных по локоть руках, ее супруг намыливал несчастное животное.</w:t>
      </w:r>
    </w:p>
    <w:p w14:paraId="132055C0"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Приходится мыть его поздно вечером,</w:t>
      </w:r>
      <w:r w:rsidRPr="003C7CC1">
        <w:rPr>
          <w:rFonts w:ascii="Verdana" w:hAnsi="Verdana"/>
          <w:color w:val="000000"/>
          <w:sz w:val="20"/>
        </w:rPr>
        <w:t> </w:t>
      </w:r>
      <w:r w:rsidRPr="003C7CC1">
        <w:rPr>
          <w:rFonts w:ascii="Verdana" w:hAnsi="Verdana"/>
          <w:color w:val="000000"/>
          <w:sz w:val="20"/>
          <w:lang w:val="ru-RU"/>
        </w:rPr>
        <w:t>— пояснил он,</w:t>
      </w:r>
      <w:r w:rsidRPr="003C7CC1">
        <w:rPr>
          <w:rFonts w:ascii="Verdana" w:hAnsi="Verdana"/>
          <w:color w:val="000000"/>
          <w:sz w:val="20"/>
        </w:rPr>
        <w:t> </w:t>
      </w:r>
      <w:r w:rsidRPr="003C7CC1">
        <w:rPr>
          <w:rFonts w:ascii="Verdana" w:hAnsi="Verdana"/>
          <w:color w:val="000000"/>
          <w:sz w:val="20"/>
          <w:lang w:val="ru-RU"/>
        </w:rPr>
        <w:t>— а то этой ванной пользуются Фицджеральды, и их бы родимчик хватил, знай они, что мы тут делаем. Вот мы и ждем, пока старики отправятся на покой. Ну-ка, Фриц, покажи мистеру Сомервиллу, как отлично ты себя ведешь, когда тебе физиономию моют.</w:t>
      </w:r>
    </w:p>
    <w:p w14:paraId="5A8663BE"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Бедный зверь, который тяжко страдал, однако вяло помахивал хвостом, демонстрируя тем самым, что, как бы над ним ни измывались, он не держит зла против своего божества, стоял посреди ванны по брюхо в воде и дрожал мелкой дрожью. Намылив его с ног до головы, Кейпор, не умолкавший ни на минуту, потянулся своей пухлой рукой к тюбику шампуня и вылил его на морду собаки.</w:t>
      </w:r>
    </w:p>
    <w:p w14:paraId="70AD4451"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А какой у нас будет красивый пес, когда помоется!</w:t>
      </w:r>
      <w:r w:rsidRPr="003C7CC1">
        <w:rPr>
          <w:rFonts w:ascii="Verdana" w:hAnsi="Verdana"/>
          <w:color w:val="000000"/>
          <w:sz w:val="20"/>
        </w:rPr>
        <w:t> </w:t>
      </w:r>
      <w:r w:rsidRPr="003C7CC1">
        <w:rPr>
          <w:rFonts w:ascii="Verdana" w:hAnsi="Verdana"/>
          <w:color w:val="000000"/>
          <w:sz w:val="20"/>
          <w:lang w:val="ru-RU"/>
        </w:rPr>
        <w:t>— приговаривал он.</w:t>
      </w:r>
      <w:r w:rsidRPr="003C7CC1">
        <w:rPr>
          <w:rFonts w:ascii="Verdana" w:hAnsi="Verdana"/>
          <w:color w:val="000000"/>
          <w:sz w:val="20"/>
        </w:rPr>
        <w:t> </w:t>
      </w:r>
      <w:r w:rsidRPr="003C7CC1">
        <w:rPr>
          <w:rFonts w:ascii="Verdana" w:hAnsi="Verdana"/>
          <w:color w:val="000000"/>
          <w:sz w:val="20"/>
          <w:lang w:val="ru-RU"/>
        </w:rPr>
        <w:t xml:space="preserve">— Белый, как первый снег. Выйдет он с хозяином на прогулку, а местные собачонки сбегутся и скажут: «Господи помилуй, откуда же такой красавец к нам пожаловал? Как зовут этого аристократа, который выступает с таким видом, будто ему принадлежит вся Швейцария?» Тихонько, тихонько, дай я тебе ушки помою. Разве можно, скажи на милость, выходить на улицу с грязными ушами? Ты ведь не какая-нибудь дворняжка швейцарская, верно? </w:t>
      </w:r>
      <w:r w:rsidRPr="003C7CC1">
        <w:rPr>
          <w:rFonts w:ascii="Verdana" w:hAnsi="Verdana"/>
          <w:color w:val="000000"/>
          <w:sz w:val="20"/>
        </w:rPr>
        <w:t>Noblesse</w:t>
      </w:r>
      <w:r w:rsidRPr="003C7CC1">
        <w:rPr>
          <w:rFonts w:ascii="Verdana" w:hAnsi="Verdana"/>
          <w:color w:val="000000"/>
          <w:sz w:val="20"/>
          <w:lang w:val="ru-RU"/>
        </w:rPr>
        <w:t xml:space="preserve">, говорят, </w:t>
      </w:r>
      <w:r w:rsidRPr="003C7CC1">
        <w:rPr>
          <w:rFonts w:ascii="Verdana" w:hAnsi="Verdana"/>
          <w:color w:val="000000"/>
          <w:sz w:val="20"/>
        </w:rPr>
        <w:t>oblige</w:t>
      </w:r>
      <w:r w:rsidRPr="003C7CC1">
        <w:rPr>
          <w:rFonts w:ascii="Verdana" w:hAnsi="Verdana"/>
          <w:color w:val="000000"/>
          <w:sz w:val="20"/>
          <w:lang w:val="ru-RU"/>
        </w:rPr>
        <w:t>.</w:t>
      </w:r>
      <w:r w:rsidRPr="003C7CC1">
        <w:rPr>
          <w:rFonts w:ascii="Verdana" w:hAnsi="Verdana"/>
          <w:color w:val="000000"/>
          <w:sz w:val="20"/>
          <w:vertAlign w:val="superscript"/>
        </w:rPr>
        <w:footnoteReference w:id="8"/>
      </w:r>
      <w:r w:rsidRPr="003C7CC1">
        <w:rPr>
          <w:rFonts w:ascii="Verdana" w:hAnsi="Verdana"/>
          <w:color w:val="000000"/>
          <w:sz w:val="20"/>
          <w:lang w:val="ru-RU"/>
        </w:rPr>
        <w:t xml:space="preserve"> А теперь давай-ка сюда свой черный нос, вот так. И не вырывайся, а то нам в наши розовые глазки мыло попадет...</w:t>
      </w:r>
    </w:p>
    <w:p w14:paraId="4222BE87"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Миссис Кейпор слушала весь этот вздор с добродушной, вялой улыбкой на крупном некрасивом лице, и, когда собака была вымыта, молча протянула мужу полотенце.</w:t>
      </w:r>
    </w:p>
    <w:p w14:paraId="49F4187C"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Ну-с, будем нырять, да? Раз-два!</w:t>
      </w:r>
    </w:p>
    <w:p w14:paraId="345C25EA"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И Кейпор, схватив Фрица за передние лапы, два раза подряд окунул его с головой в воду. Пес рванулся, забил лапами, брызги полетели во все стороны.</w:t>
      </w:r>
    </w:p>
    <w:p w14:paraId="4E2745D1"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А теперь иди к мамочке,</w:t>
      </w:r>
      <w:r w:rsidRPr="003C7CC1">
        <w:rPr>
          <w:rFonts w:ascii="Verdana" w:hAnsi="Verdana"/>
          <w:color w:val="000000"/>
          <w:sz w:val="20"/>
        </w:rPr>
        <w:t> </w:t>
      </w:r>
      <w:r w:rsidRPr="003C7CC1">
        <w:rPr>
          <w:rFonts w:ascii="Verdana" w:hAnsi="Verdana"/>
          <w:color w:val="000000"/>
          <w:sz w:val="20"/>
          <w:lang w:val="ru-RU"/>
        </w:rPr>
        <w:t>— сказал Кейпор бультерьеру, вынимая его из воды.</w:t>
      </w:r>
      <w:r w:rsidRPr="003C7CC1">
        <w:rPr>
          <w:rFonts w:ascii="Verdana" w:hAnsi="Verdana"/>
          <w:color w:val="000000"/>
          <w:sz w:val="20"/>
        </w:rPr>
        <w:t> </w:t>
      </w:r>
      <w:r w:rsidRPr="003C7CC1">
        <w:rPr>
          <w:rFonts w:ascii="Verdana" w:hAnsi="Verdana"/>
          <w:color w:val="000000"/>
          <w:sz w:val="20"/>
          <w:lang w:val="ru-RU"/>
        </w:rPr>
        <w:t>— Она тебя вытрет.</w:t>
      </w:r>
    </w:p>
    <w:p w14:paraId="53AE4B86"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lastRenderedPageBreak/>
        <w:t>Миссис Кейпор села и, зажав пса между своими мощными коленями, стала вытирать его с таким рвением, что на лбу у нее выступил пот. Вскоре Фриц, слегка потрясенный и перепуганный, но счастливый, что все уже позади, стоял в дверях ванной и во все стороны вертел своей симпатичной глупой мордой.</w:t>
      </w:r>
    </w:p>
    <w:p w14:paraId="60944365"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Вот что значит кровь!</w:t>
      </w:r>
      <w:r w:rsidRPr="003C7CC1">
        <w:rPr>
          <w:rFonts w:ascii="Verdana" w:hAnsi="Verdana"/>
          <w:color w:val="000000"/>
          <w:sz w:val="20"/>
        </w:rPr>
        <w:t> </w:t>
      </w:r>
      <w:r w:rsidRPr="003C7CC1">
        <w:rPr>
          <w:rFonts w:ascii="Verdana" w:hAnsi="Verdana"/>
          <w:color w:val="000000"/>
          <w:sz w:val="20"/>
          <w:lang w:val="ru-RU"/>
        </w:rPr>
        <w:t>— победоносно вскричал Кейпор.</w:t>
      </w:r>
      <w:r w:rsidRPr="003C7CC1">
        <w:rPr>
          <w:rFonts w:ascii="Verdana" w:hAnsi="Verdana"/>
          <w:color w:val="000000"/>
          <w:sz w:val="20"/>
        </w:rPr>
        <w:t> </w:t>
      </w:r>
      <w:r w:rsidRPr="003C7CC1">
        <w:rPr>
          <w:rFonts w:ascii="Verdana" w:hAnsi="Verdana"/>
          <w:color w:val="000000"/>
          <w:sz w:val="20"/>
          <w:lang w:val="ru-RU"/>
        </w:rPr>
        <w:t>— В его генеалогическом древе насчитывается не меньше шестидесяти четырех имен</w:t>
      </w:r>
      <w:r w:rsidRPr="003C7CC1">
        <w:rPr>
          <w:rFonts w:ascii="Verdana" w:hAnsi="Verdana"/>
          <w:color w:val="000000"/>
          <w:sz w:val="20"/>
        </w:rPr>
        <w:t> </w:t>
      </w:r>
      <w:r w:rsidRPr="003C7CC1">
        <w:rPr>
          <w:rFonts w:ascii="Verdana" w:hAnsi="Verdana"/>
          <w:color w:val="000000"/>
          <w:sz w:val="20"/>
          <w:lang w:val="ru-RU"/>
        </w:rPr>
        <w:t>— и все как одно благородного происхождения!</w:t>
      </w:r>
    </w:p>
    <w:p w14:paraId="32EA733A"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Эшендену стало как-то не по себе. Поднимаясь наверх, он ощутил легкую дрожь.</w:t>
      </w:r>
    </w:p>
    <w:p w14:paraId="6753435F"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Воскресным утром Кейпор сообщил ему, что они с женой отправляются на длинную прогулку, обедать будут в каком-нибудь маленьком ресторанчике в горах и предложил Эшендену к ним присоединиться. Договорились, что в ресторане каждый будет платить за себя. После трех недель, проведенных в Люцерне, Эшенден счел, что здоровье его восстановилось настолько, что можно отважиться на подобную вылазку. Вышли они рано; миссис Кейпор</w:t>
      </w:r>
      <w:r w:rsidRPr="003C7CC1">
        <w:rPr>
          <w:rFonts w:ascii="Verdana" w:hAnsi="Verdana"/>
          <w:color w:val="000000"/>
          <w:sz w:val="20"/>
        </w:rPr>
        <w:t> </w:t>
      </w:r>
      <w:r w:rsidRPr="003C7CC1">
        <w:rPr>
          <w:rFonts w:ascii="Verdana" w:hAnsi="Verdana"/>
          <w:color w:val="000000"/>
          <w:sz w:val="20"/>
          <w:lang w:val="ru-RU"/>
        </w:rPr>
        <w:t>— с деловым видом, в тяжелых спортивных ботинках и с альпенштоком; Кейпор</w:t>
      </w:r>
      <w:r w:rsidRPr="003C7CC1">
        <w:rPr>
          <w:rFonts w:ascii="Verdana" w:hAnsi="Verdana"/>
          <w:color w:val="000000"/>
          <w:sz w:val="20"/>
        </w:rPr>
        <w:t> </w:t>
      </w:r>
      <w:r w:rsidRPr="003C7CC1">
        <w:rPr>
          <w:rFonts w:ascii="Verdana" w:hAnsi="Verdana"/>
          <w:color w:val="000000"/>
          <w:sz w:val="20"/>
          <w:lang w:val="ru-RU"/>
        </w:rPr>
        <w:t>— в гольфах и в длинных, ниже колена, шортах, в которых он выглядел типичным английским путешественником. Вид у обоих был презабавный, и Эшенден готовился от души повеселиться, не забывая, впрочем, о том, что с этой парочкой следовало всегда быть настороже; Эшенден не исключал, что супруги догадались, кто он, и поэтому лучше было близко к обрыву не подходить</w:t>
      </w:r>
      <w:r w:rsidRPr="003C7CC1">
        <w:rPr>
          <w:rFonts w:ascii="Verdana" w:hAnsi="Verdana"/>
          <w:color w:val="000000"/>
          <w:sz w:val="20"/>
        </w:rPr>
        <w:t> </w:t>
      </w:r>
      <w:r w:rsidRPr="003C7CC1">
        <w:rPr>
          <w:rFonts w:ascii="Verdana" w:hAnsi="Verdana"/>
          <w:color w:val="000000"/>
          <w:sz w:val="20"/>
          <w:lang w:val="ru-RU"/>
        </w:rPr>
        <w:t>— миссис Кейпор ничего не стоило столкнуть его в пропасть, да и от Кейпора всего можно было ожидать. Пока, однако, ничто не предвещало неприятностей. Утро было великолепным, воздух</w:t>
      </w:r>
      <w:r w:rsidRPr="003C7CC1">
        <w:rPr>
          <w:rFonts w:ascii="Verdana" w:hAnsi="Verdana"/>
          <w:color w:val="000000"/>
          <w:sz w:val="20"/>
        </w:rPr>
        <w:t> </w:t>
      </w:r>
      <w:r w:rsidRPr="003C7CC1">
        <w:rPr>
          <w:rFonts w:ascii="Verdana" w:hAnsi="Verdana"/>
          <w:color w:val="000000"/>
          <w:sz w:val="20"/>
          <w:lang w:val="ru-RU"/>
        </w:rPr>
        <w:t>— благоуханным, Кейпор был в ударе. Он трещал без умолку, сыпал анекдотами, хохотал, балагурил. По его одутловатому, красному лицу струился пот, и он сам смеялся над своей полнотой. К изумлению Эшендена, он проявил себя великолепным знатоком горных цветов. Однажды он даже сошел с тропинки, чтобы сорвать цветок, который увидел издали, и, нежно глядя на него, преподнес жене.</w:t>
      </w:r>
    </w:p>
    <w:p w14:paraId="004C8269"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Какая прелесть, а?</w:t>
      </w:r>
      <w:r w:rsidRPr="003C7CC1">
        <w:rPr>
          <w:rFonts w:ascii="Verdana" w:hAnsi="Verdana"/>
          <w:color w:val="000000"/>
          <w:sz w:val="20"/>
        </w:rPr>
        <w:t> </w:t>
      </w:r>
      <w:r w:rsidRPr="003C7CC1">
        <w:rPr>
          <w:rFonts w:ascii="Verdana" w:hAnsi="Verdana"/>
          <w:color w:val="000000"/>
          <w:sz w:val="20"/>
          <w:lang w:val="ru-RU"/>
        </w:rPr>
        <w:t>— воскликнул он, и его бегающие серо-зеленые глазки сделались вдруг ясными, как у младенца.</w:t>
      </w:r>
      <w:r w:rsidRPr="003C7CC1">
        <w:rPr>
          <w:rFonts w:ascii="Verdana" w:hAnsi="Verdana"/>
          <w:color w:val="000000"/>
          <w:sz w:val="20"/>
        </w:rPr>
        <w:t> </w:t>
      </w:r>
      <w:r w:rsidRPr="003C7CC1">
        <w:rPr>
          <w:rFonts w:ascii="Verdana" w:hAnsi="Verdana"/>
          <w:color w:val="000000"/>
          <w:sz w:val="20"/>
          <w:lang w:val="ru-RU"/>
        </w:rPr>
        <w:t>— Прямо из стихотворения Уолтера Севеджа Лендора.</w:t>
      </w:r>
    </w:p>
    <w:p w14:paraId="1233A308"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Ботаника</w:t>
      </w:r>
      <w:r w:rsidRPr="003C7CC1">
        <w:rPr>
          <w:rFonts w:ascii="Verdana" w:hAnsi="Verdana"/>
          <w:color w:val="000000"/>
          <w:sz w:val="20"/>
        </w:rPr>
        <w:t> </w:t>
      </w:r>
      <w:r w:rsidRPr="003C7CC1">
        <w:rPr>
          <w:rFonts w:ascii="Verdana" w:hAnsi="Verdana"/>
          <w:color w:val="000000"/>
          <w:sz w:val="20"/>
          <w:lang w:val="ru-RU"/>
        </w:rPr>
        <w:t>— любимая наука моего мужа,</w:t>
      </w:r>
      <w:r w:rsidRPr="003C7CC1">
        <w:rPr>
          <w:rFonts w:ascii="Verdana" w:hAnsi="Verdana"/>
          <w:color w:val="000000"/>
          <w:sz w:val="20"/>
        </w:rPr>
        <w:t> </w:t>
      </w:r>
      <w:r w:rsidRPr="003C7CC1">
        <w:rPr>
          <w:rFonts w:ascii="Verdana" w:hAnsi="Verdana"/>
          <w:color w:val="000000"/>
          <w:sz w:val="20"/>
          <w:lang w:val="ru-RU"/>
        </w:rPr>
        <w:t>— сказала миссис Кейпор.</w:t>
      </w:r>
      <w:r w:rsidRPr="003C7CC1">
        <w:rPr>
          <w:rFonts w:ascii="Verdana" w:hAnsi="Verdana"/>
          <w:color w:val="000000"/>
          <w:sz w:val="20"/>
        </w:rPr>
        <w:t> </w:t>
      </w:r>
      <w:r w:rsidRPr="003C7CC1">
        <w:rPr>
          <w:rFonts w:ascii="Verdana" w:hAnsi="Verdana"/>
          <w:color w:val="000000"/>
          <w:sz w:val="20"/>
          <w:lang w:val="ru-RU"/>
        </w:rPr>
        <w:t>— Иногда я даже посмеиваюсь над ним. Он помешан на цветах. Часто бывает, что нам не хватает денег расплатиться с мясником, потому что он потратился на букет роз.</w:t>
      </w:r>
    </w:p>
    <w:p w14:paraId="620215D0" w14:textId="77777777" w:rsidR="004C2643" w:rsidRPr="003C7CC1" w:rsidRDefault="004C2643" w:rsidP="003C7CC1">
      <w:pPr>
        <w:suppressAutoHyphens/>
        <w:spacing w:after="0" w:line="240" w:lineRule="auto"/>
        <w:ind w:firstLine="283"/>
        <w:jc w:val="both"/>
        <w:rPr>
          <w:rFonts w:ascii="Verdana" w:hAnsi="Verdana"/>
          <w:color w:val="000000"/>
          <w:sz w:val="20"/>
          <w:lang w:val="fr-FR"/>
        </w:rPr>
      </w:pPr>
      <w:r w:rsidRPr="003C7CC1">
        <w:rPr>
          <w:rFonts w:ascii="Verdana" w:hAnsi="Verdana"/>
          <w:color w:val="000000"/>
          <w:sz w:val="20"/>
          <w:lang w:val="fr-FR"/>
        </w:rPr>
        <w:t>— Qui fleurit sa maison, fleurit son coeur,</w:t>
      </w:r>
      <w:r w:rsidRPr="003C7CC1">
        <w:rPr>
          <w:rFonts w:ascii="Verdana" w:hAnsi="Verdana"/>
          <w:color w:val="000000"/>
          <w:sz w:val="20"/>
          <w:vertAlign w:val="superscript"/>
        </w:rPr>
        <w:footnoteReference w:id="9"/>
      </w:r>
      <w:r w:rsidRPr="003C7CC1">
        <w:rPr>
          <w:rFonts w:ascii="Verdana" w:hAnsi="Verdana"/>
          <w:color w:val="000000"/>
          <w:sz w:val="20"/>
          <w:lang w:val="fr-FR"/>
        </w:rPr>
        <w:t xml:space="preserve"> — </w:t>
      </w:r>
      <w:r w:rsidRPr="003C7CC1">
        <w:rPr>
          <w:rFonts w:ascii="Verdana" w:hAnsi="Verdana"/>
          <w:color w:val="000000"/>
          <w:sz w:val="20"/>
        </w:rPr>
        <w:t>изрек</w:t>
      </w:r>
      <w:r w:rsidRPr="003C7CC1">
        <w:rPr>
          <w:rFonts w:ascii="Verdana" w:hAnsi="Verdana"/>
          <w:color w:val="000000"/>
          <w:sz w:val="20"/>
          <w:lang w:val="fr-FR"/>
        </w:rPr>
        <w:t xml:space="preserve"> </w:t>
      </w:r>
      <w:r w:rsidRPr="003C7CC1">
        <w:rPr>
          <w:rFonts w:ascii="Verdana" w:hAnsi="Verdana"/>
          <w:color w:val="000000"/>
          <w:sz w:val="20"/>
        </w:rPr>
        <w:t>Грантли</w:t>
      </w:r>
      <w:r w:rsidRPr="003C7CC1">
        <w:rPr>
          <w:rFonts w:ascii="Verdana" w:hAnsi="Verdana"/>
          <w:color w:val="000000"/>
          <w:sz w:val="20"/>
          <w:lang w:val="fr-FR"/>
        </w:rPr>
        <w:t xml:space="preserve"> </w:t>
      </w:r>
      <w:r w:rsidRPr="003C7CC1">
        <w:rPr>
          <w:rFonts w:ascii="Verdana" w:hAnsi="Verdana"/>
          <w:color w:val="000000"/>
          <w:sz w:val="20"/>
        </w:rPr>
        <w:t>Кейпор</w:t>
      </w:r>
      <w:r w:rsidRPr="003C7CC1">
        <w:rPr>
          <w:rFonts w:ascii="Verdana" w:hAnsi="Verdana"/>
          <w:color w:val="000000"/>
          <w:sz w:val="20"/>
          <w:lang w:val="fr-FR"/>
        </w:rPr>
        <w:t>.</w:t>
      </w:r>
    </w:p>
    <w:p w14:paraId="050BC5B5"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И действительно, несколько раз Эшенден был свидетелем того, как, возвратившись с прогулки, Кейпор с медвежьей, не лишенной, впрочем, обаяния грациозностью вручал престарелой миссис Фицджеральд букетик душистых горных ландышей, и то, что он узнал от миссис Кейпор теперь, придавало еще большую значимость этим скромным подношениям. Его любовь к цветам была искренней, и, вручая их старой ирландке, он делал ей очень ценный, со своей точки зрения, подарок, свидетельствовавший о большой душевной теплоте. Эшендену ботаника всегда представлялась скучной материей, однако Кейпора, который говорил о цветах с огромным увлечением, слушать было интересно. Чувствовалось, что он много занимался этим предметом.</w:t>
      </w:r>
    </w:p>
    <w:p w14:paraId="2FAC6115"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За всю свою жизнь я не написал ни одной книги,</w:t>
      </w:r>
      <w:r w:rsidRPr="003C7CC1">
        <w:rPr>
          <w:rFonts w:ascii="Verdana" w:hAnsi="Verdana"/>
          <w:color w:val="000000"/>
          <w:sz w:val="20"/>
        </w:rPr>
        <w:t> </w:t>
      </w:r>
      <w:r w:rsidRPr="003C7CC1">
        <w:rPr>
          <w:rFonts w:ascii="Verdana" w:hAnsi="Verdana"/>
          <w:color w:val="000000"/>
          <w:sz w:val="20"/>
          <w:lang w:val="ru-RU"/>
        </w:rPr>
        <w:t>— признался Кейпор.</w:t>
      </w:r>
      <w:r w:rsidRPr="003C7CC1">
        <w:rPr>
          <w:rFonts w:ascii="Verdana" w:hAnsi="Verdana"/>
          <w:color w:val="000000"/>
          <w:sz w:val="20"/>
        </w:rPr>
        <w:t> </w:t>
      </w:r>
      <w:r w:rsidRPr="003C7CC1">
        <w:rPr>
          <w:rFonts w:ascii="Verdana" w:hAnsi="Verdana"/>
          <w:color w:val="000000"/>
          <w:sz w:val="20"/>
          <w:lang w:val="ru-RU"/>
        </w:rPr>
        <w:t>— Их и без меня уже написано предостаточно; если же на меня нападает вдохновение, я довольствуюсь сочинением газетных статей</w:t>
      </w:r>
      <w:r w:rsidRPr="003C7CC1">
        <w:rPr>
          <w:rFonts w:ascii="Verdana" w:hAnsi="Verdana"/>
          <w:color w:val="000000"/>
          <w:sz w:val="20"/>
        </w:rPr>
        <w:t> </w:t>
      </w:r>
      <w:r w:rsidRPr="003C7CC1">
        <w:rPr>
          <w:rFonts w:ascii="Verdana" w:hAnsi="Verdana"/>
          <w:color w:val="000000"/>
          <w:sz w:val="20"/>
          <w:lang w:val="ru-RU"/>
        </w:rPr>
        <w:t>— занятием куда более прибыльным, хотя и менее почтенным. Впрочем, если удастся задержаться здесь на более длительный срок, я, может, и напишу книгу о диких цветах Швейцарии. Есть у меня такая задумка. Как жаль, что вы не приехали сюда раньше! Цветы были совершенно восхитительны. Увы, для того чтобы их описать, нужно быть поэтом, я же всего-навсего жалкий газетчик!</w:t>
      </w:r>
    </w:p>
    <w:p w14:paraId="0315428B"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Как ни удивительно, этот лжец был способен на искренние чувства.</w:t>
      </w:r>
    </w:p>
    <w:p w14:paraId="61A66ECA"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 xml:space="preserve">Когда они вошли в ресторан с великолепным видом на горы и озеро, Кейпор первым делом прямо из горлышка осушил бутылку ледяного пива. Пил он с таким удовольствием, что на него любо-дорого было смотреть. Невозможно было не испытывать искренней симпатии к человеку, который умеет ценить простые радости. </w:t>
      </w:r>
      <w:r w:rsidRPr="003C7CC1">
        <w:rPr>
          <w:rFonts w:ascii="Verdana" w:hAnsi="Verdana"/>
          <w:color w:val="000000"/>
          <w:sz w:val="20"/>
          <w:lang w:val="ru-RU"/>
        </w:rPr>
        <w:lastRenderedPageBreak/>
        <w:t>Их превосходно накормили яичницей и горной форелью. Даже миссис Кейпор была потрясена девственной красотой пейзажа (горный трактир напоминал швейцарское шале</w:t>
      </w:r>
      <w:r w:rsidRPr="003C7CC1">
        <w:rPr>
          <w:rFonts w:ascii="Verdana" w:hAnsi="Verdana"/>
          <w:color w:val="000000"/>
          <w:sz w:val="20"/>
        </w:rPr>
        <w:t> </w:t>
      </w:r>
      <w:r w:rsidRPr="003C7CC1">
        <w:rPr>
          <w:rFonts w:ascii="Verdana" w:hAnsi="Verdana"/>
          <w:color w:val="000000"/>
          <w:sz w:val="20"/>
          <w:lang w:val="ru-RU"/>
        </w:rPr>
        <w:t>— каким его изображали в путеводителях начала прошлого века) и держалась с Эшенденом не столь враждебно, как обычно. Как только они сели за столик, она разразилась восторженными немецкими восклицаниями; теперь же, расслабившись от еды и питья, она вновь окинула взглядом окружавшее их великолепие, и на глаза ее навернулись слезы. Она прикрыла лицо рукой:</w:t>
      </w:r>
    </w:p>
    <w:p w14:paraId="48F5203D"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Я понимаю, это ужасно, и мне должно быть стыдно, но сейчас, несмотря на эту кровавую и несправедливую бойню, я не испытываю ничего, кроме счастья и благодарности.</w:t>
      </w:r>
    </w:p>
    <w:p w14:paraId="7EE2A15E"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Кейпор стиснул ее руку и</w:t>
      </w:r>
      <w:r w:rsidRPr="003C7CC1">
        <w:rPr>
          <w:rFonts w:ascii="Verdana" w:hAnsi="Verdana"/>
          <w:color w:val="000000"/>
          <w:sz w:val="20"/>
        </w:rPr>
        <w:t> </w:t>
      </w:r>
      <w:r w:rsidRPr="003C7CC1">
        <w:rPr>
          <w:rFonts w:ascii="Verdana" w:hAnsi="Verdana"/>
          <w:color w:val="000000"/>
          <w:sz w:val="20"/>
          <w:lang w:val="ru-RU"/>
        </w:rPr>
        <w:t>— кажется, впервые</w:t>
      </w:r>
      <w:r w:rsidRPr="003C7CC1">
        <w:rPr>
          <w:rFonts w:ascii="Verdana" w:hAnsi="Verdana"/>
          <w:color w:val="000000"/>
          <w:sz w:val="20"/>
        </w:rPr>
        <w:t> </w:t>
      </w:r>
      <w:r w:rsidRPr="003C7CC1">
        <w:rPr>
          <w:rFonts w:ascii="Verdana" w:hAnsi="Verdana"/>
          <w:color w:val="000000"/>
          <w:sz w:val="20"/>
          <w:lang w:val="ru-RU"/>
        </w:rPr>
        <w:t>— перешел на немецкий язык, называя ее ласковыми именами. Все это выглядело нелепо, но трогательно. Оставив супругов наедине, Эшенден вышел из таверны в сад и сел на скамейку, предусмотрительно поставленную здесь для туристов. Горы и озеро выглядели, в сущности, несколько искусственно, но впечатление вместе с тем производили большое и в этом смысле напоминали музыкальное сочинение, которое не отличается ни сложностью, ни изяществом и тем не менее задевает за живое.</w:t>
      </w:r>
    </w:p>
    <w:p w14:paraId="575591DA"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Сидя на этой уединенной скамейке, он раздумывал над тайной предательства Грантли Кейпора. Эшендену всегда нравились странные люди, Кейпор же был странен до чрезвычайности. Было бы глупо отрицать, что у него имелись положительные качества. Его добродушие не было показным, это был, безусловно, сердечный, по-своему обаятельный человек. Кейпор всегда был готов оказать услугу; Эшенден имел возможность часто наблюдать, как он ведет себя со старым полковником-ирландцем и его женой</w:t>
      </w:r>
      <w:r w:rsidRPr="003C7CC1">
        <w:rPr>
          <w:rFonts w:ascii="Verdana" w:hAnsi="Verdana"/>
          <w:color w:val="000000"/>
          <w:sz w:val="20"/>
        </w:rPr>
        <w:t> </w:t>
      </w:r>
      <w:r w:rsidRPr="003C7CC1">
        <w:rPr>
          <w:rFonts w:ascii="Verdana" w:hAnsi="Verdana"/>
          <w:color w:val="000000"/>
          <w:sz w:val="20"/>
          <w:lang w:val="ru-RU"/>
        </w:rPr>
        <w:t>— единственными, не считая супругов Кейпор и Эшендена, постояльцами гостиницы. Кейпор терпеливо слушал скучнейшие рассказы старика о войне в Египте, был неизменно предупредителен с его супругой. Теперь, познакомившись с ним поближе, Эшенден ловил себя на том, что относится к нему скорее с любопытством, чем с неприязнью. Маловероятно, что этот человек стал шпионом из корыстных побуждений</w:t>
      </w:r>
      <w:r w:rsidRPr="003C7CC1">
        <w:rPr>
          <w:rFonts w:ascii="Verdana" w:hAnsi="Verdana"/>
          <w:color w:val="000000"/>
          <w:sz w:val="20"/>
        </w:rPr>
        <w:t> </w:t>
      </w:r>
      <w:r w:rsidRPr="003C7CC1">
        <w:rPr>
          <w:rFonts w:ascii="Verdana" w:hAnsi="Verdana"/>
          <w:color w:val="000000"/>
          <w:sz w:val="20"/>
          <w:lang w:val="ru-RU"/>
        </w:rPr>
        <w:t>— человек он был непритязательный, и того, что он зарабатывал в фирме по перевозке грузов, ему с его хозяйственной немкой женой наверняка хватало; когда же началась война, у людей непризывного возраста недостатка в работе не было. Быть может, Кейпор</w:t>
      </w:r>
      <w:r w:rsidRPr="003C7CC1">
        <w:rPr>
          <w:rFonts w:ascii="Verdana" w:hAnsi="Verdana"/>
          <w:color w:val="000000"/>
          <w:sz w:val="20"/>
        </w:rPr>
        <w:t> </w:t>
      </w:r>
      <w:r w:rsidRPr="003C7CC1">
        <w:rPr>
          <w:rFonts w:ascii="Verdana" w:hAnsi="Verdana"/>
          <w:color w:val="000000"/>
          <w:sz w:val="20"/>
          <w:lang w:val="ru-RU"/>
        </w:rPr>
        <w:t>— один из тех, кто предпочитает окольные пути прямым, испытывает удовольствие, обманывая и лукавя; возможно также, что шпионом он стал не из ненависти к стране, которая засадила его за решетку, и даже не из любви к жене-немке, а из желания рассчитаться с сильными мира сего, которые даже не подозревали о его существовании. Не исключено и то, что стать предателем Кейпора заставило ущемленное самолюбие, чувство, что его способности не получили должного признания, или же просто подлое, мелкое желание напакостить, навредить. Он был прирожденным мошенником, и, хотя уличен был всего дважды, легко можно было вообразить, что имелись и другие случаи мошенничества, оставшиеся безнаказанными. Интересно, как относилась к этому миссис Кейпор? Супруги были так близки, что она не могла не знать о его махинациях. Испытывала ли она за него стыд (в ее честности сомневаться не приходилось), или же воспринимала его аферы как причуду любимого человека? Делала ли она все возможное, чтобы не дать мужу осуществить задуманное, или же закрывала глаза на то, чему не могла помешать?</w:t>
      </w:r>
    </w:p>
    <w:p w14:paraId="08C93808"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Насколько упростилась бы жизнь, если бы все люди делились на хороших и плохих, насколько проще было бы вести себя с ними! Кто же такой Кейпор</w:t>
      </w:r>
      <w:r w:rsidRPr="003C7CC1">
        <w:rPr>
          <w:rFonts w:ascii="Verdana" w:hAnsi="Verdana"/>
          <w:color w:val="000000"/>
          <w:sz w:val="20"/>
        </w:rPr>
        <w:t> </w:t>
      </w:r>
      <w:r w:rsidRPr="003C7CC1">
        <w:rPr>
          <w:rFonts w:ascii="Verdana" w:hAnsi="Verdana"/>
          <w:color w:val="000000"/>
          <w:sz w:val="20"/>
          <w:lang w:val="ru-RU"/>
        </w:rPr>
        <w:t>— хороший человек, делающий зло, или плохой человек, делающий добро? И каким образом эти несочетаемые черты могут сочетаться в душе человека? Ясно было одно: угрызения совести Кейпора не мучили, свое подлое, отвратительное дело он делал с удовольствием. Он был предателем, который получал удовольствие от своего предательства. Хотя Эшенден всю жизнь самым тщательным образом изучал человеческую природу, теперь, в зрелые годы, ему начинало казаться, что в людях он разбирается еще меньше, чем в детстве.</w:t>
      </w:r>
    </w:p>
    <w:p w14:paraId="2A774A99"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Р., разумеется, сказал бы ему на это: «Какого черта вы тратите время на весь этот вздор? Этот тип</w:t>
      </w:r>
      <w:r w:rsidRPr="003C7CC1">
        <w:rPr>
          <w:rFonts w:ascii="Verdana" w:hAnsi="Verdana"/>
          <w:color w:val="000000"/>
          <w:sz w:val="20"/>
        </w:rPr>
        <w:t> </w:t>
      </w:r>
      <w:r w:rsidRPr="003C7CC1">
        <w:rPr>
          <w:rFonts w:ascii="Verdana" w:hAnsi="Verdana"/>
          <w:color w:val="000000"/>
          <w:sz w:val="20"/>
          <w:lang w:val="ru-RU"/>
        </w:rPr>
        <w:t>— опасный преступник, и ваше дело</w:t>
      </w:r>
      <w:r w:rsidRPr="003C7CC1">
        <w:rPr>
          <w:rFonts w:ascii="Verdana" w:hAnsi="Verdana"/>
          <w:color w:val="000000"/>
          <w:sz w:val="20"/>
        </w:rPr>
        <w:t> </w:t>
      </w:r>
      <w:r w:rsidRPr="003C7CC1">
        <w:rPr>
          <w:rFonts w:ascii="Verdana" w:hAnsi="Verdana"/>
          <w:color w:val="000000"/>
          <w:sz w:val="20"/>
          <w:lang w:val="ru-RU"/>
        </w:rPr>
        <w:t>— его обезвредить».</w:t>
      </w:r>
    </w:p>
    <w:p w14:paraId="3D759232"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 xml:space="preserve">И был бы, в сущности, прав. Эшенден пришел к выводу, что попытка перевербовать Кейпора ни к чему не приведет. Хотя он, без всяких сомнений, с </w:t>
      </w:r>
      <w:r w:rsidRPr="003C7CC1">
        <w:rPr>
          <w:rFonts w:ascii="Verdana" w:hAnsi="Verdana"/>
          <w:color w:val="000000"/>
          <w:sz w:val="20"/>
          <w:lang w:val="ru-RU"/>
        </w:rPr>
        <w:lastRenderedPageBreak/>
        <w:t>легким сердцем предал бы и своих нынешних покровителей, доверять ему не следует. Его жена оказывает на него слишком большое влияние. Вдобавок, вопреки тому, что он иногда говорил Эшендену, Кейпор в душе наверняка был убежден в победе Германии и хотел быть на стороне победителей. Что ж, в таком случае Кейпора действительно необходимо обезвредить</w:t>
      </w:r>
      <w:r w:rsidRPr="003C7CC1">
        <w:rPr>
          <w:rFonts w:ascii="Verdana" w:hAnsi="Verdana"/>
          <w:color w:val="000000"/>
          <w:sz w:val="20"/>
        </w:rPr>
        <w:t> </w:t>
      </w:r>
      <w:r w:rsidRPr="003C7CC1">
        <w:rPr>
          <w:rFonts w:ascii="Verdana" w:hAnsi="Verdana"/>
          <w:color w:val="000000"/>
          <w:sz w:val="20"/>
          <w:lang w:val="ru-RU"/>
        </w:rPr>
        <w:t>— вот только как? Вдруг у него за спиной раздался голос:</w:t>
      </w:r>
    </w:p>
    <w:p w14:paraId="62764DFF"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Вот вы где! А мы уж вас обыскались.</w:t>
      </w:r>
    </w:p>
    <w:p w14:paraId="6F9B1490"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Эшенден обернулся и увидел чету Кейпор, которые приближались к нему, держась за руки.</w:t>
      </w:r>
    </w:p>
    <w:p w14:paraId="2B70CBDB"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Так вот почему вы сидите с таким рассеянным видом,</w:t>
      </w:r>
      <w:r w:rsidRPr="003C7CC1">
        <w:rPr>
          <w:rFonts w:ascii="Verdana" w:hAnsi="Verdana"/>
          <w:color w:val="000000"/>
          <w:sz w:val="20"/>
        </w:rPr>
        <w:t> </w:t>
      </w:r>
      <w:r w:rsidRPr="003C7CC1">
        <w:rPr>
          <w:rFonts w:ascii="Verdana" w:hAnsi="Verdana"/>
          <w:color w:val="000000"/>
          <w:sz w:val="20"/>
          <w:lang w:val="ru-RU"/>
        </w:rPr>
        <w:t>— сказал муж, и его взгляд скользнул по горам. Жена всплеснула руками.</w:t>
      </w:r>
    </w:p>
    <w:p w14:paraId="214947A2"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Ach</w:t>
      </w:r>
      <w:r w:rsidRPr="003C7CC1">
        <w:rPr>
          <w:rFonts w:ascii="Verdana" w:hAnsi="Verdana"/>
          <w:color w:val="000000"/>
          <w:sz w:val="20"/>
          <w:lang w:val="ru-RU"/>
        </w:rPr>
        <w:t xml:space="preserve"> </w:t>
      </w:r>
      <w:r w:rsidRPr="003C7CC1">
        <w:rPr>
          <w:rFonts w:ascii="Verdana" w:hAnsi="Verdana"/>
          <w:color w:val="000000"/>
          <w:sz w:val="20"/>
        </w:rPr>
        <w:t>Gott</w:t>
      </w:r>
      <w:r w:rsidRPr="003C7CC1">
        <w:rPr>
          <w:rFonts w:ascii="Verdana" w:hAnsi="Verdana"/>
          <w:color w:val="000000"/>
          <w:sz w:val="20"/>
          <w:lang w:val="ru-RU"/>
        </w:rPr>
        <w:t xml:space="preserve">, </w:t>
      </w:r>
      <w:r w:rsidRPr="003C7CC1">
        <w:rPr>
          <w:rFonts w:ascii="Verdana" w:hAnsi="Verdana"/>
          <w:color w:val="000000"/>
          <w:sz w:val="20"/>
        </w:rPr>
        <w:t>wie</w:t>
      </w:r>
      <w:r w:rsidRPr="003C7CC1">
        <w:rPr>
          <w:rFonts w:ascii="Verdana" w:hAnsi="Verdana"/>
          <w:color w:val="000000"/>
          <w:sz w:val="20"/>
          <w:lang w:val="ru-RU"/>
        </w:rPr>
        <w:t xml:space="preserve"> </w:t>
      </w:r>
      <w:r w:rsidRPr="003C7CC1">
        <w:rPr>
          <w:rFonts w:ascii="Verdana" w:hAnsi="Verdana"/>
          <w:color w:val="000000"/>
          <w:sz w:val="20"/>
        </w:rPr>
        <w:t>sch</w:t>
      </w:r>
      <w:r w:rsidRPr="003C7CC1">
        <w:rPr>
          <w:rFonts w:ascii="Verdana" w:hAnsi="Verdana"/>
          <w:color w:val="000000"/>
          <w:sz w:val="20"/>
          <w:lang w:val="ru-RU"/>
        </w:rPr>
        <w:t>ö</w:t>
      </w:r>
      <w:r w:rsidRPr="003C7CC1">
        <w:rPr>
          <w:rFonts w:ascii="Verdana" w:hAnsi="Verdana"/>
          <w:color w:val="000000"/>
          <w:sz w:val="20"/>
        </w:rPr>
        <w:t>n</w:t>
      </w: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 вскричала она.</w:t>
      </w:r>
      <w:r w:rsidRPr="003C7CC1">
        <w:rPr>
          <w:rFonts w:ascii="Verdana" w:hAnsi="Verdana"/>
          <w:color w:val="000000"/>
          <w:sz w:val="20"/>
        </w:rPr>
        <w:t> </w:t>
      </w:r>
      <w:r w:rsidRPr="003C7CC1">
        <w:rPr>
          <w:rFonts w:ascii="Verdana" w:hAnsi="Verdana"/>
          <w:color w:val="000000"/>
          <w:sz w:val="20"/>
          <w:lang w:val="ru-RU"/>
        </w:rPr>
        <w:t xml:space="preserve">— </w:t>
      </w:r>
      <w:r w:rsidRPr="003C7CC1">
        <w:rPr>
          <w:rFonts w:ascii="Verdana" w:hAnsi="Verdana"/>
          <w:color w:val="000000"/>
          <w:sz w:val="20"/>
        </w:rPr>
        <w:t>Wie</w:t>
      </w:r>
      <w:r w:rsidRPr="003C7CC1">
        <w:rPr>
          <w:rFonts w:ascii="Verdana" w:hAnsi="Verdana"/>
          <w:color w:val="000000"/>
          <w:sz w:val="20"/>
          <w:lang w:val="ru-RU"/>
        </w:rPr>
        <w:t xml:space="preserve"> </w:t>
      </w:r>
      <w:r w:rsidRPr="003C7CC1">
        <w:rPr>
          <w:rFonts w:ascii="Verdana" w:hAnsi="Verdana"/>
          <w:color w:val="000000"/>
          <w:sz w:val="20"/>
        </w:rPr>
        <w:t>sch</w:t>
      </w:r>
      <w:r w:rsidRPr="003C7CC1">
        <w:rPr>
          <w:rFonts w:ascii="Verdana" w:hAnsi="Verdana"/>
          <w:color w:val="000000"/>
          <w:sz w:val="20"/>
          <w:lang w:val="ru-RU"/>
        </w:rPr>
        <w:t>ö</w:t>
      </w:r>
      <w:r w:rsidRPr="003C7CC1">
        <w:rPr>
          <w:rFonts w:ascii="Verdana" w:hAnsi="Verdana"/>
          <w:color w:val="000000"/>
          <w:sz w:val="20"/>
        </w:rPr>
        <w:t>n</w:t>
      </w:r>
      <w:r w:rsidRPr="003C7CC1">
        <w:rPr>
          <w:rFonts w:ascii="Verdana" w:hAnsi="Verdana"/>
          <w:color w:val="000000"/>
          <w:sz w:val="20"/>
          <w:lang w:val="ru-RU"/>
        </w:rPr>
        <w:t>!</w:t>
      </w:r>
      <w:r w:rsidRPr="003C7CC1">
        <w:rPr>
          <w:rFonts w:ascii="Verdana" w:hAnsi="Verdana"/>
          <w:color w:val="000000"/>
          <w:sz w:val="20"/>
          <w:vertAlign w:val="superscript"/>
        </w:rPr>
        <w:footnoteReference w:id="10"/>
      </w:r>
      <w:r w:rsidRPr="003C7CC1">
        <w:rPr>
          <w:rFonts w:ascii="Verdana" w:hAnsi="Verdana"/>
          <w:color w:val="000000"/>
          <w:sz w:val="20"/>
          <w:lang w:val="ru-RU"/>
        </w:rPr>
        <w:t xml:space="preserve"> Когда я смотрю на это голубое озеро и снежные вершины, мне хочется вслед за Фаустом вскричать: «Остановись, мгновенье!»</w:t>
      </w:r>
    </w:p>
    <w:p w14:paraId="134DD8BD"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Согласитесь, здесь сейчас гораздо лучше, чем в Англии с ее военными заботами и тревогами,</w:t>
      </w:r>
      <w:r w:rsidRPr="003C7CC1">
        <w:rPr>
          <w:rFonts w:ascii="Verdana" w:hAnsi="Verdana"/>
          <w:color w:val="000000"/>
          <w:sz w:val="20"/>
        </w:rPr>
        <w:t> </w:t>
      </w:r>
      <w:r w:rsidRPr="003C7CC1">
        <w:rPr>
          <w:rFonts w:ascii="Verdana" w:hAnsi="Verdana"/>
          <w:color w:val="000000"/>
          <w:sz w:val="20"/>
          <w:lang w:val="ru-RU"/>
        </w:rPr>
        <w:t>— сказал Кейпор.</w:t>
      </w:r>
    </w:p>
    <w:p w14:paraId="2C8077B2"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Гораздо лучше,</w:t>
      </w:r>
      <w:r w:rsidRPr="003C7CC1">
        <w:rPr>
          <w:rFonts w:ascii="Verdana" w:hAnsi="Verdana"/>
          <w:color w:val="000000"/>
          <w:sz w:val="20"/>
        </w:rPr>
        <w:t> </w:t>
      </w:r>
      <w:r w:rsidRPr="003C7CC1">
        <w:rPr>
          <w:rFonts w:ascii="Verdana" w:hAnsi="Verdana"/>
          <w:color w:val="000000"/>
          <w:sz w:val="20"/>
          <w:lang w:val="ru-RU"/>
        </w:rPr>
        <w:t>— признал Эшенден.</w:t>
      </w:r>
    </w:p>
    <w:p w14:paraId="577CA182"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Кстати, у вас были сложности с выездом из страны?</w:t>
      </w:r>
    </w:p>
    <w:p w14:paraId="634CDAC1"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Нет, никаких.</w:t>
      </w:r>
    </w:p>
    <w:p w14:paraId="167118D9"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А я слышал, на границе сейчас свирепствуют.</w:t>
      </w:r>
    </w:p>
    <w:p w14:paraId="0BD3048B"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Не знаю, у меня никаких проблем не возникло. По-моему, англичане их не волнуют. Паспорта проверяли спустя рукава.</w:t>
      </w:r>
    </w:p>
    <w:p w14:paraId="3961F574"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Кейпор и его жена переглянулись. Интересно, что бы это значило? Было бы странно, если б Кейпор задумал съездить в Англию как раз тогда, когда Эшенден сам пытался его туда заманить. Спустя некоторое время миссис Кейпор предложила отправиться в обратный путь, и они, разговаривая, стали спускаться вниз по тенистым горным тропкам.</w:t>
      </w:r>
    </w:p>
    <w:p w14:paraId="7E123C60"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Эшенден старался не пропустить ни одного слова. Впрочем, сделать он все равно ничего не мог (и раздражался из-за собственной пассивности), оставалось только следить за супругами во все глаза и ждать подходящего момента. И вот спустя несколько дней произошел эпизод, окончательно убедивший его в том, что он не зря был начеку. На утреннем уроке миссис Кейпор неожиданно обмолвилась:</w:t>
      </w:r>
    </w:p>
    <w:p w14:paraId="1CA33BE4"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Мой муж сегодня уехал в Женеву. По делам.</w:t>
      </w:r>
    </w:p>
    <w:p w14:paraId="3D3D6DF9"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И надолго?</w:t>
      </w:r>
      <w:r w:rsidRPr="003C7CC1">
        <w:rPr>
          <w:rFonts w:ascii="Verdana" w:hAnsi="Verdana"/>
          <w:color w:val="000000"/>
          <w:sz w:val="20"/>
        </w:rPr>
        <w:t> </w:t>
      </w:r>
      <w:r w:rsidRPr="003C7CC1">
        <w:rPr>
          <w:rFonts w:ascii="Verdana" w:hAnsi="Verdana"/>
          <w:color w:val="000000"/>
          <w:sz w:val="20"/>
          <w:lang w:val="ru-RU"/>
        </w:rPr>
        <w:t>— поинтересовался Эшенден.</w:t>
      </w:r>
    </w:p>
    <w:p w14:paraId="78B0C29E"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Нет, всего на два дня.</w:t>
      </w:r>
    </w:p>
    <w:p w14:paraId="30272D72"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Лгать умеют далеко не все, и Эшендену показалось (он сам бы не мог объяснить, почему именно), что миссис Кейпор сказала ему неправду. Чувствовалось, что это сообщение стоило ей некоторых усилий, хотя для Эшендена подобная новость не должна была представлять никакого интереса. Он тут же подумал, что Кейпора вызвали в Берн к грозному шефу германской разведки, и, когда представилась возможность, как бы невзначай спросил у подавальщицы:</w:t>
      </w:r>
    </w:p>
    <w:p w14:paraId="6A07469A"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Сейчас у вас поменьше работы, фрейлейн. Я слышал, герр Кейпор уехал в Берн.</w:t>
      </w:r>
    </w:p>
    <w:p w14:paraId="342C7A22"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Да, но он завтра вернется.</w:t>
      </w:r>
    </w:p>
    <w:p w14:paraId="29562B51"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Это еще ничего не доказывало, но можно было кое-что предпринять. В Люцерне у Эшендена был знакомый швейцарец, который всегда был готов оказать услугу за скромное вознаграждение, и Эшенден, связавшись с ним, попросил его доставить письмо в Берн; он надеялся, что его человек в Берне нападет на след Кейпора и выяснит причину его приезда. На следующий день Кейпор уже снова сидел за обеденным столом рядом со своей женой, но Эшендену он лишь сухо кивнул, а после обеда вместе с миссис Кейпор сразу же поднялся наверх. Вид у обоих был очень встревоженный. Кейпор, обычно такой веселый, шел мимо, понуро опустив голову и не глядя по сторонам. Наутро Эшенден получил ответ на свое письмо. Кейпор виделся с майором фон</w:t>
      </w:r>
      <w:r w:rsidRPr="003C7CC1">
        <w:rPr>
          <w:rFonts w:ascii="Verdana" w:hAnsi="Verdana"/>
          <w:color w:val="000000"/>
          <w:sz w:val="20"/>
        </w:rPr>
        <w:t> </w:t>
      </w:r>
      <w:r w:rsidRPr="003C7CC1">
        <w:rPr>
          <w:rFonts w:ascii="Verdana" w:hAnsi="Verdana"/>
          <w:color w:val="000000"/>
          <w:sz w:val="20"/>
          <w:lang w:val="ru-RU"/>
        </w:rPr>
        <w:t>П., и предположить, что сказал ему майор, не составляло труда. Эшенден хорошо знал, как фон</w:t>
      </w:r>
      <w:r w:rsidRPr="003C7CC1">
        <w:rPr>
          <w:rFonts w:ascii="Verdana" w:hAnsi="Verdana"/>
          <w:color w:val="000000"/>
          <w:sz w:val="20"/>
        </w:rPr>
        <w:t> </w:t>
      </w:r>
      <w:r w:rsidRPr="003C7CC1">
        <w:rPr>
          <w:rFonts w:ascii="Verdana" w:hAnsi="Verdana"/>
          <w:color w:val="000000"/>
          <w:sz w:val="20"/>
          <w:lang w:val="ru-RU"/>
        </w:rPr>
        <w:t>П. бывал груб</w:t>
      </w:r>
      <w:r w:rsidRPr="003C7CC1">
        <w:rPr>
          <w:rFonts w:ascii="Verdana" w:hAnsi="Verdana"/>
          <w:color w:val="000000"/>
          <w:sz w:val="20"/>
        </w:rPr>
        <w:t> </w:t>
      </w:r>
      <w:r w:rsidRPr="003C7CC1">
        <w:rPr>
          <w:rFonts w:ascii="Verdana" w:hAnsi="Verdana"/>
          <w:color w:val="000000"/>
          <w:sz w:val="20"/>
          <w:lang w:val="ru-RU"/>
        </w:rPr>
        <w:t xml:space="preserve">— это был сильный и жестокий человек, умный и беспринципный, и в выражениях он не стеснялся. Скорее всего ему надоело платить Кейпору зато, что тот прохлаждался в Люцерне, и он велел ему </w:t>
      </w:r>
      <w:r w:rsidRPr="003C7CC1">
        <w:rPr>
          <w:rFonts w:ascii="Verdana" w:hAnsi="Verdana"/>
          <w:color w:val="000000"/>
          <w:sz w:val="20"/>
          <w:lang w:val="ru-RU"/>
        </w:rPr>
        <w:lastRenderedPageBreak/>
        <w:t>ехать в Англию. Разумеется, все это были лишь домыслы, но ведь профессия Эшендена на домыслах и строилась, приходилось все время определять вид ископаемого по его челюсти. От Густава Эшенден знал, что немцы собираются заслать в Англию своего агента. Что ж, если этим агентом окажется Кейпор, времена для него наступают нелегкие.</w:t>
      </w:r>
    </w:p>
    <w:p w14:paraId="69C88868"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На следующее утро миссис Кейпор пришла на урок с усталым и безразличным видом, в углах ее тяжелого, крепко сжатого рта образовались упрямые складки, и Эшенден подумал, что Кейпоры, должно быть, проговорили всю ночь. Вот только о чем? Она уговаривала его ехать или, наоборот, пыталась отговорить? Во время второго завтрака Эшенден не спускал с них глаз и пришел к выводу, что между ними что-то произошло: им всегда было о чем поговорить, на этот же раз они почти все время просидели молча. Столовую они покинули раньше всех, но когда Эшенден вышел, то увидел, что Кейпор в одиночестве сидит в холле.</w:t>
      </w:r>
    </w:p>
    <w:p w14:paraId="4D25F0A5"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Привет!</w:t>
      </w:r>
      <w:r w:rsidRPr="003C7CC1">
        <w:rPr>
          <w:rFonts w:ascii="Verdana" w:hAnsi="Verdana"/>
          <w:color w:val="000000"/>
          <w:sz w:val="20"/>
        </w:rPr>
        <w:t> </w:t>
      </w:r>
      <w:r w:rsidRPr="003C7CC1">
        <w:rPr>
          <w:rFonts w:ascii="Verdana" w:hAnsi="Verdana"/>
          <w:color w:val="000000"/>
          <w:sz w:val="20"/>
          <w:lang w:val="ru-RU"/>
        </w:rPr>
        <w:t>— бодро крикнул он, однако чувствовалось, что бодрость эта наигранная.</w:t>
      </w:r>
      <w:r w:rsidRPr="003C7CC1">
        <w:rPr>
          <w:rFonts w:ascii="Verdana" w:hAnsi="Verdana"/>
          <w:color w:val="000000"/>
          <w:sz w:val="20"/>
        </w:rPr>
        <w:t> </w:t>
      </w:r>
      <w:r w:rsidRPr="003C7CC1">
        <w:rPr>
          <w:rFonts w:ascii="Verdana" w:hAnsi="Verdana"/>
          <w:color w:val="000000"/>
          <w:sz w:val="20"/>
          <w:lang w:val="ru-RU"/>
        </w:rPr>
        <w:t>— Как дела? А я был в Женеве.</w:t>
      </w:r>
    </w:p>
    <w:p w14:paraId="438DD53D"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Да, я слышал.</w:t>
      </w:r>
    </w:p>
    <w:p w14:paraId="333A6332"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Давайте выпьем кофе. Что-то жене моей нездоровится, голова болит. Я велел ей пойти наверх полежать.</w:t>
      </w:r>
      <w:r w:rsidRPr="003C7CC1">
        <w:rPr>
          <w:rFonts w:ascii="Verdana" w:hAnsi="Verdana"/>
          <w:color w:val="000000"/>
          <w:sz w:val="20"/>
        </w:rPr>
        <w:t> </w:t>
      </w:r>
      <w:r w:rsidRPr="003C7CC1">
        <w:rPr>
          <w:rFonts w:ascii="Verdana" w:hAnsi="Verdana"/>
          <w:color w:val="000000"/>
          <w:sz w:val="20"/>
          <w:lang w:val="ru-RU"/>
        </w:rPr>
        <w:t>— В его зеленых бегающих глазках пряталось что-то такое, чего раньше не было.</w:t>
      </w:r>
      <w:r w:rsidRPr="003C7CC1">
        <w:rPr>
          <w:rFonts w:ascii="Verdana" w:hAnsi="Verdana"/>
          <w:color w:val="000000"/>
          <w:sz w:val="20"/>
        </w:rPr>
        <w:t> </w:t>
      </w:r>
      <w:r w:rsidRPr="003C7CC1">
        <w:rPr>
          <w:rFonts w:ascii="Verdana" w:hAnsi="Verdana"/>
          <w:color w:val="000000"/>
          <w:sz w:val="20"/>
          <w:lang w:val="ru-RU"/>
        </w:rPr>
        <w:t>— А голова у нее болит от волнения. Трясется за меня, бедняжка,</w:t>
      </w:r>
      <w:r w:rsidRPr="003C7CC1">
        <w:rPr>
          <w:rFonts w:ascii="Verdana" w:hAnsi="Verdana"/>
          <w:color w:val="000000"/>
          <w:sz w:val="20"/>
        </w:rPr>
        <w:t> </w:t>
      </w:r>
      <w:r w:rsidRPr="003C7CC1">
        <w:rPr>
          <w:rFonts w:ascii="Verdana" w:hAnsi="Verdana"/>
          <w:color w:val="000000"/>
          <w:sz w:val="20"/>
          <w:lang w:val="ru-RU"/>
        </w:rPr>
        <w:t>— я ведь в Англию собрался.</w:t>
      </w:r>
    </w:p>
    <w:p w14:paraId="61FC4D6E"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У Эшендена внутри все оборвалось, однако лицо его оставалось бесстрастным.</w:t>
      </w:r>
    </w:p>
    <w:p w14:paraId="27334DC1"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И надолго? Нам будет вас не хватать.</w:t>
      </w:r>
    </w:p>
    <w:p w14:paraId="763AA1F4"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Скажу вам как на духу: осточертело мне баклуши бить. Войне-то конца нет, а я здесь с вами сижу, ни черта не делаю. Сколько можно! И потом, деньги кончаются, надо на жизнь зарабатывать. Да, верно, жена у меня немка, но сам-то я, черт побери, британец! Должен же и я внести в победу свою лепту! Как, по-вашему, я посмотрю друзьям в глаза, если буду вот так, в тиши и уюте, до самого конца войны отсиживаться? Надо же хоть чем-то родине помочь! А жена всего этого не понимает, у нее на это своя, немецкая точка зрения, вот она и расстраивается. Все женщины одинаковы.</w:t>
      </w:r>
    </w:p>
    <w:p w14:paraId="4263FA5D"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И вдруг Эшенден понял, что скрывалось в глазах Кейпора. Страх. Он боялся, безумно боялся за свою шкуру. Кейпор не хотел ехать в Англию, он мечтал отсидеться в Швейцарии. Теперь Эшенден точно знал, что сказал Кейпору майор, когда тот явился к нему в Берне. Одно из двух: либо он поедет в Англию, либо лишится жалованья. А жена? Что сказала ему жена, когда он сообщил ей о разговоре с майором? Он-то рассчитывал, что она станет его уговаривать не ехать, а она этого не сделала. Возможно, он не осмелился рассказать ей о своем страхе; ведь для нее-то он всегда был искателем приключений, сорвиголовой, рубахой-парнем</w:t>
      </w:r>
      <w:r w:rsidRPr="003C7CC1">
        <w:rPr>
          <w:rFonts w:ascii="Verdana" w:hAnsi="Verdana"/>
          <w:color w:val="000000"/>
          <w:sz w:val="20"/>
        </w:rPr>
        <w:t> </w:t>
      </w:r>
      <w:r w:rsidRPr="003C7CC1">
        <w:rPr>
          <w:rFonts w:ascii="Verdana" w:hAnsi="Verdana"/>
          <w:color w:val="000000"/>
          <w:sz w:val="20"/>
          <w:lang w:val="ru-RU"/>
        </w:rPr>
        <w:t>— и вот теперь, запутавшись в собственной лжи, он не нашел в себе сил признаться в том, какой он жалкий и низкий трус.</w:t>
      </w:r>
    </w:p>
    <w:p w14:paraId="10888AD8"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Вы берете миссис Кейпор с собой?</w:t>
      </w:r>
      <w:r w:rsidRPr="003C7CC1">
        <w:rPr>
          <w:rFonts w:ascii="Verdana" w:hAnsi="Verdana"/>
          <w:color w:val="000000"/>
          <w:sz w:val="20"/>
        </w:rPr>
        <w:t> </w:t>
      </w:r>
      <w:r w:rsidRPr="003C7CC1">
        <w:rPr>
          <w:rFonts w:ascii="Verdana" w:hAnsi="Verdana"/>
          <w:color w:val="000000"/>
          <w:sz w:val="20"/>
          <w:lang w:val="ru-RU"/>
        </w:rPr>
        <w:t>— спросил Эшенден.</w:t>
      </w:r>
    </w:p>
    <w:p w14:paraId="614337C4"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Нет, она останется здесь.</w:t>
      </w:r>
    </w:p>
    <w:p w14:paraId="6ABF35FD"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Все ясно: миссис Кейпор будет получать его письма и пересылать информацию в Берн. Славно придумано!</w:t>
      </w:r>
    </w:p>
    <w:p w14:paraId="4487184E"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Я так давно не был в Англии, что даже не знаю, как найти подходящую военную работу.</w:t>
      </w:r>
    </w:p>
    <w:p w14:paraId="0DBC49AC"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Что значит «военную работу»? Что вы имеете в виду?</w:t>
      </w:r>
    </w:p>
    <w:p w14:paraId="0B62FD17"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Мне кажется, я мог бы делать то же, что и вы. Вот я и подумал, что, если у вас остались знакомые в Цензурном ведомстве, вы могли бы дать мне рекомендательное письмо...</w:t>
      </w:r>
    </w:p>
    <w:p w14:paraId="6F941845"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Лишь каким-то чудом Эшендену удалось сдержаться, не показав сдавленным криком или неосторожным жестом, как он потрясен</w:t>
      </w:r>
      <w:r w:rsidRPr="003C7CC1">
        <w:rPr>
          <w:rFonts w:ascii="Verdana" w:hAnsi="Verdana"/>
          <w:color w:val="000000"/>
          <w:sz w:val="20"/>
        </w:rPr>
        <w:t> </w:t>
      </w:r>
      <w:r w:rsidRPr="003C7CC1">
        <w:rPr>
          <w:rFonts w:ascii="Verdana" w:hAnsi="Verdana"/>
          <w:color w:val="000000"/>
          <w:sz w:val="20"/>
          <w:lang w:val="ru-RU"/>
        </w:rPr>
        <w:t xml:space="preserve">— и не просьбой Кейпора, а догадкой, которая только сейчас его вдруг осенила. Какой же он был идиот! Его-то мучила мысль, что в Люцерне он понапрасну тратит время, ничего не делает, и что если Кейпор и поедет, как только что выяснилось, в Англию, то вовсе не потому, что его туда заманил Эшенден. В отъезде Кейпора, как ему представлялось, его заслуги не было. И вот теперь он вдруг сообразил, что его послали в Люцерн, снабдили вымышленным именем, поддельным паспортом и необходимой информацией для того, чтобы произошло именно то, что произошло. Германская разведка всегда </w:t>
      </w:r>
      <w:r w:rsidRPr="003C7CC1">
        <w:rPr>
          <w:rFonts w:ascii="Verdana" w:hAnsi="Verdana"/>
          <w:color w:val="000000"/>
          <w:sz w:val="20"/>
          <w:lang w:val="ru-RU"/>
        </w:rPr>
        <w:lastRenderedPageBreak/>
        <w:t>мечтала иметь своего агента в Цензурном ведомстве</w:t>
      </w:r>
      <w:r w:rsidRPr="003C7CC1">
        <w:rPr>
          <w:rFonts w:ascii="Verdana" w:hAnsi="Verdana"/>
          <w:color w:val="000000"/>
          <w:sz w:val="20"/>
        </w:rPr>
        <w:t> </w:t>
      </w:r>
      <w:r w:rsidRPr="003C7CC1">
        <w:rPr>
          <w:rFonts w:ascii="Verdana" w:hAnsi="Verdana"/>
          <w:color w:val="000000"/>
          <w:sz w:val="20"/>
          <w:lang w:val="ru-RU"/>
        </w:rPr>
        <w:t>— и вот, по счастливой случайности, Грантли Кейпор, идеальный претендент на такую работу, оказывается знаком с кем-то, кто в свое время в этом ведомстве служил. Какая удача! Майор фон</w:t>
      </w:r>
      <w:r w:rsidRPr="003C7CC1">
        <w:rPr>
          <w:rFonts w:ascii="Verdana" w:hAnsi="Verdana"/>
          <w:color w:val="000000"/>
          <w:sz w:val="20"/>
        </w:rPr>
        <w:t> </w:t>
      </w:r>
      <w:r w:rsidRPr="003C7CC1">
        <w:rPr>
          <w:rFonts w:ascii="Verdana" w:hAnsi="Verdana"/>
          <w:color w:val="000000"/>
          <w:sz w:val="20"/>
          <w:lang w:val="ru-RU"/>
        </w:rPr>
        <w:t>П. был человеком культурным и наверняка в этот момент, потирая руки, бормотал себе под нос: «</w:t>
      </w:r>
      <w:r w:rsidRPr="003C7CC1">
        <w:rPr>
          <w:rFonts w:ascii="Verdana" w:hAnsi="Verdana"/>
          <w:color w:val="000000"/>
          <w:sz w:val="20"/>
        </w:rPr>
        <w:t>Stultum</w:t>
      </w:r>
      <w:r w:rsidRPr="003C7CC1">
        <w:rPr>
          <w:rFonts w:ascii="Verdana" w:hAnsi="Verdana"/>
          <w:color w:val="000000"/>
          <w:sz w:val="20"/>
          <w:lang w:val="ru-RU"/>
        </w:rPr>
        <w:t xml:space="preserve"> </w:t>
      </w:r>
      <w:r w:rsidRPr="003C7CC1">
        <w:rPr>
          <w:rFonts w:ascii="Verdana" w:hAnsi="Verdana"/>
          <w:color w:val="000000"/>
          <w:sz w:val="20"/>
        </w:rPr>
        <w:t>facit</w:t>
      </w:r>
      <w:r w:rsidRPr="003C7CC1">
        <w:rPr>
          <w:rFonts w:ascii="Verdana" w:hAnsi="Verdana"/>
          <w:color w:val="000000"/>
          <w:sz w:val="20"/>
          <w:lang w:val="ru-RU"/>
        </w:rPr>
        <w:t xml:space="preserve"> </w:t>
      </w:r>
      <w:r w:rsidRPr="003C7CC1">
        <w:rPr>
          <w:rFonts w:ascii="Verdana" w:hAnsi="Verdana"/>
          <w:color w:val="000000"/>
          <w:sz w:val="20"/>
        </w:rPr>
        <w:t>fortuna</w:t>
      </w:r>
      <w:r w:rsidRPr="003C7CC1">
        <w:rPr>
          <w:rFonts w:ascii="Verdana" w:hAnsi="Verdana"/>
          <w:color w:val="000000"/>
          <w:sz w:val="20"/>
          <w:lang w:val="ru-RU"/>
        </w:rPr>
        <w:t xml:space="preserve"> </w:t>
      </w:r>
      <w:r w:rsidRPr="003C7CC1">
        <w:rPr>
          <w:rFonts w:ascii="Verdana" w:hAnsi="Verdana"/>
          <w:color w:val="000000"/>
          <w:sz w:val="20"/>
        </w:rPr>
        <w:t>quern</w:t>
      </w:r>
      <w:r w:rsidRPr="003C7CC1">
        <w:rPr>
          <w:rFonts w:ascii="Verdana" w:hAnsi="Verdana"/>
          <w:color w:val="000000"/>
          <w:sz w:val="20"/>
          <w:lang w:val="ru-RU"/>
        </w:rPr>
        <w:t xml:space="preserve"> </w:t>
      </w:r>
      <w:r w:rsidRPr="003C7CC1">
        <w:rPr>
          <w:rFonts w:ascii="Verdana" w:hAnsi="Verdana"/>
          <w:color w:val="000000"/>
          <w:sz w:val="20"/>
        </w:rPr>
        <w:t>vult</w:t>
      </w:r>
      <w:r w:rsidRPr="003C7CC1">
        <w:rPr>
          <w:rFonts w:ascii="Verdana" w:hAnsi="Verdana"/>
          <w:color w:val="000000"/>
          <w:sz w:val="20"/>
          <w:lang w:val="ru-RU"/>
        </w:rPr>
        <w:t xml:space="preserve"> </w:t>
      </w:r>
      <w:r w:rsidRPr="003C7CC1">
        <w:rPr>
          <w:rFonts w:ascii="Verdana" w:hAnsi="Verdana"/>
          <w:color w:val="000000"/>
          <w:sz w:val="20"/>
        </w:rPr>
        <w:t>perdere</w:t>
      </w:r>
      <w:r w:rsidRPr="003C7CC1">
        <w:rPr>
          <w:rFonts w:ascii="Verdana" w:hAnsi="Verdana"/>
          <w:color w:val="000000"/>
          <w:sz w:val="20"/>
          <w:lang w:val="ru-RU"/>
        </w:rPr>
        <w:t>».</w:t>
      </w:r>
      <w:r w:rsidRPr="003C7CC1">
        <w:rPr>
          <w:rFonts w:ascii="Verdana" w:hAnsi="Verdana"/>
          <w:color w:val="000000"/>
          <w:sz w:val="20"/>
          <w:vertAlign w:val="superscript"/>
        </w:rPr>
        <w:footnoteReference w:id="11"/>
      </w:r>
      <w:r w:rsidRPr="003C7CC1">
        <w:rPr>
          <w:rFonts w:ascii="Verdana" w:hAnsi="Verdana"/>
          <w:color w:val="000000"/>
          <w:sz w:val="20"/>
          <w:lang w:val="ru-RU"/>
        </w:rPr>
        <w:t xml:space="preserve"> В результате мрачный майор из Берна угодил в ловушку этого дьявола</w:t>
      </w:r>
      <w:r w:rsidRPr="003C7CC1">
        <w:rPr>
          <w:rFonts w:ascii="Verdana" w:hAnsi="Verdana"/>
          <w:color w:val="000000"/>
          <w:sz w:val="20"/>
        </w:rPr>
        <w:t> </w:t>
      </w:r>
      <w:r w:rsidRPr="003C7CC1">
        <w:rPr>
          <w:rFonts w:ascii="Verdana" w:hAnsi="Verdana"/>
          <w:color w:val="000000"/>
          <w:sz w:val="20"/>
          <w:lang w:val="ru-RU"/>
        </w:rPr>
        <w:t>Р., а функция Эшендена заключалась на этот раз единственно в том, чтобы сидеть тихо и ничего не делать. Получалось, что</w:t>
      </w:r>
      <w:r w:rsidRPr="003C7CC1">
        <w:rPr>
          <w:rFonts w:ascii="Verdana" w:hAnsi="Verdana"/>
          <w:color w:val="000000"/>
          <w:sz w:val="20"/>
        </w:rPr>
        <w:t> </w:t>
      </w:r>
      <w:r w:rsidRPr="003C7CC1">
        <w:rPr>
          <w:rFonts w:ascii="Verdana" w:hAnsi="Verdana"/>
          <w:color w:val="000000"/>
          <w:sz w:val="20"/>
          <w:lang w:val="ru-RU"/>
        </w:rPr>
        <w:t>Р. обвел вокруг пальца не только немецкого майора, но и его, Эшендена. От этой мысли Эшенден чуть было не расхохотался.</w:t>
      </w:r>
    </w:p>
    <w:p w14:paraId="1F7402C2"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Да, у меня сложились очень хорошие отношения с начальником отдела, и я могу, если хотите, написать ему про вас.</w:t>
      </w:r>
    </w:p>
    <w:p w14:paraId="409A9156"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Это было бы великолепно.</w:t>
      </w:r>
    </w:p>
    <w:p w14:paraId="04C66750"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Но имейте в виду: придется написать все, как есть,</w:t>
      </w:r>
      <w:r w:rsidRPr="003C7CC1">
        <w:rPr>
          <w:rFonts w:ascii="Verdana" w:hAnsi="Verdana"/>
          <w:color w:val="000000"/>
          <w:sz w:val="20"/>
        </w:rPr>
        <w:t> </w:t>
      </w:r>
      <w:r w:rsidRPr="003C7CC1">
        <w:rPr>
          <w:rFonts w:ascii="Verdana" w:hAnsi="Verdana"/>
          <w:color w:val="000000"/>
          <w:sz w:val="20"/>
          <w:lang w:val="ru-RU"/>
        </w:rPr>
        <w:t>— что познакомился я с вами здесь, в Люцерне, и знаю вас всего две недели.</w:t>
      </w:r>
    </w:p>
    <w:p w14:paraId="4A761E16"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Конечно. Но, надеюсь, вы скажете обо мне все, что требуется.</w:t>
      </w:r>
    </w:p>
    <w:p w14:paraId="306D0A69"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О чем речь!</w:t>
      </w:r>
    </w:p>
    <w:p w14:paraId="62351E82"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Не знаю даже, дадут ли мне визу. Говорят, они здорово придираются.</w:t>
      </w:r>
    </w:p>
    <w:p w14:paraId="2AE03C31"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Неужели? Не хватает только, чтобы они отказали в визе и мне, когда я поеду обратно.</w:t>
      </w:r>
    </w:p>
    <w:p w14:paraId="7771EAE8"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Пойду посмотрю, как себя чувствует жена,</w:t>
      </w:r>
      <w:r w:rsidRPr="003C7CC1">
        <w:rPr>
          <w:rFonts w:ascii="Verdana" w:hAnsi="Verdana"/>
          <w:color w:val="000000"/>
          <w:sz w:val="20"/>
        </w:rPr>
        <w:t> </w:t>
      </w:r>
      <w:r w:rsidRPr="003C7CC1">
        <w:rPr>
          <w:rFonts w:ascii="Verdana" w:hAnsi="Verdana"/>
          <w:color w:val="000000"/>
          <w:sz w:val="20"/>
          <w:lang w:val="ru-RU"/>
        </w:rPr>
        <w:t>— неожиданно сказал Кейпор, вставая.</w:t>
      </w:r>
      <w:r w:rsidRPr="003C7CC1">
        <w:rPr>
          <w:rFonts w:ascii="Verdana" w:hAnsi="Verdana"/>
          <w:color w:val="000000"/>
          <w:sz w:val="20"/>
        </w:rPr>
        <w:t> </w:t>
      </w:r>
      <w:r w:rsidRPr="003C7CC1">
        <w:rPr>
          <w:rFonts w:ascii="Verdana" w:hAnsi="Verdana"/>
          <w:color w:val="000000"/>
          <w:sz w:val="20"/>
          <w:lang w:val="ru-RU"/>
        </w:rPr>
        <w:t>— Когда бы вы могли дать мне письмо?</w:t>
      </w:r>
    </w:p>
    <w:p w14:paraId="684DAE94"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В любой момент. Вы скоро едете?</w:t>
      </w:r>
    </w:p>
    <w:p w14:paraId="072F5DFA"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Хочу как можно скорее.</w:t>
      </w:r>
    </w:p>
    <w:p w14:paraId="3F34FD1D"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Кейпор ушел, а Эшенден, чтобы Кейпор не догадался, что он спешит, просидел в холле еще с четверть часа, а затем, поднявшись к себе, написал несколько писем. В одном он информировал</w:t>
      </w:r>
      <w:r w:rsidRPr="003C7CC1">
        <w:rPr>
          <w:rFonts w:ascii="Verdana" w:hAnsi="Verdana"/>
          <w:color w:val="000000"/>
          <w:sz w:val="20"/>
        </w:rPr>
        <w:t> </w:t>
      </w:r>
      <w:r w:rsidRPr="003C7CC1">
        <w:rPr>
          <w:rFonts w:ascii="Verdana" w:hAnsi="Verdana"/>
          <w:color w:val="000000"/>
          <w:sz w:val="20"/>
          <w:lang w:val="ru-RU"/>
        </w:rPr>
        <w:t>Р., что Кейпор едет в Англию; в другом просил своего агента в Берне похлопотать в посольстве, чтобы Кейпору не отказали в визе; третье же письмо, рекомендательное, в котором Эшенден не скупился на похвалы, было вручено Кейпору за обедом.</w:t>
      </w:r>
    </w:p>
    <w:p w14:paraId="6EDF0B56"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Через день Кейпор уехал.</w:t>
      </w:r>
    </w:p>
    <w:p w14:paraId="7DC2DF38"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Эшенден стал ждать. Он продолжал заниматься с миссис Кейпор и благодаря ее добросовестности и выдающимся педагогическим способностям вскоре свободно заговорил по-немецки. Они беседовали о Гете и Винкельмане, об искусстве и жизни, о путешествиях. Во время уроков Фриц тихо сидел рядом с ее стулом.</w:t>
      </w:r>
    </w:p>
    <w:p w14:paraId="37FA66A6"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Скучает без мужа,</w:t>
      </w:r>
      <w:r w:rsidRPr="003C7CC1">
        <w:rPr>
          <w:rFonts w:ascii="Verdana" w:hAnsi="Verdana"/>
          <w:color w:val="000000"/>
          <w:sz w:val="20"/>
        </w:rPr>
        <w:t> </w:t>
      </w:r>
      <w:r w:rsidRPr="003C7CC1">
        <w:rPr>
          <w:rFonts w:ascii="Verdana" w:hAnsi="Verdana"/>
          <w:color w:val="000000"/>
          <w:sz w:val="20"/>
          <w:lang w:val="ru-RU"/>
        </w:rPr>
        <w:t>— сказала она, потрепав бультерьера за ухо.</w:t>
      </w:r>
      <w:r w:rsidRPr="003C7CC1">
        <w:rPr>
          <w:rFonts w:ascii="Verdana" w:hAnsi="Verdana"/>
          <w:color w:val="000000"/>
          <w:sz w:val="20"/>
        </w:rPr>
        <w:t> </w:t>
      </w:r>
      <w:r w:rsidRPr="003C7CC1">
        <w:rPr>
          <w:rFonts w:ascii="Verdana" w:hAnsi="Verdana"/>
          <w:color w:val="000000"/>
          <w:sz w:val="20"/>
          <w:lang w:val="ru-RU"/>
        </w:rPr>
        <w:t>— По-настоящему Фриц любит одного Грантли, а меня лишь терпит, да и то потому только, что я тоже принадлежу его хозяину.</w:t>
      </w:r>
    </w:p>
    <w:p w14:paraId="1C40B929"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Каждое утро после урока Эшенден ходил в люцернское отделение компании Кука, куда ему приходила вся корреспонденция. До получения инструкций он уехать не мог, но</w:t>
      </w:r>
      <w:r w:rsidRPr="003C7CC1">
        <w:rPr>
          <w:rFonts w:ascii="Verdana" w:hAnsi="Verdana"/>
          <w:color w:val="000000"/>
          <w:sz w:val="20"/>
        </w:rPr>
        <w:t> </w:t>
      </w:r>
      <w:r w:rsidRPr="003C7CC1">
        <w:rPr>
          <w:rFonts w:ascii="Verdana" w:hAnsi="Verdana"/>
          <w:color w:val="000000"/>
          <w:sz w:val="20"/>
          <w:lang w:val="ru-RU"/>
        </w:rPr>
        <w:t>Р., по этому поводу можно было не беспокоиться, долго ему прохлаждаться не даст, так что оставалось лишь набраться терпения и ждать. Наконец он получил письмо от британского консула в Женеве, где говорилось, что Кейпор обратился за визой, получил ее и отбыл во Францию. Ознакомившись с этой информацией, Эшенден пошел пройтись вдоль озера и на обратном пути встретил миссис Кейпор, которая выходила из конторы Кука. «Вероятно, и она получает там письма до востребования»,</w:t>
      </w:r>
      <w:r w:rsidRPr="003C7CC1">
        <w:rPr>
          <w:rFonts w:ascii="Verdana" w:hAnsi="Verdana"/>
          <w:color w:val="000000"/>
          <w:sz w:val="20"/>
        </w:rPr>
        <w:t> </w:t>
      </w:r>
      <w:r w:rsidRPr="003C7CC1">
        <w:rPr>
          <w:rFonts w:ascii="Verdana" w:hAnsi="Verdana"/>
          <w:color w:val="000000"/>
          <w:sz w:val="20"/>
          <w:lang w:val="ru-RU"/>
        </w:rPr>
        <w:t>— подумал он и подошел к ней.</w:t>
      </w:r>
    </w:p>
    <w:p w14:paraId="7A0C1EFA"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Что слышно о муже?</w:t>
      </w:r>
      <w:r w:rsidRPr="003C7CC1">
        <w:rPr>
          <w:rFonts w:ascii="Verdana" w:hAnsi="Verdana"/>
          <w:color w:val="000000"/>
          <w:sz w:val="20"/>
        </w:rPr>
        <w:t> </w:t>
      </w:r>
      <w:r w:rsidRPr="003C7CC1">
        <w:rPr>
          <w:rFonts w:ascii="Verdana" w:hAnsi="Verdana"/>
          <w:color w:val="000000"/>
          <w:sz w:val="20"/>
          <w:lang w:val="ru-RU"/>
        </w:rPr>
        <w:t>— спросил Эшенден.</w:t>
      </w:r>
    </w:p>
    <w:p w14:paraId="3E0D48CB"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Пока ничего,</w:t>
      </w:r>
      <w:r w:rsidRPr="003C7CC1">
        <w:rPr>
          <w:rFonts w:ascii="Verdana" w:hAnsi="Verdana"/>
          <w:color w:val="000000"/>
          <w:sz w:val="20"/>
        </w:rPr>
        <w:t> </w:t>
      </w:r>
      <w:r w:rsidRPr="003C7CC1">
        <w:rPr>
          <w:rFonts w:ascii="Verdana" w:hAnsi="Verdana"/>
          <w:color w:val="000000"/>
          <w:sz w:val="20"/>
          <w:lang w:val="ru-RU"/>
        </w:rPr>
        <w:t>— ответила она.</w:t>
      </w:r>
      <w:r w:rsidRPr="003C7CC1">
        <w:rPr>
          <w:rFonts w:ascii="Verdana" w:hAnsi="Verdana"/>
          <w:color w:val="000000"/>
          <w:sz w:val="20"/>
        </w:rPr>
        <w:t> </w:t>
      </w:r>
      <w:r w:rsidRPr="003C7CC1">
        <w:rPr>
          <w:rFonts w:ascii="Verdana" w:hAnsi="Verdana"/>
          <w:color w:val="000000"/>
          <w:sz w:val="20"/>
          <w:lang w:val="ru-RU"/>
        </w:rPr>
        <w:t>— Но еще рано.</w:t>
      </w:r>
    </w:p>
    <w:p w14:paraId="1EAE63D9"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Они пошли вместе. Она была огорчена отсутствием писем, но пока не встревожена</w:t>
      </w:r>
      <w:r w:rsidRPr="003C7CC1">
        <w:rPr>
          <w:rFonts w:ascii="Verdana" w:hAnsi="Verdana"/>
          <w:color w:val="000000"/>
          <w:sz w:val="20"/>
        </w:rPr>
        <w:t> </w:t>
      </w:r>
      <w:r w:rsidRPr="003C7CC1">
        <w:rPr>
          <w:rFonts w:ascii="Verdana" w:hAnsi="Verdana"/>
          <w:color w:val="000000"/>
          <w:sz w:val="20"/>
          <w:lang w:val="ru-RU"/>
        </w:rPr>
        <w:t>— почта ведь во время войны работает плохо. Но на следующий день Эшенден сразу заметил, что ей не терпится поскорее закончить урок и бежать в контору Кука. Письма обычно привозили в полдень, и без пяти двенадцать она взглянула на часы, а потом на Эшендена, и, хотя он прекрасно знал, что никакого письма она не получит, задерживать ее он не мог.</w:t>
      </w:r>
    </w:p>
    <w:p w14:paraId="233935FA"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Может быть, на сегодня хватит? Вы же торопитесь за письмом?</w:t>
      </w:r>
    </w:p>
    <w:p w14:paraId="64D88FDC"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Спасибо. Это очень любезно с вашей стороны.</w:t>
      </w:r>
    </w:p>
    <w:p w14:paraId="6313D52B"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lastRenderedPageBreak/>
        <w:t>Когда же немного позже он и сам отправился к Куку, то обнаружил, что миссис Кейпор стоит посреди конторы с искаженным от ярости лицом.</w:t>
      </w:r>
    </w:p>
    <w:p w14:paraId="0AE5C231"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Нет, вы видали что-нибудь подобное?!</w:t>
      </w:r>
      <w:r w:rsidRPr="003C7CC1">
        <w:rPr>
          <w:rFonts w:ascii="Verdana" w:hAnsi="Verdana"/>
          <w:color w:val="000000"/>
          <w:sz w:val="20"/>
        </w:rPr>
        <w:t> </w:t>
      </w:r>
      <w:r w:rsidRPr="003C7CC1">
        <w:rPr>
          <w:rFonts w:ascii="Verdana" w:hAnsi="Verdana"/>
          <w:color w:val="000000"/>
          <w:sz w:val="20"/>
          <w:lang w:val="ru-RU"/>
        </w:rPr>
        <w:t>— вскричала она, обращаясь к Эшендену.</w:t>
      </w:r>
      <w:r w:rsidRPr="003C7CC1">
        <w:rPr>
          <w:rFonts w:ascii="Verdana" w:hAnsi="Verdana"/>
          <w:color w:val="000000"/>
          <w:sz w:val="20"/>
        </w:rPr>
        <w:t> </w:t>
      </w:r>
      <w:r w:rsidRPr="003C7CC1">
        <w:rPr>
          <w:rFonts w:ascii="Verdana" w:hAnsi="Verdana"/>
          <w:color w:val="000000"/>
          <w:sz w:val="20"/>
          <w:lang w:val="ru-RU"/>
        </w:rPr>
        <w:t>— Муж обещал написать из Парижа. Я уверена, что мне есть письмо, а эти ротозеи уверяют, что ничего нет. Наверняка куда-то заложили. Поразительная безалаберность!</w:t>
      </w:r>
    </w:p>
    <w:p w14:paraId="2B579709"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Эшенден не знал, что сказать. Пока клерк, перебирая пачку, искал письмо для него, она снова подошла к окошечку:</w:t>
      </w:r>
    </w:p>
    <w:p w14:paraId="5A4A07D0"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Когда приходит следующая почта из Франции?</w:t>
      </w:r>
    </w:p>
    <w:p w14:paraId="651AA4B5"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Бывает, что письма приносят около пяти.</w:t>
      </w:r>
    </w:p>
    <w:p w14:paraId="4A2D8E0B"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Хорошо, я приду в пять.</w:t>
      </w:r>
    </w:p>
    <w:p w14:paraId="50AF111D"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Она повернулась и зашагала прочь. Фриц, поджав хвост, побежал за ней. Ее охватил страх, это сразу бросалось в глаза. На следующее утро вид у нее был неважный</w:t>
      </w:r>
      <w:r w:rsidRPr="003C7CC1">
        <w:rPr>
          <w:rFonts w:ascii="Verdana" w:hAnsi="Verdana"/>
          <w:color w:val="000000"/>
          <w:sz w:val="20"/>
        </w:rPr>
        <w:t> </w:t>
      </w:r>
      <w:r w:rsidRPr="003C7CC1">
        <w:rPr>
          <w:rFonts w:ascii="Verdana" w:hAnsi="Verdana"/>
          <w:color w:val="000000"/>
          <w:sz w:val="20"/>
          <w:lang w:val="ru-RU"/>
        </w:rPr>
        <w:t>— она, должно быть, всю ночь не сомкнула глаз. В середине урока миссис Кейпор, не выдержав, вскочила со стула:</w:t>
      </w:r>
    </w:p>
    <w:p w14:paraId="67306C8F"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Простите, герр Сомервилл, но продолжать урок я не могу. Мне нездоровится.</w:t>
      </w:r>
    </w:p>
    <w:p w14:paraId="47C1A0C9"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И прежде чем Эшенден успел ответить, она пулей вылетела из комнаты, а вечером он получил от нее записку, где говорилось, что, к сожалению, она больше не сможет давать ему уроки. Почему</w:t>
      </w:r>
      <w:r w:rsidRPr="003C7CC1">
        <w:rPr>
          <w:rFonts w:ascii="Verdana" w:hAnsi="Verdana"/>
          <w:color w:val="000000"/>
          <w:sz w:val="20"/>
        </w:rPr>
        <w:t> </w:t>
      </w:r>
      <w:r w:rsidRPr="003C7CC1">
        <w:rPr>
          <w:rFonts w:ascii="Verdana" w:hAnsi="Verdana"/>
          <w:color w:val="000000"/>
          <w:sz w:val="20"/>
          <w:lang w:val="ru-RU"/>
        </w:rPr>
        <w:t>— сказано не было. С этого дня Эшенден больше ее не видел: в столовую она спускаться перестала и из комнаты, по всей видимости, выходила всего два раза в день</w:t>
      </w:r>
      <w:r w:rsidRPr="003C7CC1">
        <w:rPr>
          <w:rFonts w:ascii="Verdana" w:hAnsi="Verdana"/>
          <w:color w:val="000000"/>
          <w:sz w:val="20"/>
        </w:rPr>
        <w:t> </w:t>
      </w:r>
      <w:r w:rsidRPr="003C7CC1">
        <w:rPr>
          <w:rFonts w:ascii="Verdana" w:hAnsi="Verdana"/>
          <w:color w:val="000000"/>
          <w:sz w:val="20"/>
          <w:lang w:val="ru-RU"/>
        </w:rPr>
        <w:t>— на почту. Эшенден живо представил себе, как она сидит взаперти с утра до ночи и мучается диким страхом. Как ей было не посочувствовать? Эшенден и сам не находил себе места. Чтобы отвлечься, он много читал, иногда писал, взял напрокат лодку и подолгу катался по озеру. Наконец однажды утром клерк в конторе Кука вручил ему конверт. Письмо было от</w:t>
      </w:r>
      <w:r w:rsidRPr="003C7CC1">
        <w:rPr>
          <w:rFonts w:ascii="Verdana" w:hAnsi="Verdana"/>
          <w:color w:val="000000"/>
          <w:sz w:val="20"/>
        </w:rPr>
        <w:t> </w:t>
      </w:r>
      <w:r w:rsidRPr="003C7CC1">
        <w:rPr>
          <w:rFonts w:ascii="Verdana" w:hAnsi="Verdana"/>
          <w:color w:val="000000"/>
          <w:sz w:val="20"/>
          <w:lang w:val="ru-RU"/>
        </w:rPr>
        <w:t>Р. Внешне оно выглядело самым обыкновенным коммерческим посланием, однако Эшенден умел читать между строк:</w:t>
      </w:r>
    </w:p>
    <w:p w14:paraId="6A421C01"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p>
    <w:p w14:paraId="05393C2A" w14:textId="77777777" w:rsidR="004C2643" w:rsidRPr="003C7CC1" w:rsidRDefault="004C2643" w:rsidP="003C7CC1">
      <w:pPr>
        <w:pStyle w:val="Cite"/>
        <w:widowControl/>
        <w:suppressAutoHyphens/>
        <w:ind w:left="0" w:right="0" w:firstLine="283"/>
        <w:rPr>
          <w:rFonts w:ascii="Verdana" w:hAnsi="Verdana"/>
          <w:color w:val="000000"/>
          <w:sz w:val="20"/>
        </w:rPr>
      </w:pPr>
      <w:r w:rsidRPr="003C7CC1">
        <w:rPr>
          <w:rFonts w:ascii="Verdana" w:hAnsi="Verdana"/>
          <w:color w:val="000000"/>
          <w:sz w:val="20"/>
        </w:rPr>
        <w:t>«Уважаемый сэр! Товар, отправленный Вами из Люцерна вместе с сопроводительным письмом, получен вовремя. Благодарим Вас за распорядительность в выполнении наших инструкций...»</w:t>
      </w:r>
    </w:p>
    <w:p w14:paraId="7FC5DD03"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p>
    <w:p w14:paraId="64BCC069"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Письмо и дальше продолжалось в том же духе.</w:t>
      </w:r>
      <w:r w:rsidRPr="003C7CC1">
        <w:rPr>
          <w:rFonts w:ascii="Verdana" w:hAnsi="Verdana"/>
          <w:color w:val="000000"/>
          <w:sz w:val="20"/>
        </w:rPr>
        <w:t> </w:t>
      </w:r>
      <w:r w:rsidRPr="003C7CC1">
        <w:rPr>
          <w:rFonts w:ascii="Verdana" w:hAnsi="Verdana"/>
          <w:color w:val="000000"/>
          <w:sz w:val="20"/>
          <w:lang w:val="ru-RU"/>
        </w:rPr>
        <w:t>Р. был доволен. Эшенден догадывался, что Кейпор арестован и понес заслуженное наказание. Он вздрогнул. Ему вспомнилась жуткая сцена. Рассвет. Холодный, серый рассвет. Моросит дождь. У стены с повязкой на глазах стоит человек. Офицер, бледный как полотно, отдает приказ. Залп... А затем молодой солдат, из тех, кто расстреливал, поворачивается к стене спиной и, обхватив ствол ружья, опускает голову... Его рвет... Офицер становится еще бледнее, а Эшенден чувствует, как у него подкашиваются ноги. Какой, должно быть, панический ужас охватил в последнюю минуту Кейпора! Лучше не смотреть, как у них в этот момент по щекам бегут слезы... Отогнав от себя тяжелые воспоминания, Эшенден пошел в контору Кука и в соответствии с полученными указаниями купил себе билет до Женевы.</w:t>
      </w:r>
    </w:p>
    <w:p w14:paraId="382E73F5"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Пока он ждал сдачи, вошла миссис Кейпор. На нее было страшно смотреть: лицо бледное, заплывшее, волосы растрепаны, под глазами лиловые круги. Покачиваясь, она подошла к окошку и спросила, нет ли ей письма. Клерк покачал головой:</w:t>
      </w:r>
    </w:p>
    <w:p w14:paraId="6923427C"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Очень сожалею, мадам, но пока вам ничего нет.</w:t>
      </w:r>
    </w:p>
    <w:p w14:paraId="08BA9001"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Но вы все-таки посмотрите. Посмотрите еще. Вы уверены, что нет?</w:t>
      </w:r>
    </w:p>
    <w:p w14:paraId="78331AA0"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В ее голосе слышались рыдания. Клерк, пожав плечами, достал пачку писем и перебрал их снова.</w:t>
      </w:r>
    </w:p>
    <w:p w14:paraId="5B916907"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Нет, мадам, вам ничего нет.</w:t>
      </w:r>
    </w:p>
    <w:p w14:paraId="747729F3"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Она издала хриплый, полный отчаяния крик, и лицо ее исказилось от горя.</w:t>
      </w:r>
    </w:p>
    <w:p w14:paraId="1A914B83" w14:textId="77777777" w:rsidR="004C2643"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w:t>
      </w:r>
      <w:r w:rsidRPr="003C7CC1">
        <w:rPr>
          <w:rFonts w:ascii="Verdana" w:hAnsi="Verdana"/>
          <w:color w:val="000000"/>
          <w:sz w:val="20"/>
        </w:rPr>
        <w:t> </w:t>
      </w:r>
      <w:r w:rsidRPr="003C7CC1">
        <w:rPr>
          <w:rFonts w:ascii="Verdana" w:hAnsi="Verdana"/>
          <w:color w:val="000000"/>
          <w:sz w:val="20"/>
          <w:lang w:val="ru-RU"/>
        </w:rPr>
        <w:t>О Боже, Боже!</w:t>
      </w:r>
      <w:r w:rsidRPr="003C7CC1">
        <w:rPr>
          <w:rFonts w:ascii="Verdana" w:hAnsi="Verdana"/>
          <w:color w:val="000000"/>
          <w:sz w:val="20"/>
        </w:rPr>
        <w:t> </w:t>
      </w:r>
      <w:r w:rsidRPr="003C7CC1">
        <w:rPr>
          <w:rFonts w:ascii="Verdana" w:hAnsi="Verdana"/>
          <w:color w:val="000000"/>
          <w:sz w:val="20"/>
          <w:lang w:val="ru-RU"/>
        </w:rPr>
        <w:t>— простонала она, и из ее запавших глаз брызнули слезы.</w:t>
      </w:r>
    </w:p>
    <w:p w14:paraId="051C456D" w14:textId="530A9A5C" w:rsidR="00A81405" w:rsidRPr="003C7CC1" w:rsidRDefault="004C2643" w:rsidP="003C7CC1">
      <w:pPr>
        <w:suppressAutoHyphens/>
        <w:spacing w:after="0" w:line="240" w:lineRule="auto"/>
        <w:ind w:firstLine="283"/>
        <w:jc w:val="both"/>
        <w:rPr>
          <w:rFonts w:ascii="Verdana" w:hAnsi="Verdana"/>
          <w:color w:val="000000"/>
          <w:sz w:val="20"/>
          <w:lang w:val="ru-RU"/>
        </w:rPr>
      </w:pPr>
      <w:r w:rsidRPr="003C7CC1">
        <w:rPr>
          <w:rFonts w:ascii="Verdana" w:hAnsi="Verdana"/>
          <w:color w:val="000000"/>
          <w:sz w:val="20"/>
          <w:lang w:val="ru-RU"/>
        </w:rPr>
        <w:t xml:space="preserve">Она повернулась к выходу и застыла на месте, точно слепой, что хватает руками воздух, не зная, куда идти. И тут случилось невероятное. Фриц, бультерьер, вдруг сел на задние лапы и, задрав морду, издал протяжный, жалобный вой. Миссис Кейпор расширенными от ужаса зрачками посмотрела на него, и догадка, страшная догадка, мучившая ее все эти наполненные страхом и ожиданием дни, мгновенно </w:t>
      </w:r>
      <w:r w:rsidRPr="003C7CC1">
        <w:rPr>
          <w:rFonts w:ascii="Verdana" w:hAnsi="Verdana"/>
          <w:color w:val="000000"/>
          <w:sz w:val="20"/>
          <w:lang w:val="ru-RU"/>
        </w:rPr>
        <w:lastRenderedPageBreak/>
        <w:t>переросла в уверенность. Теперь она знала все! Шаткой, неуверенной походкой, ничего не видя перед собой, она вышла на улицу.</w:t>
      </w:r>
    </w:p>
    <w:sectPr w:rsidR="00A81405" w:rsidRPr="003C7CC1" w:rsidSect="003C7CC1">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D874CD" w14:textId="77777777" w:rsidR="00262EBD" w:rsidRDefault="00262EBD" w:rsidP="004C2643">
      <w:pPr>
        <w:spacing w:after="0" w:line="240" w:lineRule="auto"/>
      </w:pPr>
      <w:r>
        <w:separator/>
      </w:r>
    </w:p>
  </w:endnote>
  <w:endnote w:type="continuationSeparator" w:id="0">
    <w:p w14:paraId="10D64E37" w14:textId="77777777" w:rsidR="00262EBD" w:rsidRDefault="00262EBD" w:rsidP="004C26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7AA00" w14:textId="77777777" w:rsidR="003C7CC1" w:rsidRDefault="003C7CC1" w:rsidP="0049164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8617D85" w14:textId="77777777" w:rsidR="003C7CC1" w:rsidRDefault="003C7CC1" w:rsidP="003C7CC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872BA" w14:textId="3BF60A4B" w:rsidR="003C7CC1" w:rsidRPr="003C7CC1" w:rsidRDefault="003C7CC1" w:rsidP="003C7CC1">
    <w:pPr>
      <w:pStyle w:val="Footer"/>
      <w:ind w:right="360"/>
      <w:rPr>
        <w:rFonts w:ascii="Arial" w:hAnsi="Arial" w:cs="Arial"/>
        <w:color w:val="999999"/>
        <w:sz w:val="20"/>
        <w:lang w:val="ru-RU"/>
      </w:rPr>
    </w:pPr>
    <w:r w:rsidRPr="003C7CC1">
      <w:rPr>
        <w:rStyle w:val="PageNumber"/>
        <w:rFonts w:ascii="Arial" w:hAnsi="Arial" w:cs="Arial"/>
        <w:color w:val="999999"/>
        <w:sz w:val="20"/>
        <w:lang w:val="ru-RU"/>
      </w:rPr>
      <w:t xml:space="preserve">Библиотека «Артефакт» — </w:t>
    </w:r>
    <w:r w:rsidRPr="003C7CC1">
      <w:rPr>
        <w:rStyle w:val="PageNumber"/>
        <w:rFonts w:ascii="Arial" w:hAnsi="Arial" w:cs="Arial"/>
        <w:color w:val="999999"/>
        <w:sz w:val="20"/>
      </w:rPr>
      <w:t>http</w:t>
    </w:r>
    <w:r w:rsidRPr="003C7CC1">
      <w:rPr>
        <w:rStyle w:val="PageNumber"/>
        <w:rFonts w:ascii="Arial" w:hAnsi="Arial" w:cs="Arial"/>
        <w:color w:val="999999"/>
        <w:sz w:val="20"/>
        <w:lang w:val="ru-RU"/>
      </w:rPr>
      <w:t>://</w:t>
    </w:r>
    <w:r w:rsidRPr="003C7CC1">
      <w:rPr>
        <w:rStyle w:val="PageNumber"/>
        <w:rFonts w:ascii="Arial" w:hAnsi="Arial" w:cs="Arial"/>
        <w:color w:val="999999"/>
        <w:sz w:val="20"/>
      </w:rPr>
      <w:t>artefact</w:t>
    </w:r>
    <w:r w:rsidRPr="003C7CC1">
      <w:rPr>
        <w:rStyle w:val="PageNumber"/>
        <w:rFonts w:ascii="Arial" w:hAnsi="Arial" w:cs="Arial"/>
        <w:color w:val="999999"/>
        <w:sz w:val="20"/>
        <w:lang w:val="ru-RU"/>
      </w:rPr>
      <w:t>.</w:t>
    </w:r>
    <w:r w:rsidRPr="003C7CC1">
      <w:rPr>
        <w:rStyle w:val="PageNumber"/>
        <w:rFonts w:ascii="Arial" w:hAnsi="Arial" w:cs="Arial"/>
        <w:color w:val="999999"/>
        <w:sz w:val="20"/>
      </w:rPr>
      <w:t>lib</w:t>
    </w:r>
    <w:r w:rsidRPr="003C7CC1">
      <w:rPr>
        <w:rStyle w:val="PageNumber"/>
        <w:rFonts w:ascii="Arial" w:hAnsi="Arial" w:cs="Arial"/>
        <w:color w:val="999999"/>
        <w:sz w:val="20"/>
        <w:lang w:val="ru-RU"/>
      </w:rPr>
      <w:t>.</w:t>
    </w:r>
    <w:r w:rsidRPr="003C7CC1">
      <w:rPr>
        <w:rStyle w:val="PageNumber"/>
        <w:rFonts w:ascii="Arial" w:hAnsi="Arial" w:cs="Arial"/>
        <w:color w:val="999999"/>
        <w:sz w:val="20"/>
      </w:rPr>
      <w:t>ru</w:t>
    </w:r>
    <w:r w:rsidRPr="003C7CC1">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5E254" w14:textId="77777777" w:rsidR="003C7CC1" w:rsidRDefault="003C7C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FCBF3D" w14:textId="77777777" w:rsidR="00262EBD" w:rsidRDefault="00262EBD" w:rsidP="004C2643">
      <w:pPr>
        <w:spacing w:after="0" w:line="240" w:lineRule="auto"/>
      </w:pPr>
      <w:r>
        <w:separator/>
      </w:r>
    </w:p>
  </w:footnote>
  <w:footnote w:type="continuationSeparator" w:id="0">
    <w:p w14:paraId="40C62A9B" w14:textId="77777777" w:rsidR="00262EBD" w:rsidRDefault="00262EBD" w:rsidP="004C2643">
      <w:pPr>
        <w:spacing w:after="0" w:line="240" w:lineRule="auto"/>
      </w:pPr>
      <w:r>
        <w:continuationSeparator/>
      </w:r>
    </w:p>
  </w:footnote>
  <w:footnote w:id="1">
    <w:p w14:paraId="58D096FC" w14:textId="77777777" w:rsidR="004C2643" w:rsidRDefault="004C2643" w:rsidP="003C7CC1">
      <w:pPr>
        <w:pStyle w:val="FootNote"/>
        <w:spacing w:after="60"/>
        <w:ind w:firstLine="0"/>
      </w:pPr>
      <w:r w:rsidRPr="003C7CC1">
        <w:rPr>
          <w:vertAlign w:val="superscript"/>
        </w:rPr>
        <w:footnoteRef/>
      </w:r>
      <w:r>
        <w:t xml:space="preserve"> </w:t>
      </w:r>
      <w:r w:rsidRPr="003C7CC1">
        <w:rPr>
          <w:rFonts w:ascii="Calibri" w:hAnsi="Calibri" w:cs="Calibri"/>
        </w:rPr>
        <w:t xml:space="preserve">Как в пансионе </w:t>
      </w:r>
      <w:r w:rsidRPr="003C7CC1">
        <w:rPr>
          <w:rFonts w:ascii="Calibri" w:hAnsi="Calibri" w:cs="Calibri"/>
          <w:i/>
          <w:iCs/>
        </w:rPr>
        <w:t>(фр.).</w:t>
      </w:r>
      <w:r w:rsidRPr="003C7CC1">
        <w:rPr>
          <w:rFonts w:ascii="Calibri" w:hAnsi="Calibri" w:cs="Calibri"/>
        </w:rPr>
        <w:t xml:space="preserve"> </w:t>
      </w:r>
    </w:p>
  </w:footnote>
  <w:footnote w:id="2">
    <w:p w14:paraId="553D1A09" w14:textId="77777777" w:rsidR="004C2643" w:rsidRDefault="004C2643" w:rsidP="003C7CC1">
      <w:pPr>
        <w:pStyle w:val="FootNote"/>
        <w:spacing w:after="60"/>
        <w:ind w:firstLine="0"/>
      </w:pPr>
      <w:r w:rsidRPr="003C7CC1">
        <w:rPr>
          <w:vertAlign w:val="superscript"/>
        </w:rPr>
        <w:footnoteRef/>
      </w:r>
      <w:r>
        <w:t xml:space="preserve"> </w:t>
      </w:r>
      <w:r w:rsidRPr="003C7CC1">
        <w:rPr>
          <w:rFonts w:ascii="Calibri" w:hAnsi="Calibri" w:cs="Calibri"/>
        </w:rPr>
        <w:t xml:space="preserve">Боже мой </w:t>
      </w:r>
      <w:r w:rsidRPr="003C7CC1">
        <w:rPr>
          <w:rFonts w:ascii="Calibri" w:hAnsi="Calibri" w:cs="Calibri"/>
          <w:i/>
          <w:iCs/>
        </w:rPr>
        <w:t>(нем.).</w:t>
      </w:r>
      <w:r w:rsidRPr="003C7CC1">
        <w:rPr>
          <w:rFonts w:ascii="Calibri" w:hAnsi="Calibri" w:cs="Calibri"/>
        </w:rPr>
        <w:t xml:space="preserve"> </w:t>
      </w:r>
    </w:p>
  </w:footnote>
  <w:footnote w:id="3">
    <w:p w14:paraId="241CB8F7" w14:textId="33C7C9D0" w:rsidR="004C2643" w:rsidRDefault="004C2643" w:rsidP="003C7CC1">
      <w:pPr>
        <w:pStyle w:val="FootNote"/>
        <w:spacing w:after="60"/>
        <w:ind w:firstLine="0"/>
      </w:pPr>
      <w:r w:rsidRPr="003C7CC1">
        <w:rPr>
          <w:vertAlign w:val="superscript"/>
        </w:rPr>
        <w:footnoteRef/>
      </w:r>
      <w:r>
        <w:t xml:space="preserve"> </w:t>
      </w:r>
      <w:r w:rsidRPr="003C7CC1">
        <w:rPr>
          <w:rFonts w:ascii="Calibri" w:hAnsi="Calibri" w:cs="Calibri"/>
        </w:rPr>
        <w:t>Окончание слова «Ausländer»</w:t>
      </w:r>
      <w:r w:rsidR="003C7CC1">
        <w:rPr>
          <w:rFonts w:ascii="Calibri" w:hAnsi="Calibri" w:cs="Calibri"/>
        </w:rPr>
        <w:t xml:space="preserve"> — </w:t>
      </w:r>
      <w:r w:rsidRPr="003C7CC1">
        <w:rPr>
          <w:rFonts w:ascii="Calibri" w:hAnsi="Calibri" w:cs="Calibri"/>
        </w:rPr>
        <w:t xml:space="preserve">иностранец </w:t>
      </w:r>
      <w:r w:rsidRPr="003C7CC1">
        <w:rPr>
          <w:rFonts w:ascii="Calibri" w:hAnsi="Calibri" w:cs="Calibri"/>
          <w:i/>
          <w:iCs/>
        </w:rPr>
        <w:t>(нем.).</w:t>
      </w:r>
      <w:r w:rsidRPr="003C7CC1">
        <w:rPr>
          <w:rFonts w:ascii="Calibri" w:hAnsi="Calibri" w:cs="Calibri"/>
        </w:rPr>
        <w:t xml:space="preserve"> </w:t>
      </w:r>
    </w:p>
  </w:footnote>
  <w:footnote w:id="4">
    <w:p w14:paraId="7CF0B292" w14:textId="77777777" w:rsidR="004C2643" w:rsidRDefault="004C2643" w:rsidP="003C7CC1">
      <w:pPr>
        <w:pStyle w:val="FootNote"/>
        <w:spacing w:after="60"/>
        <w:ind w:firstLine="0"/>
      </w:pPr>
      <w:r w:rsidRPr="003C7CC1">
        <w:rPr>
          <w:vertAlign w:val="superscript"/>
        </w:rPr>
        <w:footnoteRef/>
      </w:r>
      <w:r>
        <w:t xml:space="preserve"> </w:t>
      </w:r>
      <w:r w:rsidRPr="003C7CC1">
        <w:rPr>
          <w:rFonts w:ascii="Calibri" w:hAnsi="Calibri" w:cs="Calibri"/>
        </w:rPr>
        <w:t xml:space="preserve">Здесь: второго завтрака </w:t>
      </w:r>
      <w:r w:rsidRPr="003C7CC1">
        <w:rPr>
          <w:rFonts w:ascii="Calibri" w:hAnsi="Calibri" w:cs="Calibri"/>
          <w:i/>
          <w:iCs/>
        </w:rPr>
        <w:t>(нем.).</w:t>
      </w:r>
      <w:r w:rsidRPr="003C7CC1">
        <w:rPr>
          <w:rFonts w:ascii="Calibri" w:hAnsi="Calibri" w:cs="Calibri"/>
        </w:rPr>
        <w:t xml:space="preserve"> </w:t>
      </w:r>
    </w:p>
  </w:footnote>
  <w:footnote w:id="5">
    <w:p w14:paraId="38FF78E2" w14:textId="77777777" w:rsidR="004C2643" w:rsidRDefault="004C2643" w:rsidP="003C7CC1">
      <w:pPr>
        <w:pStyle w:val="FootNote"/>
        <w:spacing w:after="60"/>
        <w:ind w:firstLine="0"/>
      </w:pPr>
      <w:r w:rsidRPr="003C7CC1">
        <w:rPr>
          <w:vertAlign w:val="superscript"/>
        </w:rPr>
        <w:footnoteRef/>
      </w:r>
      <w:r>
        <w:t xml:space="preserve"> </w:t>
      </w:r>
      <w:r w:rsidRPr="003C7CC1">
        <w:rPr>
          <w:rFonts w:ascii="Calibri" w:hAnsi="Calibri" w:cs="Calibri"/>
        </w:rPr>
        <w:t xml:space="preserve">Домашняя хозяйка </w:t>
      </w:r>
      <w:r w:rsidRPr="003C7CC1">
        <w:rPr>
          <w:rFonts w:ascii="Calibri" w:hAnsi="Calibri" w:cs="Calibri"/>
          <w:i/>
          <w:iCs/>
        </w:rPr>
        <w:t>(нем.).</w:t>
      </w:r>
      <w:r w:rsidRPr="003C7CC1">
        <w:rPr>
          <w:rFonts w:ascii="Calibri" w:hAnsi="Calibri" w:cs="Calibri"/>
        </w:rPr>
        <w:t xml:space="preserve"> </w:t>
      </w:r>
    </w:p>
  </w:footnote>
  <w:footnote w:id="6">
    <w:p w14:paraId="3BCD5B08" w14:textId="2258F4BD" w:rsidR="004C2643" w:rsidRDefault="004C2643" w:rsidP="003C7CC1">
      <w:pPr>
        <w:pStyle w:val="FootNote"/>
        <w:spacing w:after="60"/>
        <w:ind w:firstLine="0"/>
      </w:pPr>
      <w:r w:rsidRPr="003C7CC1">
        <w:rPr>
          <w:vertAlign w:val="superscript"/>
        </w:rPr>
        <w:footnoteRef/>
      </w:r>
      <w:r>
        <w:t xml:space="preserve"> </w:t>
      </w:r>
      <w:r w:rsidRPr="003C7CC1">
        <w:rPr>
          <w:rFonts w:ascii="Calibri" w:hAnsi="Calibri" w:cs="Calibri"/>
        </w:rPr>
        <w:t>Эшенден цитирует стихотворение «Прохожий» Роберта Бриджеса.</w:t>
      </w:r>
      <w:r w:rsidR="003C7CC1">
        <w:rPr>
          <w:rFonts w:ascii="Calibri" w:hAnsi="Calibri" w:cs="Calibri"/>
        </w:rPr>
        <w:t xml:space="preserve"> — </w:t>
      </w:r>
      <w:r w:rsidRPr="003C7CC1">
        <w:rPr>
          <w:rFonts w:ascii="Calibri" w:hAnsi="Calibri" w:cs="Calibri"/>
          <w:i/>
          <w:iCs/>
        </w:rPr>
        <w:t>Примеч. пер.</w:t>
      </w:r>
      <w:r w:rsidRPr="003C7CC1">
        <w:rPr>
          <w:rFonts w:ascii="Calibri" w:hAnsi="Calibri" w:cs="Calibri"/>
        </w:rPr>
        <w:t xml:space="preserve"> </w:t>
      </w:r>
    </w:p>
  </w:footnote>
  <w:footnote w:id="7">
    <w:p w14:paraId="502A0F15" w14:textId="77777777" w:rsidR="004C2643" w:rsidRDefault="004C2643" w:rsidP="003C7CC1">
      <w:pPr>
        <w:pStyle w:val="FootNote"/>
        <w:spacing w:after="60"/>
        <w:ind w:firstLine="0"/>
      </w:pPr>
      <w:r w:rsidRPr="003C7CC1">
        <w:rPr>
          <w:vertAlign w:val="superscript"/>
        </w:rPr>
        <w:footnoteRef/>
      </w:r>
      <w:r>
        <w:t xml:space="preserve"> </w:t>
      </w:r>
      <w:r w:rsidRPr="003C7CC1">
        <w:rPr>
          <w:rFonts w:ascii="Calibri" w:hAnsi="Calibri" w:cs="Calibri"/>
        </w:rPr>
        <w:t xml:space="preserve">Ах, ну как? </w:t>
      </w:r>
      <w:r w:rsidRPr="003C7CC1">
        <w:rPr>
          <w:rFonts w:ascii="Calibri" w:hAnsi="Calibri" w:cs="Calibri"/>
          <w:i/>
          <w:iCs/>
        </w:rPr>
        <w:t>(нем.).</w:t>
      </w:r>
      <w:r w:rsidRPr="003C7CC1">
        <w:rPr>
          <w:rFonts w:ascii="Calibri" w:hAnsi="Calibri" w:cs="Calibri"/>
        </w:rPr>
        <w:t xml:space="preserve"> </w:t>
      </w:r>
    </w:p>
  </w:footnote>
  <w:footnote w:id="8">
    <w:p w14:paraId="789175E9" w14:textId="77777777" w:rsidR="004C2643" w:rsidRDefault="004C2643" w:rsidP="003C7CC1">
      <w:pPr>
        <w:pStyle w:val="FootNote"/>
        <w:spacing w:after="60"/>
        <w:ind w:firstLine="0"/>
      </w:pPr>
      <w:r w:rsidRPr="003C7CC1">
        <w:rPr>
          <w:vertAlign w:val="superscript"/>
        </w:rPr>
        <w:footnoteRef/>
      </w:r>
      <w:r>
        <w:t xml:space="preserve"> </w:t>
      </w:r>
      <w:r w:rsidRPr="003C7CC1">
        <w:rPr>
          <w:rFonts w:ascii="Calibri" w:hAnsi="Calibri" w:cs="Calibri"/>
        </w:rPr>
        <w:t xml:space="preserve">Благородное происхождение… обязывает </w:t>
      </w:r>
      <w:r w:rsidRPr="003C7CC1">
        <w:rPr>
          <w:rFonts w:ascii="Calibri" w:hAnsi="Calibri" w:cs="Calibri"/>
          <w:i/>
          <w:iCs/>
        </w:rPr>
        <w:t>(фр.).</w:t>
      </w:r>
      <w:r w:rsidRPr="003C7CC1">
        <w:rPr>
          <w:rFonts w:ascii="Calibri" w:hAnsi="Calibri" w:cs="Calibri"/>
        </w:rPr>
        <w:t xml:space="preserve"> </w:t>
      </w:r>
    </w:p>
  </w:footnote>
  <w:footnote w:id="9">
    <w:p w14:paraId="7F657150" w14:textId="77777777" w:rsidR="004C2643" w:rsidRDefault="004C2643" w:rsidP="003C7CC1">
      <w:pPr>
        <w:pStyle w:val="FootNote"/>
        <w:spacing w:after="60"/>
        <w:ind w:firstLine="0"/>
      </w:pPr>
      <w:r w:rsidRPr="003C7CC1">
        <w:rPr>
          <w:vertAlign w:val="superscript"/>
        </w:rPr>
        <w:footnoteRef/>
      </w:r>
      <w:r>
        <w:t xml:space="preserve"> </w:t>
      </w:r>
      <w:r w:rsidRPr="003C7CC1">
        <w:rPr>
          <w:rFonts w:ascii="Calibri" w:hAnsi="Calibri" w:cs="Calibri"/>
        </w:rPr>
        <w:t xml:space="preserve">Тот, кто украшает цветами свой дом, украшает цветами свое сердце </w:t>
      </w:r>
      <w:r w:rsidRPr="003C7CC1">
        <w:rPr>
          <w:rFonts w:ascii="Calibri" w:hAnsi="Calibri" w:cs="Calibri"/>
          <w:i/>
          <w:iCs/>
        </w:rPr>
        <w:t>(фр.).</w:t>
      </w:r>
      <w:r w:rsidRPr="003C7CC1">
        <w:rPr>
          <w:rFonts w:ascii="Calibri" w:hAnsi="Calibri" w:cs="Calibri"/>
        </w:rPr>
        <w:t xml:space="preserve"> </w:t>
      </w:r>
    </w:p>
  </w:footnote>
  <w:footnote w:id="10">
    <w:p w14:paraId="71B90C0F" w14:textId="77777777" w:rsidR="004C2643" w:rsidRDefault="004C2643" w:rsidP="003C7CC1">
      <w:pPr>
        <w:pStyle w:val="FootNote"/>
        <w:spacing w:after="60"/>
        <w:ind w:firstLine="0"/>
      </w:pPr>
      <w:r w:rsidRPr="003C7CC1">
        <w:rPr>
          <w:vertAlign w:val="superscript"/>
        </w:rPr>
        <w:footnoteRef/>
      </w:r>
      <w:r>
        <w:t xml:space="preserve"> </w:t>
      </w:r>
      <w:r w:rsidRPr="003C7CC1">
        <w:rPr>
          <w:rFonts w:ascii="Calibri" w:hAnsi="Calibri" w:cs="Calibri"/>
        </w:rPr>
        <w:t xml:space="preserve">Боже, какая красота! Какая красота! </w:t>
      </w:r>
      <w:r w:rsidRPr="003C7CC1">
        <w:rPr>
          <w:rFonts w:ascii="Calibri" w:hAnsi="Calibri" w:cs="Calibri"/>
          <w:i/>
          <w:iCs/>
        </w:rPr>
        <w:t>(нем.).</w:t>
      </w:r>
      <w:r w:rsidRPr="003C7CC1">
        <w:rPr>
          <w:rFonts w:ascii="Calibri" w:hAnsi="Calibri" w:cs="Calibri"/>
        </w:rPr>
        <w:t xml:space="preserve"> </w:t>
      </w:r>
    </w:p>
  </w:footnote>
  <w:footnote w:id="11">
    <w:p w14:paraId="6310A158" w14:textId="77777777" w:rsidR="004C2643" w:rsidRDefault="004C2643" w:rsidP="003C7CC1">
      <w:pPr>
        <w:pStyle w:val="FootNote"/>
        <w:spacing w:after="60"/>
        <w:ind w:firstLine="0"/>
      </w:pPr>
      <w:r w:rsidRPr="003C7CC1">
        <w:rPr>
          <w:vertAlign w:val="superscript"/>
        </w:rPr>
        <w:footnoteRef/>
      </w:r>
      <w:r>
        <w:t xml:space="preserve"> </w:t>
      </w:r>
      <w:r w:rsidRPr="003C7CC1">
        <w:rPr>
          <w:rFonts w:ascii="Calibri" w:hAnsi="Calibri" w:cs="Calibri"/>
        </w:rPr>
        <w:t xml:space="preserve">«Если фортуна хочет погубить, она лишает рассудка» </w:t>
      </w:r>
      <w:r w:rsidRPr="003C7CC1">
        <w:rPr>
          <w:rFonts w:ascii="Calibri" w:hAnsi="Calibri" w:cs="Calibri"/>
          <w:i/>
          <w:iCs/>
        </w:rPr>
        <w:t>(лат.).</w:t>
      </w:r>
      <w:r w:rsidRPr="003C7CC1">
        <w:rPr>
          <w:rFonts w:ascii="Calibri" w:hAnsi="Calibri" w:cs="Calibr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A431" w14:textId="77777777" w:rsidR="003C7CC1" w:rsidRDefault="003C7C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9B9E33" w14:textId="45FBA87D" w:rsidR="003C7CC1" w:rsidRPr="003C7CC1" w:rsidRDefault="003C7CC1" w:rsidP="003C7CC1">
    <w:pPr>
      <w:pStyle w:val="Header"/>
      <w:rPr>
        <w:rFonts w:ascii="Arial" w:hAnsi="Arial" w:cs="Arial"/>
        <w:color w:val="999999"/>
        <w:sz w:val="20"/>
        <w:lang w:val="ru-RU"/>
      </w:rPr>
    </w:pPr>
    <w:r w:rsidRPr="003C7CC1">
      <w:rPr>
        <w:rFonts w:ascii="Arial" w:hAnsi="Arial" w:cs="Arial"/>
        <w:color w:val="999999"/>
        <w:sz w:val="20"/>
        <w:lang w:val="ru-RU"/>
      </w:rPr>
      <w:t xml:space="preserve">Библиотека «Артефакт» — </w:t>
    </w:r>
    <w:r w:rsidRPr="003C7CC1">
      <w:rPr>
        <w:rFonts w:ascii="Arial" w:hAnsi="Arial" w:cs="Arial"/>
        <w:color w:val="999999"/>
        <w:sz w:val="20"/>
      </w:rPr>
      <w:t>http</w:t>
    </w:r>
    <w:r w:rsidRPr="003C7CC1">
      <w:rPr>
        <w:rFonts w:ascii="Arial" w:hAnsi="Arial" w:cs="Arial"/>
        <w:color w:val="999999"/>
        <w:sz w:val="20"/>
        <w:lang w:val="ru-RU"/>
      </w:rPr>
      <w:t>://</w:t>
    </w:r>
    <w:r w:rsidRPr="003C7CC1">
      <w:rPr>
        <w:rFonts w:ascii="Arial" w:hAnsi="Arial" w:cs="Arial"/>
        <w:color w:val="999999"/>
        <w:sz w:val="20"/>
      </w:rPr>
      <w:t>artefact</w:t>
    </w:r>
    <w:r w:rsidRPr="003C7CC1">
      <w:rPr>
        <w:rFonts w:ascii="Arial" w:hAnsi="Arial" w:cs="Arial"/>
        <w:color w:val="999999"/>
        <w:sz w:val="20"/>
        <w:lang w:val="ru-RU"/>
      </w:rPr>
      <w:t>.</w:t>
    </w:r>
    <w:r w:rsidRPr="003C7CC1">
      <w:rPr>
        <w:rFonts w:ascii="Arial" w:hAnsi="Arial" w:cs="Arial"/>
        <w:color w:val="999999"/>
        <w:sz w:val="20"/>
      </w:rPr>
      <w:t>lib</w:t>
    </w:r>
    <w:r w:rsidRPr="003C7CC1">
      <w:rPr>
        <w:rFonts w:ascii="Arial" w:hAnsi="Arial" w:cs="Arial"/>
        <w:color w:val="999999"/>
        <w:sz w:val="20"/>
        <w:lang w:val="ru-RU"/>
      </w:rPr>
      <w:t>.</w:t>
    </w:r>
    <w:r w:rsidRPr="003C7CC1">
      <w:rPr>
        <w:rFonts w:ascii="Arial" w:hAnsi="Arial" w:cs="Arial"/>
        <w:color w:val="999999"/>
        <w:sz w:val="20"/>
      </w:rPr>
      <w:t>ru</w:t>
    </w:r>
    <w:r w:rsidRPr="003C7CC1">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FD1CE" w14:textId="77777777" w:rsidR="003C7CC1" w:rsidRDefault="003C7C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62EBD"/>
    <w:rsid w:val="0029639D"/>
    <w:rsid w:val="00326F90"/>
    <w:rsid w:val="003C7CC1"/>
    <w:rsid w:val="004C2643"/>
    <w:rsid w:val="00846C81"/>
    <w:rsid w:val="009636FE"/>
    <w:rsid w:val="00A81405"/>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320450A"/>
  <w14:defaultImageDpi w14:val="300"/>
  <w15:docId w15:val="{6013BAEC-ED50-42BE-B705-6C411EA33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Cite">
    <w:name w:val="Cite"/>
    <w:next w:val="Normal"/>
    <w:uiPriority w:val="99"/>
    <w:rsid w:val="004C2643"/>
    <w:pPr>
      <w:widowControl w:val="0"/>
      <w:autoSpaceDE w:val="0"/>
      <w:autoSpaceDN w:val="0"/>
      <w:adjustRightInd w:val="0"/>
      <w:spacing w:after="0" w:line="240" w:lineRule="auto"/>
      <w:ind w:left="1134" w:right="600"/>
      <w:jc w:val="both"/>
    </w:pPr>
    <w:rPr>
      <w:rFonts w:ascii="Times New Roman" w:eastAsia="Times New Roman" w:hAnsi="Times New Roman" w:cs="Times New Roman"/>
      <w:lang w:val="ru-RU"/>
    </w:rPr>
  </w:style>
  <w:style w:type="paragraph" w:customStyle="1" w:styleId="Stanza">
    <w:name w:val="Stanza"/>
    <w:next w:val="Normal"/>
    <w:uiPriority w:val="99"/>
    <w:rsid w:val="004C2643"/>
    <w:pPr>
      <w:widowControl w:val="0"/>
      <w:autoSpaceDE w:val="0"/>
      <w:autoSpaceDN w:val="0"/>
      <w:adjustRightInd w:val="0"/>
      <w:spacing w:after="0" w:line="240" w:lineRule="auto"/>
      <w:ind w:left="2000" w:right="600"/>
    </w:pPr>
    <w:rPr>
      <w:rFonts w:ascii="Times New Roman" w:eastAsia="Times New Roman" w:hAnsi="Times New Roman" w:cs="Times New Roman"/>
      <w:sz w:val="24"/>
      <w:szCs w:val="24"/>
      <w:lang w:val="ru-RU"/>
    </w:rPr>
  </w:style>
  <w:style w:type="paragraph" w:customStyle="1" w:styleId="FootNote">
    <w:name w:val="FootNote"/>
    <w:next w:val="Normal"/>
    <w:uiPriority w:val="99"/>
    <w:rsid w:val="004C2643"/>
    <w:pPr>
      <w:widowControl w:val="0"/>
      <w:autoSpaceDE w:val="0"/>
      <w:autoSpaceDN w:val="0"/>
      <w:adjustRightInd w:val="0"/>
      <w:spacing w:after="0" w:line="240" w:lineRule="auto"/>
      <w:ind w:firstLine="200"/>
      <w:jc w:val="both"/>
    </w:pPr>
    <w:rPr>
      <w:rFonts w:ascii="Times New Roman" w:eastAsia="Times New Roman" w:hAnsi="Times New Roman" w:cs="Times New Roman"/>
      <w:sz w:val="20"/>
      <w:szCs w:val="20"/>
      <w:lang w:val="ru-RU"/>
    </w:rPr>
  </w:style>
  <w:style w:type="character" w:styleId="PageNumber">
    <w:name w:val="page number"/>
    <w:basedOn w:val="DefaultParagraphFont"/>
    <w:uiPriority w:val="99"/>
    <w:semiHidden/>
    <w:unhideWhenUsed/>
    <w:rsid w:val="003C7C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10160</Words>
  <Characters>56799</Characters>
  <Application>Microsoft Office Word</Application>
  <DocSecurity>0</DocSecurity>
  <Lines>996</Lines>
  <Paragraphs>249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66710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Предатель</dc:title>
  <dc:subject/>
  <dc:creator>Уильям Сомерсет Моэм</dc:creator>
  <cp:keywords/>
  <dc:description/>
  <cp:lastModifiedBy>Andrey Piskunov</cp:lastModifiedBy>
  <cp:revision>6</cp:revision>
  <dcterms:created xsi:type="dcterms:W3CDTF">2013-12-23T23:15:00Z</dcterms:created>
  <dcterms:modified xsi:type="dcterms:W3CDTF">2025-05-16T21:17:00Z</dcterms:modified>
  <cp:category/>
</cp:coreProperties>
</file>