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99B5D" w14:textId="3FE0AE09" w:rsidR="00C163F8" w:rsidRPr="00746DA9" w:rsidRDefault="00C163F8" w:rsidP="00746DA9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746DA9">
        <w:rPr>
          <w:rFonts w:ascii="Verdana" w:hAnsi="Verdana"/>
          <w:color w:val="000000"/>
          <w:sz w:val="32"/>
          <w:lang w:val="ru-RU"/>
        </w:rPr>
        <w:t>За кулисами</w:t>
      </w:r>
    </w:p>
    <w:p w14:paraId="29816271" w14:textId="2F8D9B08" w:rsidR="0030049D" w:rsidRPr="00746DA9" w:rsidRDefault="0030049D" w:rsidP="00746DA9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746DA9">
        <w:rPr>
          <w:rFonts w:ascii="Verdana" w:hAnsi="Verdana"/>
          <w:color w:val="000000"/>
          <w:sz w:val="24"/>
          <w:lang w:val="ru-RU"/>
        </w:rPr>
        <w:t>Уильям Сомерсет Моэм</w:t>
      </w:r>
    </w:p>
    <w:p w14:paraId="77DA122D" w14:textId="180A4FF8" w:rsidR="00C163F8" w:rsidRPr="00746DA9" w:rsidRDefault="0030049D" w:rsidP="00746DA9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746DA9">
        <w:rPr>
          <w:rFonts w:ascii="Verdana" w:hAnsi="Verdana"/>
          <w:b w:val="0"/>
          <w:color w:val="000000"/>
          <w:sz w:val="20"/>
          <w:lang w:val="ru-RU"/>
        </w:rPr>
        <w:t>П</w:t>
      </w:r>
      <w:r w:rsidR="00C163F8" w:rsidRPr="00746DA9">
        <w:rPr>
          <w:rFonts w:ascii="Verdana" w:hAnsi="Verdana"/>
          <w:b w:val="0"/>
          <w:color w:val="000000"/>
          <w:sz w:val="20"/>
          <w:lang w:val="ru-RU"/>
        </w:rPr>
        <w:t>ер</w:t>
      </w:r>
      <w:r w:rsidRPr="00746DA9">
        <w:rPr>
          <w:rFonts w:ascii="Verdana" w:hAnsi="Verdana"/>
          <w:b w:val="0"/>
          <w:color w:val="000000"/>
          <w:sz w:val="20"/>
          <w:lang w:val="ru-RU"/>
        </w:rPr>
        <w:t>евод:</w:t>
      </w:r>
      <w:r w:rsidR="00C163F8" w:rsidRPr="00746DA9">
        <w:rPr>
          <w:rFonts w:ascii="Verdana" w:hAnsi="Verdana"/>
          <w:b w:val="0"/>
          <w:color w:val="000000"/>
          <w:sz w:val="20"/>
          <w:lang w:val="ru-RU"/>
        </w:rPr>
        <w:t xml:space="preserve"> А.</w:t>
      </w:r>
      <w:r w:rsidR="00C163F8" w:rsidRPr="00746DA9">
        <w:rPr>
          <w:rFonts w:ascii="Verdana" w:hAnsi="Verdana"/>
          <w:b w:val="0"/>
          <w:color w:val="000000"/>
          <w:sz w:val="20"/>
        </w:rPr>
        <w:t> </w:t>
      </w:r>
      <w:r w:rsidR="00C163F8" w:rsidRPr="00746DA9">
        <w:rPr>
          <w:rFonts w:ascii="Verdana" w:hAnsi="Verdana"/>
          <w:b w:val="0"/>
          <w:color w:val="000000"/>
          <w:sz w:val="20"/>
          <w:lang w:val="ru-RU"/>
        </w:rPr>
        <w:t>Ливергант</w:t>
      </w:r>
    </w:p>
    <w:p w14:paraId="03F84EEC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7F86FE6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Когда Эшенден приехал в</w:t>
      </w:r>
      <w:r w:rsidRPr="00746DA9">
        <w:rPr>
          <w:rFonts w:ascii="Verdana" w:hAnsi="Verdana"/>
          <w:color w:val="000000"/>
          <w:sz w:val="20"/>
        </w:rPr>
        <w:t> N</w:t>
      </w:r>
      <w:r w:rsidRPr="00746DA9">
        <w:rPr>
          <w:rFonts w:ascii="Verdana" w:hAnsi="Verdana"/>
          <w:color w:val="000000"/>
          <w:sz w:val="20"/>
          <w:lang w:val="ru-RU"/>
        </w:rPr>
        <w:t xml:space="preserve">. и освоился, он со всей очевидностью понял, что положение его двусмысленно. </w:t>
      </w:r>
      <w:r w:rsidRPr="00746DA9">
        <w:rPr>
          <w:rFonts w:ascii="Verdana" w:hAnsi="Verdana"/>
          <w:color w:val="000000"/>
          <w:sz w:val="20"/>
        </w:rPr>
        <w:t>N</w:t>
      </w:r>
      <w:r w:rsidRPr="00746DA9">
        <w:rPr>
          <w:rFonts w:ascii="Verdana" w:hAnsi="Verdana"/>
          <w:color w:val="000000"/>
          <w:sz w:val="20"/>
          <w:lang w:val="ru-RU"/>
        </w:rPr>
        <w:t>. был столицей одного крупного воюющего государства, которому угрожал раскол: в стране набирало силу движение против войны и революция была возможна, если не неизбежна. Эшенден получил инструкции обдумать, как себя вести в подобных обстоятельствах, ему предстояло выработать соответствующую политику в отношении этой державы, а в случае, если политика эта получит одобрение влиятельных лиц, которые и послали Эшендена в</w:t>
      </w:r>
      <w:r w:rsidRPr="00746DA9">
        <w:rPr>
          <w:rFonts w:ascii="Verdana" w:hAnsi="Verdana"/>
          <w:color w:val="000000"/>
          <w:sz w:val="20"/>
        </w:rPr>
        <w:t> N</w:t>
      </w:r>
      <w:r w:rsidRPr="00746DA9">
        <w:rPr>
          <w:rFonts w:ascii="Verdana" w:hAnsi="Verdana"/>
          <w:color w:val="000000"/>
          <w:sz w:val="20"/>
          <w:lang w:val="ru-RU"/>
        </w:rPr>
        <w:t>., приступить к ее осуществлению. На его нужды была выделена значительная сумма; послам Великобритании и Соединенных Штатов дано было указание оказывать ему всемерную поддержку, однако самому Эшендену в конфиденциальной беседе порекомендовали по возможности обходиться собственными силами; было бы нежелательно, если бы Эшенден создавал трудности полномочным представителям двух союзных держав, посвящая их в факты, знать которые им было вовсе не обязательно, а поскольку обстоятельства могли сложиться таким образом, что Эшендену пришлось бы оказывать тайное содействие партии, находившейся в оппозиции к той, с которой и Соединенные Штаты, и Великобритания поддерживали самые дружественные отношения, ему тем более не следовало прибегать к помощи послов. Вместе с тем этим влиятельным лицам вовсе не хотелось послов ущемлять: в самом деле, что бы они подумали, если бы узнали, что в страну послан какой-то тайный агент, чья деятельность идет вразрез с их собственной? С другой стороны, было сочтено необходимым иметь своего представителя и в противоположном лагере, чтобы этот представитель в случае государственного переворота имел наготове немалую сумму и стал доверенным лицом новых руководителей государства.</w:t>
      </w:r>
    </w:p>
    <w:p w14:paraId="40E9C54A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Но чрезвычайные и полномочные послы, как известно, блюдут свое достоинство и отличаются завидным нюхом, если кто-то покушается на их власть, а потому, когда Эшенден по приезде в</w:t>
      </w:r>
      <w:r w:rsidRPr="00746DA9">
        <w:rPr>
          <w:rFonts w:ascii="Verdana" w:hAnsi="Verdana"/>
          <w:color w:val="000000"/>
          <w:sz w:val="20"/>
        </w:rPr>
        <w:t> N</w:t>
      </w:r>
      <w:r w:rsidRPr="00746DA9">
        <w:rPr>
          <w:rFonts w:ascii="Verdana" w:hAnsi="Verdana"/>
          <w:color w:val="000000"/>
          <w:sz w:val="20"/>
          <w:lang w:val="ru-RU"/>
        </w:rPr>
        <w:t>. нанес официальный визит британскому послу сэру Герберту Уизерспуну, тот принял его с безукоризненной вежливостью, от которой веяло таким ледяным холодом, что содрогнулся бы, кажется, даже белый медведь. Сэр Герберт был кадровым дипломатом и искусством дипломатии владел в совершенстве. Он не задал Эшендену ни одного вопроса о цели его приезда, ибо знал, что ответ последует уклончивый, однако дал ему понять, что цель эта совершенно неоправданна. О влиятельных лицах, пославших Эшендена в</w:t>
      </w:r>
      <w:r w:rsidRPr="00746DA9">
        <w:rPr>
          <w:rFonts w:ascii="Verdana" w:hAnsi="Verdana"/>
          <w:color w:val="000000"/>
          <w:sz w:val="20"/>
        </w:rPr>
        <w:t> N</w:t>
      </w:r>
      <w:r w:rsidRPr="00746DA9">
        <w:rPr>
          <w:rFonts w:ascii="Verdana" w:hAnsi="Verdana"/>
          <w:color w:val="000000"/>
          <w:sz w:val="20"/>
          <w:lang w:val="ru-RU"/>
        </w:rPr>
        <w:t>., он говорил с подчеркнутой лояльностью, за которой скрывалась насмешка, и сообщил Эшендену, что получил рекомендации оказывать ему всяческую поддержку, присовокупив, что будет готов видеть его в любой удобный Эшендену момент.</w:t>
      </w:r>
    </w:p>
    <w:p w14:paraId="63426F96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—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Ко мне обратились с довольно неожиданной просьбой,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— сказал он.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— Я должен отправлять зашифрованные телеграммы от вас и получать зашифрованные телеграммы, которые посылают вам.</w:t>
      </w:r>
    </w:p>
    <w:p w14:paraId="06BFC72E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—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Надеюсь, что таких телеграмм будет немного, сэр,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— сказал Эшенден.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— Что может быть скучнее шифровки и расшифровки?</w:t>
      </w:r>
    </w:p>
    <w:p w14:paraId="0648E297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Сэр Герберт помолчал. Возможно, он ожидал от Эшендена другого ответа.</w:t>
      </w:r>
    </w:p>
    <w:p w14:paraId="35297B25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—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Если вы соблаговолите пройти со мной в канцелярию,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— сказал он, вставая,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— я познакомлю вас с советником посольства, а также с секретарем, которому вы сможете передавать вашу корреспонденцию.</w:t>
      </w:r>
    </w:p>
    <w:p w14:paraId="13660E70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Представив Эшендена советнику, сэр Герберт протянул ему свою вялую ладонь.</w:t>
      </w:r>
    </w:p>
    <w:p w14:paraId="4D44A9EA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—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Надеюсь, буду иметь удовольствие в самом скором времени видеть вас снова,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— сказал он и, небрежно кивнув, ушел.</w:t>
      </w:r>
    </w:p>
    <w:p w14:paraId="5E375DEF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 xml:space="preserve">Эшендена нисколько не смутил оказанный ему прием. По долгу службы он должен был находиться в тени, и водить дружбу с официальными лицами в его планы не входило. Но когда вечером того же дня он отправился с визитом в американское посольство, то понял, почему сэр Герберт Уизерспун принял его так холодно. Американский посол, мистер Уилбер Шефер, был родом из Канзас-сити и пост свой получил в награду за оказанные нынешней администрации политические услуги в то время, когда еще мало кто подозревал, что война вот-вот разразится. Это был </w:t>
      </w:r>
      <w:r w:rsidRPr="00746DA9">
        <w:rPr>
          <w:rFonts w:ascii="Verdana" w:hAnsi="Verdana"/>
          <w:color w:val="000000"/>
          <w:sz w:val="20"/>
          <w:lang w:val="ru-RU"/>
        </w:rPr>
        <w:lastRenderedPageBreak/>
        <w:t>высокий, плотный, немолодой уже мужчина с совершенно седой головой, но хорошо сохранившийся и на удивление крепкий физически. Его квадратное, красное, чисто выбритое и необычайно подвижное лицо с маленьким курносым вздернутым носом и тяжелым подбородком то и дело складывалось в самые невероятные и смешные гримасы, так что казалось, что сделано оно из красной резины, той самой, из которой изготавливаются грелки. Эшендена он принял необыкновенно радушно. Это вообще был очень добродушный человек.</w:t>
      </w:r>
    </w:p>
    <w:p w14:paraId="0D1B7132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—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Сэра Герберта видели?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— первым делом спросил он.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— Наверно, смотрел на вас волком, признавайтесь? Я, кстати, тоже не уловил, с какой это стати мы обязаны отправлять ваши шифровки, не зная даже, о чем там речь. Что они, интересно, в Вашингтоне и Лондоне себе думают? Да они не имеют права...</w:t>
      </w:r>
    </w:p>
    <w:p w14:paraId="70D236B2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—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Простите, ваше превосходительство, но, по-моему, это было сделано только для того, чтобы сэкономить время и силы.</w:t>
      </w:r>
    </w:p>
    <w:p w14:paraId="4B8938F5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—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Предположим. И все-таки, зачем вас сюда направили?</w:t>
      </w:r>
    </w:p>
    <w:p w14:paraId="6A5AF73A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На подобный вопрос Эшенден, естественно, ответить не мог, но, полагая, что признаваться в этом неудобно, он решил дать такой ответ, из которого посол узнал бы немногое. По тому, как он выглядел и держался, Эшенден уже успел заключить, что, хотя мистер Шефер, бесспорно, обладал редким даром направлять президентскую кампанию в нужное русло, он не отличался проницательностью, на первый взгляд, во всяком случае, а в дипломатии это весьма желательно. Он производил впечатление открытого, добродушного существа, весельчака и балагура. Играй Эшенден с таким человеком в покер, пришлось бы постоянно быть начеку, однако в разговоре такого рода он чувствовал себя в полной безопасности. Он заговорил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— туманно, неконкретно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— на какие-то общие темы, довольно скоро сумел задать послу вопрос о том, что тот думает о ситуации в мире, и мистер Шефер, встрепенувшись, точно полковая лошадь при звуке боевой трубы, прочел ему длиннейшую лекцию, которая продолжалась ровно двадцать пять минут без перерыва. Когда же, утомившись, он наконец замолчал, Эшенден, рассыпавшись в благодарностях за столь радушный прием, под благовидным предлогом удалился.</w:t>
      </w:r>
    </w:p>
    <w:p w14:paraId="3ECB5F4F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Решив про себя, что с обоими послами он постарается впредь встречаться как можно реже, Эшенден взялся за порученное ему дело и вскоре разработал план действий. Однако в результате одной услуги, которую он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— по чистой случайности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— оказал сэру Герберту Уизерспуну, ему пришлось в самом скором времени встретиться с ним вновь. Ему намекнули, что мистер Шефер был в большей степени политик, чем дипломат: весомость его высказываниям придавал скорее занимаемый пост, нежели личные качества. То высокое положение, которого он достиг, Шефер рассматривал не иначе как возможность пожить в свое удовольствие и часто в своем энтузиазме заходил так далеко, что даже его физические возможности оказывались небеспредельны. Во внешней политике он мало что смыслил, а на совещаниях послов союзных держав неизменно впадал в коматозное состояние, поэтому едва ли мог составить собственное мнение о происходящем. Ходили упорные слухи, что чрезвычайный и полномочный посол Соединенных Штатов весьма неравнодушен к одной особе, шведке по национальности, которая отличалась необыкновенной красотой и сомнительным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— по крайней мере с точки зрения секретных служб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— происхождением. Ее связи с Германией были столь обширными, что вполне можно было усомниться в ее симпатиях к союзникам. Мистер Шефер виделся с ней каждый день и, безусловно, находился под ее влиянием. В последнее время было замечено, что происходит утечка секретной информации, и возник вопрос, не мистер ли Шефер по недомыслию сообщает своей даме сведения, которые та незамедлительно передает противнику. Никто, естественно, не мог отрицать честности и патриотизма мистера Шефера, однако позволительно было усомниться в его сдержанности. Вопрос, таким образом, оказался весьма щекотливым, однако в Вашингтоне, равно как в Лондоне и Париже, утечка информации вызывала серьезную озабоченность, и Эшендену поручили этим делом заняться. Учитывая объем работы, который ему предстояло проделать, Эшендена не отправили в</w:t>
      </w:r>
      <w:r w:rsidRPr="00746DA9">
        <w:rPr>
          <w:rFonts w:ascii="Verdana" w:hAnsi="Verdana"/>
          <w:color w:val="000000"/>
          <w:sz w:val="20"/>
        </w:rPr>
        <w:t> N</w:t>
      </w:r>
      <w:r w:rsidRPr="00746DA9">
        <w:rPr>
          <w:rFonts w:ascii="Verdana" w:hAnsi="Verdana"/>
          <w:color w:val="000000"/>
          <w:sz w:val="20"/>
          <w:lang w:val="ru-RU"/>
        </w:rPr>
        <w:t xml:space="preserve">. одного; среди нескольких его помощников выделялся поляк из Галиции по имени Хербартус, человек очень неглупый, сильный и решительный. Из разговора с ним выяснилось, что, по счастливому стечению обстоятельств (из тех, что иногда облегчают работу тайных служб), служанка шведской графини (пассия американского посла была графиней) </w:t>
      </w:r>
      <w:r w:rsidRPr="00746DA9">
        <w:rPr>
          <w:rFonts w:ascii="Verdana" w:hAnsi="Verdana"/>
          <w:color w:val="000000"/>
          <w:sz w:val="20"/>
          <w:lang w:val="ru-RU"/>
        </w:rPr>
        <w:lastRenderedPageBreak/>
        <w:t>серьезно заболела, и на ее место графиня наняла весьма достойную особу из-под Кракова, которая до войны была секретаршей одного крупного ученого, а стало быть, с обязанностями служанки должна была справиться превосходно.</w:t>
      </w:r>
    </w:p>
    <w:p w14:paraId="1B14417A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В результате Эшенден каждые три дня получал подробный отчет обо всем, что происходило в роскошных апартаментах графини, и, хотя он не узнал ничего, что подтверждало бы возникшие подозрения, выяснилось многое другое, ничуть не менее интересное. Из разговора за пикантными обедами тет-а-тет, которые графиня регулярно давала в честь посла, стало известно, что его превосходительство затаил нешуточную злобу на своего британского коллегу. Мистер Шефер жаловался графине, что Уизерспун намеренно держится с ним на дистанции, что отношения между ними сэром Гербертом носят сугубо официальный характер. С присущей ему непосредственностью мистер Шефер заявлял, что ему осточертели ужимки и фокусы этого проклятого британца, что он, Шефер,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— нормальный мужчина, стопроцентный американец, и протокол и этикет нужны ему так же, как собаке пятая нога. «Мы же свои люди,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— возмущался посол,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— почему бы нам не встретиться запросто, с глазу на глаз и не обсудить все по-свойски». Для скорейшей победы в войне куда полезнее было бы не плести интриги и не разводить «всю эту дипломатию», а сесть за стол без «всяких там фраков и манишек» и потолковать по-мужски, за бутылкой виски.</w:t>
      </w:r>
    </w:p>
    <w:p w14:paraId="7320AEBF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Поскольку в настоящий момент было бы весьма желательно, чтобы между послами установились добрые отношения, Эшенден решил вмешаться и попросил сэра Герберта принять его.</w:t>
      </w:r>
    </w:p>
    <w:p w14:paraId="47DCD5E3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Его провели в кабинет посла.</w:t>
      </w:r>
    </w:p>
    <w:p w14:paraId="7E065315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—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Ну-с, мистер Эшенден, чем могу быть полезен? Надеюсь, вы всем удовлетворены? Насколько мне известно, вы не даете простаивать без дела нашему телеграфному аппарату?</w:t>
      </w:r>
    </w:p>
    <w:p w14:paraId="53AE42DD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Опустившись на стул, Эшенден окинул посла внимательным взглядом: безукоризненно сшитый фрак, который, точно перчатка, обтягивал его подтянутую фигуру; черный шелковый галстук с крупной жемчужной булавкой, безукоризненно отутюженные серые, в едва заметную полоску брюки и до блеска начищенные туфли с острыми носами, которые выглядели так, будто их в первый раз надели. Трудно было представить себе, чтобы сэр Герберт расстегнул воротничок рубашки и «без фрака и манишки» поговорил с кем-то «по-свойски» за бутылкой виски. Это был высокий, худой мужчина, из тех, на ком идеально сидят костюмы современного покроя; он застыл в кресле, немного подавшись вперед, будто позировал для официального портрета. Если бы не брезгливое, несколько пресное выражение лица, посла можно было бы даже назвать красивым: гладкие, причесанные на косой пробор седые волосы, бледное, чисто выбритое лицо, прямой, изящной формы нос, серые глаза под седыми бровями, тонкие бледные губы и небольшой рот, чувственный в молодости, а теперь саркастически поджатый. Словом, это было одно из тех лиц, что выдают хорошее происхождение и неспособность на глубокое чувство. Невозможно было представить себе, что человек с таким лицом разразится громким, заразительным смехом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— в лучшем случае он мог бы выдавить из себя едва заметную ироническую улыбку.</w:t>
      </w:r>
    </w:p>
    <w:p w14:paraId="5F480A66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Эшенден нервничал больше обычного:</w:t>
      </w:r>
    </w:p>
    <w:p w14:paraId="69C3DD65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—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Боюсь, сэр, вы сочтете, что я вмешиваюсь не в свое дело, и нисколько не удивлюсь, если вы мне на это укажете.</w:t>
      </w:r>
    </w:p>
    <w:p w14:paraId="1A114C94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—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Будет видно. Рассказывайте, прошу вас.</w:t>
      </w:r>
    </w:p>
    <w:p w14:paraId="24B377EC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Эшенден рассказал. Посол слушал внимательно, пристально смотря на Эшендена своими холодными серыми глазами; чувствовалось, что он раздосадован не на шутку.</w:t>
      </w:r>
    </w:p>
    <w:p w14:paraId="140C6E61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—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Как вы все это узнали?</w:t>
      </w:r>
    </w:p>
    <w:p w14:paraId="3BF34A51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—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У меня имеются свои источники информации,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— уклончиво ответил Эшенден.</w:t>
      </w:r>
    </w:p>
    <w:p w14:paraId="7F76DF69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—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Понятно.</w:t>
      </w:r>
    </w:p>
    <w:p w14:paraId="0E65C51F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Сэр Герберт по-прежнему смотрел на него в упор, однако Эшендену показалось, что в его стальных глазах мелькнула улыбка. Недовольное надменное лицо сделалось вдруг весьма привлекательным.</w:t>
      </w:r>
    </w:p>
    <w:p w14:paraId="7147E10B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—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Раз вы все знаете, может быть, научите меня «говорить по-свойски»?</w:t>
      </w:r>
    </w:p>
    <w:p w14:paraId="6D915855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Этому невозможно научиться, ваше превосходительство,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— без тени улыбки ответил Эшенден.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— Это дар божий.</w:t>
      </w:r>
    </w:p>
    <w:p w14:paraId="7BF6A019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Улыбка, мелькнувшая было в глазах сэра Герберта, погасла, однако тон немного смягчился. Он встал и протянул Эшендену руку:</w:t>
      </w:r>
    </w:p>
    <w:p w14:paraId="3F68DC96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—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Вы правильно поступили, что пришли и все мне рассказали, мистер Эшенден. Я вел себя крайне необдуманно. Непростительно с моей стороны обижать этого безобидного старого джентльмена, и я сделаю все, чтобы исправить свою ошибку. Сегодня же поеду в американское посольство.</w:t>
      </w:r>
    </w:p>
    <w:p w14:paraId="34E349EC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—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Простите, что даю вам советы, ваше превосходительство, но, пожалуйста, держитесь с мистером Шефером не слишком официально.</w:t>
      </w:r>
    </w:p>
    <w:p w14:paraId="0E97BE00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В глазах посла опять мелькнула улыбка, и Эшенден подумал, что у него еще сохранились человеческие черты.</w:t>
      </w:r>
    </w:p>
    <w:p w14:paraId="6E60C29D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—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К сожалению, я не умею держаться неофициально, мистер Эшенден. Такой уж у меня нрав.</w:t>
      </w:r>
    </w:p>
    <w:p w14:paraId="1116FF38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Когда Эшенден уже стоял в дверях, посол вдруг добавил:</w:t>
      </w:r>
    </w:p>
    <w:p w14:paraId="3A49B653" w14:textId="77777777" w:rsidR="00C163F8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—</w:t>
      </w:r>
      <w:r w:rsidRPr="00746DA9">
        <w:rPr>
          <w:rFonts w:ascii="Verdana" w:hAnsi="Verdana"/>
          <w:color w:val="000000"/>
          <w:sz w:val="20"/>
        </w:rPr>
        <w:t> </w:t>
      </w:r>
      <w:r w:rsidRPr="00746DA9">
        <w:rPr>
          <w:rFonts w:ascii="Verdana" w:hAnsi="Verdana"/>
          <w:color w:val="000000"/>
          <w:sz w:val="20"/>
          <w:lang w:val="ru-RU"/>
        </w:rPr>
        <w:t>Кстати, я хотел бы, если вы не возражаете, пригласить вас завтра вечером на обед. Галстук черный. В четверть девятого.</w:t>
      </w:r>
    </w:p>
    <w:p w14:paraId="6C979199" w14:textId="38E463B9" w:rsidR="003D4D93" w:rsidRPr="00746DA9" w:rsidRDefault="00C163F8" w:rsidP="00746DA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DA9">
        <w:rPr>
          <w:rFonts w:ascii="Verdana" w:hAnsi="Verdana"/>
          <w:color w:val="000000"/>
          <w:sz w:val="20"/>
          <w:lang w:val="ru-RU"/>
        </w:rPr>
        <w:t>Не допуская даже мысли о том, что Эшенден может не принять приглашения, посол сухо кивнул головой, дав этим понять, что аудиенция окончена, и вновь сел к своему необъятному письменному столу.</w:t>
      </w:r>
    </w:p>
    <w:sectPr w:rsidR="003D4D93" w:rsidRPr="00746DA9" w:rsidSect="00746D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0CA39" w14:textId="77777777" w:rsidR="00815AA2" w:rsidRDefault="00815AA2" w:rsidP="00746DA9">
      <w:pPr>
        <w:spacing w:after="0" w:line="240" w:lineRule="auto"/>
      </w:pPr>
      <w:r>
        <w:separator/>
      </w:r>
    </w:p>
  </w:endnote>
  <w:endnote w:type="continuationSeparator" w:id="0">
    <w:p w14:paraId="3D4A00F1" w14:textId="77777777" w:rsidR="00815AA2" w:rsidRDefault="00815AA2" w:rsidP="00746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6D8F0" w14:textId="77777777" w:rsidR="00746DA9" w:rsidRDefault="00746DA9" w:rsidP="001B2C7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8C7DF3D" w14:textId="77777777" w:rsidR="00746DA9" w:rsidRDefault="00746DA9" w:rsidP="00746D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8210E" w14:textId="6C139A21" w:rsidR="00746DA9" w:rsidRPr="00746DA9" w:rsidRDefault="00746DA9" w:rsidP="00746DA9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746DA9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746DA9">
      <w:rPr>
        <w:rStyle w:val="PageNumber"/>
        <w:rFonts w:ascii="Arial" w:hAnsi="Arial" w:cs="Arial"/>
        <w:color w:val="999999"/>
        <w:sz w:val="20"/>
      </w:rPr>
      <w:t>http</w:t>
    </w:r>
    <w:r w:rsidRPr="00746DA9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746DA9">
      <w:rPr>
        <w:rStyle w:val="PageNumber"/>
        <w:rFonts w:ascii="Arial" w:hAnsi="Arial" w:cs="Arial"/>
        <w:color w:val="999999"/>
        <w:sz w:val="20"/>
      </w:rPr>
      <w:t>artefact</w:t>
    </w:r>
    <w:r w:rsidRPr="00746DA9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746DA9">
      <w:rPr>
        <w:rStyle w:val="PageNumber"/>
        <w:rFonts w:ascii="Arial" w:hAnsi="Arial" w:cs="Arial"/>
        <w:color w:val="999999"/>
        <w:sz w:val="20"/>
      </w:rPr>
      <w:t>lib</w:t>
    </w:r>
    <w:r w:rsidRPr="00746DA9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746DA9">
      <w:rPr>
        <w:rStyle w:val="PageNumber"/>
        <w:rFonts w:ascii="Arial" w:hAnsi="Arial" w:cs="Arial"/>
        <w:color w:val="999999"/>
        <w:sz w:val="20"/>
      </w:rPr>
      <w:t>ru</w:t>
    </w:r>
    <w:r w:rsidRPr="00746DA9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CB6CE" w14:textId="77777777" w:rsidR="00746DA9" w:rsidRDefault="00746D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60F1F" w14:textId="77777777" w:rsidR="00815AA2" w:rsidRDefault="00815AA2" w:rsidP="00746DA9">
      <w:pPr>
        <w:spacing w:after="0" w:line="240" w:lineRule="auto"/>
      </w:pPr>
      <w:r>
        <w:separator/>
      </w:r>
    </w:p>
  </w:footnote>
  <w:footnote w:type="continuationSeparator" w:id="0">
    <w:p w14:paraId="7014B19D" w14:textId="77777777" w:rsidR="00815AA2" w:rsidRDefault="00815AA2" w:rsidP="00746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45DA" w14:textId="77777777" w:rsidR="00746DA9" w:rsidRDefault="00746D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76067" w14:textId="611E6944" w:rsidR="00746DA9" w:rsidRPr="00746DA9" w:rsidRDefault="00746DA9" w:rsidP="00746DA9">
    <w:pPr>
      <w:pStyle w:val="Header"/>
      <w:rPr>
        <w:rFonts w:ascii="Arial" w:hAnsi="Arial" w:cs="Arial"/>
        <w:color w:val="999999"/>
        <w:sz w:val="20"/>
        <w:lang w:val="ru-RU"/>
      </w:rPr>
    </w:pPr>
    <w:r w:rsidRPr="00746DA9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746DA9">
      <w:rPr>
        <w:rFonts w:ascii="Arial" w:hAnsi="Arial" w:cs="Arial"/>
        <w:color w:val="999999"/>
        <w:sz w:val="20"/>
      </w:rPr>
      <w:t>http</w:t>
    </w:r>
    <w:r w:rsidRPr="00746DA9">
      <w:rPr>
        <w:rFonts w:ascii="Arial" w:hAnsi="Arial" w:cs="Arial"/>
        <w:color w:val="999999"/>
        <w:sz w:val="20"/>
        <w:lang w:val="ru-RU"/>
      </w:rPr>
      <w:t>://</w:t>
    </w:r>
    <w:r w:rsidRPr="00746DA9">
      <w:rPr>
        <w:rFonts w:ascii="Arial" w:hAnsi="Arial" w:cs="Arial"/>
        <w:color w:val="999999"/>
        <w:sz w:val="20"/>
      </w:rPr>
      <w:t>artefact</w:t>
    </w:r>
    <w:r w:rsidRPr="00746DA9">
      <w:rPr>
        <w:rFonts w:ascii="Arial" w:hAnsi="Arial" w:cs="Arial"/>
        <w:color w:val="999999"/>
        <w:sz w:val="20"/>
        <w:lang w:val="ru-RU"/>
      </w:rPr>
      <w:t>.</w:t>
    </w:r>
    <w:r w:rsidRPr="00746DA9">
      <w:rPr>
        <w:rFonts w:ascii="Arial" w:hAnsi="Arial" w:cs="Arial"/>
        <w:color w:val="999999"/>
        <w:sz w:val="20"/>
      </w:rPr>
      <w:t>lib</w:t>
    </w:r>
    <w:r w:rsidRPr="00746DA9">
      <w:rPr>
        <w:rFonts w:ascii="Arial" w:hAnsi="Arial" w:cs="Arial"/>
        <w:color w:val="999999"/>
        <w:sz w:val="20"/>
        <w:lang w:val="ru-RU"/>
      </w:rPr>
      <w:t>.</w:t>
    </w:r>
    <w:r w:rsidRPr="00746DA9">
      <w:rPr>
        <w:rFonts w:ascii="Arial" w:hAnsi="Arial" w:cs="Arial"/>
        <w:color w:val="999999"/>
        <w:sz w:val="20"/>
      </w:rPr>
      <w:t>ru</w:t>
    </w:r>
    <w:r w:rsidRPr="00746DA9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08F4F" w14:textId="77777777" w:rsidR="00746DA9" w:rsidRDefault="00746D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0049D"/>
    <w:rsid w:val="00326F90"/>
    <w:rsid w:val="003D4D93"/>
    <w:rsid w:val="00746DA9"/>
    <w:rsid w:val="00815AA2"/>
    <w:rsid w:val="00AA1D8D"/>
    <w:rsid w:val="00B47730"/>
    <w:rsid w:val="00C163F8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3CA4A53"/>
  <w14:defaultImageDpi w14:val="300"/>
  <w15:docId w15:val="{6013BAEC-ED50-42BE-B705-6C411EA33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746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1911</Words>
  <Characters>11430</Characters>
  <Application>Microsoft Office Word</Application>
  <DocSecurity>0</DocSecurity>
  <Lines>197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13295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 кулисами</dc:title>
  <dc:subject/>
  <dc:creator>Уильям Сомерсет Моэм</dc:creator>
  <cp:keywords/>
  <dc:description/>
  <cp:lastModifiedBy>Andrey Piskunov</cp:lastModifiedBy>
  <cp:revision>6</cp:revision>
  <dcterms:created xsi:type="dcterms:W3CDTF">2013-12-23T23:15:00Z</dcterms:created>
  <dcterms:modified xsi:type="dcterms:W3CDTF">2025-05-16T21:18:00Z</dcterms:modified>
  <cp:category/>
</cp:coreProperties>
</file>