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A628E" w14:textId="49E7B6A0" w:rsidR="00590ED7" w:rsidRPr="007817A9" w:rsidRDefault="00590ED7" w:rsidP="007817A9">
      <w:pPr>
        <w:pStyle w:val="Heading2"/>
        <w:keepNext w:val="0"/>
        <w:keepLines w:val="0"/>
        <w:suppressAutoHyphens/>
        <w:spacing w:before="0" w:line="240" w:lineRule="auto"/>
        <w:jc w:val="both"/>
        <w:rPr>
          <w:rFonts w:ascii="Verdana" w:hAnsi="Verdana"/>
          <w:color w:val="000000"/>
          <w:sz w:val="32"/>
          <w:lang w:val="ru-RU"/>
        </w:rPr>
      </w:pPr>
      <w:r w:rsidRPr="007817A9">
        <w:rPr>
          <w:rFonts w:ascii="Verdana" w:hAnsi="Verdana"/>
          <w:color w:val="000000"/>
          <w:sz w:val="32"/>
          <w:lang w:val="ru-RU"/>
        </w:rPr>
        <w:t>Любовь и русская литература</w:t>
      </w:r>
    </w:p>
    <w:p w14:paraId="595606A5" w14:textId="6D4718F6" w:rsidR="00EE4293" w:rsidRPr="007817A9" w:rsidRDefault="00EE4293" w:rsidP="007817A9">
      <w:pPr>
        <w:suppressAutoHyphens/>
        <w:spacing w:after="0" w:line="240" w:lineRule="auto"/>
        <w:jc w:val="both"/>
        <w:rPr>
          <w:rFonts w:ascii="Verdana" w:hAnsi="Verdana"/>
          <w:color w:val="000000"/>
          <w:sz w:val="24"/>
          <w:lang w:val="ru-RU"/>
        </w:rPr>
      </w:pPr>
      <w:r w:rsidRPr="007817A9">
        <w:rPr>
          <w:rFonts w:ascii="Verdana" w:hAnsi="Verdana"/>
          <w:color w:val="000000"/>
          <w:sz w:val="24"/>
          <w:lang w:val="ru-RU"/>
        </w:rPr>
        <w:t>Уильям Сомерсет Моэм</w:t>
      </w:r>
    </w:p>
    <w:p w14:paraId="4263A446" w14:textId="1F40C2F0" w:rsidR="00590ED7" w:rsidRPr="007817A9" w:rsidRDefault="00EE4293" w:rsidP="007817A9">
      <w:pPr>
        <w:pStyle w:val="Heading2"/>
        <w:keepNext w:val="0"/>
        <w:keepLines w:val="0"/>
        <w:suppressAutoHyphens/>
        <w:spacing w:before="0" w:line="240" w:lineRule="auto"/>
        <w:jc w:val="both"/>
        <w:rPr>
          <w:rFonts w:ascii="Verdana" w:hAnsi="Verdana"/>
          <w:b w:val="0"/>
          <w:color w:val="000000"/>
          <w:sz w:val="20"/>
          <w:lang w:val="ru-RU"/>
        </w:rPr>
      </w:pPr>
      <w:r w:rsidRPr="007817A9">
        <w:rPr>
          <w:rFonts w:ascii="Verdana" w:hAnsi="Verdana"/>
          <w:b w:val="0"/>
          <w:color w:val="000000"/>
          <w:sz w:val="20"/>
          <w:lang w:val="ru-RU"/>
        </w:rPr>
        <w:t>П</w:t>
      </w:r>
      <w:r w:rsidR="00590ED7" w:rsidRPr="007817A9">
        <w:rPr>
          <w:rFonts w:ascii="Verdana" w:hAnsi="Verdana"/>
          <w:b w:val="0"/>
          <w:color w:val="000000"/>
          <w:sz w:val="20"/>
          <w:lang w:val="ru-RU"/>
        </w:rPr>
        <w:t>ер</w:t>
      </w:r>
      <w:r w:rsidRPr="007817A9">
        <w:rPr>
          <w:rFonts w:ascii="Verdana" w:hAnsi="Verdana"/>
          <w:b w:val="0"/>
          <w:color w:val="000000"/>
          <w:sz w:val="20"/>
          <w:lang w:val="ru-RU"/>
        </w:rPr>
        <w:t>евод:</w:t>
      </w:r>
      <w:r w:rsidR="00590ED7" w:rsidRPr="007817A9">
        <w:rPr>
          <w:rFonts w:ascii="Verdana" w:hAnsi="Verdana"/>
          <w:b w:val="0"/>
          <w:color w:val="000000"/>
          <w:sz w:val="20"/>
          <w:lang w:val="ru-RU"/>
        </w:rPr>
        <w:t xml:space="preserve"> В.</w:t>
      </w:r>
      <w:r w:rsidR="00590ED7" w:rsidRPr="007817A9">
        <w:rPr>
          <w:rFonts w:ascii="Verdana" w:hAnsi="Verdana"/>
          <w:b w:val="0"/>
          <w:color w:val="000000"/>
          <w:sz w:val="20"/>
        </w:rPr>
        <w:t> </w:t>
      </w:r>
      <w:r w:rsidR="00590ED7" w:rsidRPr="007817A9">
        <w:rPr>
          <w:rFonts w:ascii="Verdana" w:hAnsi="Verdana"/>
          <w:b w:val="0"/>
          <w:color w:val="000000"/>
          <w:sz w:val="20"/>
          <w:lang w:val="ru-RU"/>
        </w:rPr>
        <w:t>Вебер</w:t>
      </w:r>
    </w:p>
    <w:p w14:paraId="03A1DE3C"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p>
    <w:p w14:paraId="73D75E3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Войдя в номер отеля и оставшись один, казалось, впервые за целую вечность, Эшенден сел и огляделся. Не было у него сил тут же распаковывать вещи. Как же много таких вот номеров отелей он повидал с начала войны, роскошных и обшарпанных, в разных городах и странах! Создавалось ощущение, что всю сознательную жизнь он провел на чемоданах. Он вымотался. Задался вопросом, как возьмется за дело, ради которого сюда и прибыл. Он чувствовал себя страшно одиноким, затерянным среди бескрайних просторов России. Он возражал, когда ему поручали эту миссию, говорил, что она ему не по плечу, но его протесты отмели. Выбрали Эшендена не потому, что, по мнению начальства, он идеально подходил для выполнения этого задания. Просто на тот момент никого лучше не нашлось. В дверь постучали, и Эшенден, довольный тем, что может пустить в ход несколько слов, выученных на незнакомом языке, ответил по-русски. Дверь открылась. Он вскочил.</w:t>
      </w:r>
    </w:p>
    <w:p w14:paraId="28473E13"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Заходите, заходите. Очень рад вас видеть!</w:t>
      </w:r>
    </w:p>
    <w:p w14:paraId="502538BE"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В номер вошли трое мужчин. Он знал их в лицо, потому что они плыли на одном с ним судне из Сан-Франциско в Иокогаму, но, следуя полученным инструкциям, избегали контактов с Эшенденом. Всех троих, чехов по национальности, выслали из своей страны за революционную деятельность, и они давно уже жили в Америке, но теперь их направили в Россию, чтобы они помогли Эшендену с выполнением порученного задания и свели его с профессором</w:t>
      </w:r>
      <w:r w:rsidRPr="007817A9">
        <w:rPr>
          <w:rFonts w:ascii="Verdana" w:hAnsi="Verdana"/>
          <w:color w:val="000000"/>
          <w:sz w:val="20"/>
        </w:rPr>
        <w:t> </w:t>
      </w:r>
      <w:r w:rsidRPr="007817A9">
        <w:rPr>
          <w:rFonts w:ascii="Verdana" w:hAnsi="Verdana"/>
          <w:color w:val="000000"/>
          <w:sz w:val="20"/>
          <w:lang w:val="ru-RU"/>
        </w:rPr>
        <w:t>З., который пользовался непререкаемым авторитетом среди чехов, находящихся в России. Командовал троицей некий Эгон Орт, высокий, худощавый мужчина с маленькой седой головой, священник одной из церквей на Среднем Западе и доктор богословия, который покинул свой приход, чтобы послужить делу освобождения родины. У Эшендена сложилось впечатление, что человек он неглупый и не столь уж щепетилен в вопросах совести. Священник, следующий какой-либо идее, имеет определенное преимущество перед мирянами: он может убедить себя, что небеса одобряют едва ли не любое его деяние. В глазах доктора Орта поблескивали веселые огоньки, и ему не было чуждо чувство сдержанного юмора.</w:t>
      </w:r>
    </w:p>
    <w:p w14:paraId="3EFEA2B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В Иокогаме Эшенден провел с ним две секретные встречи и выяснил, что профессор</w:t>
      </w:r>
      <w:r w:rsidRPr="007817A9">
        <w:rPr>
          <w:rFonts w:ascii="Verdana" w:hAnsi="Verdana"/>
          <w:color w:val="000000"/>
          <w:sz w:val="20"/>
        </w:rPr>
        <w:t> </w:t>
      </w:r>
      <w:r w:rsidRPr="007817A9">
        <w:rPr>
          <w:rFonts w:ascii="Verdana" w:hAnsi="Verdana"/>
          <w:color w:val="000000"/>
          <w:sz w:val="20"/>
          <w:lang w:val="ru-RU"/>
        </w:rPr>
        <w:t>З. никогда не поступится своими принципами, пусть он стремится освободить свою страну из-под австрийского гнета и знает, что такое возможно лишь после падения Австро-Венгерской империи. Душой и телом он был с Антантой, но не пошел бы против своей совести и считал, что игра должна вестись честно, в открытую, вот почему некоторые действия предстояло предпринять без его ведома. Влияние этого человека было столь велико, что его пожелания не могли игнорироваться, но в данном случае и Эшенден, и Орт понимали: чем меньше будет знать профессор об их делах, тем лучше.</w:t>
      </w:r>
    </w:p>
    <w:p w14:paraId="49B4600E"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Доктор Орт прибыл в Петроград за неделю до Эшендена и теперь доложил обстановку. Эшенден решил, что ситуация критическая, и, если они хотели чего-то добиться, действовать следовало быстро. Армия выказывала недовольство и бунтовала, положение правительства, возглавляемого безвольным Керенским, представлялось шатким: его не сбрасывали только потому, что ни у кого не хватало смелости взять власть. Страна стояла перед лицом голода, и существовала реальная возможность наступления немцев на Петроград. Послы Великобритании и Соединенных Штатов знали о приезде Эшендена, но его миссия держалась в секрете даже от них, и по некоторым причинам он не мог рассчитывать на их содействие. Он попросил доктора Орта организовать ему встречу с профессором</w:t>
      </w:r>
      <w:r w:rsidRPr="007817A9">
        <w:rPr>
          <w:rFonts w:ascii="Verdana" w:hAnsi="Verdana"/>
          <w:color w:val="000000"/>
          <w:sz w:val="20"/>
        </w:rPr>
        <w:t> </w:t>
      </w:r>
      <w:r w:rsidRPr="007817A9">
        <w:rPr>
          <w:rFonts w:ascii="Verdana" w:hAnsi="Verdana"/>
          <w:color w:val="000000"/>
          <w:sz w:val="20"/>
          <w:lang w:val="ru-RU"/>
        </w:rPr>
        <w:t xml:space="preserve">З., чтобы узнать его видение ситуации и объяснить, что он располагает финансовыми возможностями для того, чтобы поддержать любой план, позволяющий предотвратить катастрофу, которую, по мнению Антанты, неизбежно вызвал бы заключенный Россией сепаратный мир. Но Эшендену также хотелось завязать контакты с влиятельными людьми из разных слоев общества. Мистер Харрингтон с его деловыми предложениями и рекомендательными письмами намеревался встретиться с членами кабинета министров, и ему требовался переводчик. Доктор Орт говорил на русском </w:t>
      </w:r>
      <w:r w:rsidRPr="007817A9">
        <w:rPr>
          <w:rFonts w:ascii="Verdana" w:hAnsi="Verdana"/>
          <w:color w:val="000000"/>
          <w:sz w:val="20"/>
          <w:lang w:val="ru-RU"/>
        </w:rPr>
        <w:lastRenderedPageBreak/>
        <w:t>чуть хуже, чем на родном языке, и Эшендена осенило: чех как нельзя лучше подходит на эту роль. Он ввел своего гостя в курс дела, и они уговорились, что во время ленча с мистером Харрингтоном доктор Орт подойдет к их столику, поприветствует Эшендена, словно в Петрограде видит его впервые, после чего англичанин представит доктора мистеру Харрингтону и, умело направляя разговор, даст понять американцу, что лучшего переводчика не найти и доктор Орт ниспослан ему с небес.</w:t>
      </w:r>
    </w:p>
    <w:p w14:paraId="27D5C75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Но Эшенден полагал, что ему может помочь и еще один человек, поэтому спросил:</w:t>
      </w:r>
    </w:p>
    <w:p w14:paraId="4F4C13D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Вам что-нибудь известно о женщине, которую зовут Анастасия Александровна Леонидова? Она</w:t>
      </w:r>
      <w:r w:rsidRPr="007817A9">
        <w:rPr>
          <w:rFonts w:ascii="Verdana" w:hAnsi="Verdana"/>
          <w:color w:val="000000"/>
          <w:sz w:val="20"/>
        </w:rPr>
        <w:t> </w:t>
      </w:r>
      <w:r w:rsidRPr="007817A9">
        <w:rPr>
          <w:rFonts w:ascii="Verdana" w:hAnsi="Verdana"/>
          <w:color w:val="000000"/>
          <w:sz w:val="20"/>
          <w:lang w:val="ru-RU"/>
        </w:rPr>
        <w:t>— дочь Александра Денисьева.</w:t>
      </w:r>
    </w:p>
    <w:p w14:paraId="34A104E7"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О нем я, разумеется, знаю все.</w:t>
      </w:r>
    </w:p>
    <w:p w14:paraId="2045F2C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У меня есть основания полагать, что она сейчас в Петрограде. Вы сможете выяснить, где она живет и чем занимается?</w:t>
      </w:r>
    </w:p>
    <w:p w14:paraId="368076FE"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Несомненно.</w:t>
      </w:r>
    </w:p>
    <w:p w14:paraId="7961C3E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Доктор Орт что-то сказал на чешском одному из сопровождавших его мужчин. Чувствовалось, что оба (один</w:t>
      </w:r>
      <w:r w:rsidRPr="007817A9">
        <w:rPr>
          <w:rFonts w:ascii="Verdana" w:hAnsi="Verdana"/>
          <w:color w:val="000000"/>
          <w:sz w:val="20"/>
        </w:rPr>
        <w:t> </w:t>
      </w:r>
      <w:r w:rsidRPr="007817A9">
        <w:rPr>
          <w:rFonts w:ascii="Verdana" w:hAnsi="Verdana"/>
          <w:color w:val="000000"/>
          <w:sz w:val="20"/>
          <w:lang w:val="ru-RU"/>
        </w:rPr>
        <w:t>— высокий блондин, второй</w:t>
      </w:r>
      <w:r w:rsidRPr="007817A9">
        <w:rPr>
          <w:rFonts w:ascii="Verdana" w:hAnsi="Verdana"/>
          <w:color w:val="000000"/>
          <w:sz w:val="20"/>
        </w:rPr>
        <w:t> </w:t>
      </w:r>
      <w:r w:rsidRPr="007817A9">
        <w:rPr>
          <w:rFonts w:ascii="Verdana" w:hAnsi="Verdana"/>
          <w:color w:val="000000"/>
          <w:sz w:val="20"/>
          <w:lang w:val="ru-RU"/>
        </w:rPr>
        <w:t>— брюнет невысокого росточка)</w:t>
      </w:r>
      <w:r w:rsidRPr="007817A9">
        <w:rPr>
          <w:rFonts w:ascii="Verdana" w:hAnsi="Verdana"/>
          <w:color w:val="000000"/>
          <w:sz w:val="20"/>
        </w:rPr>
        <w:t> </w:t>
      </w:r>
      <w:r w:rsidRPr="007817A9">
        <w:rPr>
          <w:rFonts w:ascii="Verdana" w:hAnsi="Verdana"/>
          <w:color w:val="000000"/>
          <w:sz w:val="20"/>
          <w:lang w:val="ru-RU"/>
        </w:rPr>
        <w:t>— парни сообразительные. Они были моложе доктора Орта, и Эшенден понимал, что задача у них одна</w:t>
      </w:r>
      <w:r w:rsidRPr="007817A9">
        <w:rPr>
          <w:rFonts w:ascii="Verdana" w:hAnsi="Verdana"/>
          <w:color w:val="000000"/>
          <w:sz w:val="20"/>
        </w:rPr>
        <w:t> </w:t>
      </w:r>
      <w:r w:rsidRPr="007817A9">
        <w:rPr>
          <w:rFonts w:ascii="Verdana" w:hAnsi="Verdana"/>
          <w:color w:val="000000"/>
          <w:sz w:val="20"/>
          <w:lang w:val="ru-RU"/>
        </w:rPr>
        <w:t>— выполнять его поручения. Мужчина кивнул, поднялся, пожал руку Эшендену и отбыл.</w:t>
      </w:r>
    </w:p>
    <w:p w14:paraId="36A5D973"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Все необходимые сведения вы получите во второй половине дня,</w:t>
      </w:r>
      <w:r w:rsidRPr="007817A9">
        <w:rPr>
          <w:rFonts w:ascii="Verdana" w:hAnsi="Verdana"/>
          <w:color w:val="000000"/>
          <w:sz w:val="20"/>
        </w:rPr>
        <w:t> </w:t>
      </w:r>
      <w:r w:rsidRPr="007817A9">
        <w:rPr>
          <w:rFonts w:ascii="Verdana" w:hAnsi="Verdana"/>
          <w:color w:val="000000"/>
          <w:sz w:val="20"/>
          <w:lang w:val="ru-RU"/>
        </w:rPr>
        <w:t>— пообещал доктор Орт.</w:t>
      </w:r>
    </w:p>
    <w:p w14:paraId="1393EAEB"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Что ж, тогда остается только ждать,</w:t>
      </w:r>
      <w:r w:rsidRPr="007817A9">
        <w:rPr>
          <w:rFonts w:ascii="Verdana" w:hAnsi="Verdana"/>
          <w:color w:val="000000"/>
          <w:sz w:val="20"/>
        </w:rPr>
        <w:t> </w:t>
      </w:r>
      <w:r w:rsidRPr="007817A9">
        <w:rPr>
          <w:rFonts w:ascii="Verdana" w:hAnsi="Verdana"/>
          <w:color w:val="000000"/>
          <w:sz w:val="20"/>
          <w:lang w:val="ru-RU"/>
        </w:rPr>
        <w:t>— кивнул Эшенден.</w:t>
      </w:r>
      <w:r w:rsidRPr="007817A9">
        <w:rPr>
          <w:rFonts w:ascii="Verdana" w:hAnsi="Verdana"/>
          <w:color w:val="000000"/>
          <w:sz w:val="20"/>
        </w:rPr>
        <w:t> </w:t>
      </w:r>
      <w:r w:rsidRPr="007817A9">
        <w:rPr>
          <w:rFonts w:ascii="Verdana" w:hAnsi="Verdana"/>
          <w:color w:val="000000"/>
          <w:sz w:val="20"/>
          <w:lang w:val="ru-RU"/>
        </w:rPr>
        <w:t>— По правде говоря, я одиннадцать дней не мылся, так что очень хочется принять ванну.</w:t>
      </w:r>
    </w:p>
    <w:p w14:paraId="2CA8008E"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Писатель так и не мог решить, где ему лучше думается, в вагоне поезда или в ванне. Если дело касалось новых идей, он, пожалуй, отдавал предпочтение поезду, движущемуся равномерно и не так чтобы быстро. К примеру, многие из них посещали его во время поездок по равнинам Франции. Но в части наслаждения воспоминаниями или наращивания плоти на уже готовом сюжетном скелете ничто не могло сравниться с ванной, наполненной горячей водой. Вот и теперь, погрузившись в мыльную воду, как буйвол</w:t>
      </w:r>
      <w:r w:rsidRPr="007817A9">
        <w:rPr>
          <w:rFonts w:ascii="Verdana" w:hAnsi="Verdana"/>
          <w:color w:val="000000"/>
          <w:sz w:val="20"/>
        </w:rPr>
        <w:t> </w:t>
      </w:r>
      <w:r w:rsidRPr="007817A9">
        <w:rPr>
          <w:rFonts w:ascii="Verdana" w:hAnsi="Verdana"/>
          <w:color w:val="000000"/>
          <w:sz w:val="20"/>
          <w:lang w:val="ru-RU"/>
        </w:rPr>
        <w:t>— в грязный пруд, Эшенден вспоминал мрачноватую веселость своих отношений с Анастасией Александровной Леонидовой.</w:t>
      </w:r>
    </w:p>
    <w:p w14:paraId="442A107E"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В этих рассказах можно найти лишь смутные намеки на способность Эшендена проявить страсть, иронически называемую нежной. Специалисты науки о любви, это милые существа, профессионально занимающиеся тем самым, что философы полагают уходом от действительности, утверждали, что писатели, художники и музыканты, то есть все те, кто связан с искусством, по части любви выдающихся успехов не добиваются. Шуму много, но толку мало. Что-то вещают или томно вздыхают, пишут красивые фразы и создают романтический антураж, но в конце концов выясняется, что любят они больше себя или искусство (для многих это одно и то же), а никак не объект их страсти, предлагая лишь тень, тогда как этому объекту, руководствующемуся здоровой сексуальностью, хотелось бы получить что-то более материальное. Возможно, так оно и есть, и в этом кроется причина (ранее никем не упомянутая) той злобной ненависти, которую женщины в глубине души питают к искусству. Но в любом случае в последние двадцать лет очаровательные женщины раз за разом заставляли трепетать сердце Эшендена. Он пережил немало приятных минут, за которые потом приходилось расплачиваться душевными страданиями, но даже испытывая самые жестокие муки неразделенной любви, он мог сказать себе, причем без всякой иронии, что все эти треволнения лили воду на мельницу его творчества.</w:t>
      </w:r>
    </w:p>
    <w:p w14:paraId="1CC7818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 xml:space="preserve">Анастасия Александровна Леонидова была дочерью революционера, осужденного на пожизненную каторгу. Он бежал из Сибири, куда его сослали, и обосновался в Лондоне. Человек талантливый, он тридцать лет зарабатывал на жизнь не знающим устали пером и даже занял видное положение в английской словесности. По достижении совершеннолетия Анастасия Александровна вышла замуж за Владимира Семеновича Максимова, также российского политического эмигранта. Эшенден познакомился с ней через несколько лет после их бракосочетания. Именно в этот период Европа открыла для себя Россию. Все читали русских прозаиков, русские танцоры покорили цивилизованный мир, русские композиторы затронули душевные струны людей, начинающих уставать от Вагнера. Русское искусство обрушилось на </w:t>
      </w:r>
      <w:r w:rsidRPr="007817A9">
        <w:rPr>
          <w:rFonts w:ascii="Verdana" w:hAnsi="Verdana"/>
          <w:color w:val="000000"/>
          <w:sz w:val="20"/>
          <w:lang w:val="ru-RU"/>
        </w:rPr>
        <w:lastRenderedPageBreak/>
        <w:t xml:space="preserve">Европу, как эпидемия гриппа. В моду входили новые фразы, новые цвета, новые эмоции, и высоколобые без малейшей запинки называли себя представителями </w:t>
      </w:r>
      <w:r w:rsidRPr="007817A9">
        <w:rPr>
          <w:rFonts w:ascii="Verdana" w:hAnsi="Verdana"/>
          <w:color w:val="000000"/>
          <w:sz w:val="20"/>
        </w:rPr>
        <w:t>intelligentsia</w:t>
      </w:r>
      <w:r w:rsidRPr="007817A9">
        <w:rPr>
          <w:rFonts w:ascii="Verdana" w:hAnsi="Verdana"/>
          <w:color w:val="000000"/>
          <w:sz w:val="20"/>
          <w:lang w:val="ru-RU"/>
        </w:rPr>
        <w:t>. На английском слово это произносилось легко, хотя с правописанием возникали проблемы.</w:t>
      </w:r>
    </w:p>
    <w:p w14:paraId="2CBFC92B"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Эшенден не отставал от других. Сменил обивку мягкой мебели в гостиной, повесил на стену икону, читал Чехова и ходил на балет.</w:t>
      </w:r>
    </w:p>
    <w:p w14:paraId="54953CE7"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Анастасия Александровна по рождению, образу жизни, образованию была типичной интеллигенткой. Жила с мужем в крохотном домике рядом с Риджентс-Парк, и здесь литературный люд Лондона мог с робким благоговением взирать на бледнолицых, бородатых гигантов, привалившихся к стене, подобно атлантам в выходной день. Все до единого</w:t>
      </w:r>
      <w:r w:rsidRPr="007817A9">
        <w:rPr>
          <w:rFonts w:ascii="Verdana" w:hAnsi="Verdana"/>
          <w:color w:val="000000"/>
          <w:sz w:val="20"/>
        </w:rPr>
        <w:t> </w:t>
      </w:r>
      <w:r w:rsidRPr="007817A9">
        <w:rPr>
          <w:rFonts w:ascii="Verdana" w:hAnsi="Verdana"/>
          <w:color w:val="000000"/>
          <w:sz w:val="20"/>
          <w:lang w:val="ru-RU"/>
        </w:rPr>
        <w:t>— революционеры, которые только чудом оказались здесь, а не «во глубине сибирских руд». Дамы от литературы дрожащей рукой подносили к губам стаканы с водкой. Если вам везло и судьба благосклонно вам улыбалась, вы могли пожать руку Дягилеву. Подобно лепестку цветка персикового дерева, гонимому легким ветерком, здесь появлялась, чтобы тут же исчезнуть, сама Павлова. В те годы Эшенден еще не достиг таких больших успехов, чтобы пренебрежительно взирать на снобов, к каковым, безусловно, в молодости относился и сам, и хотя некоторые уже косо поглядывали на него, другие (оптимисты, сохранившие веру в человека) по-прежнему возлагали на него определенные надежды. Анастасия Александровна сказала ему в глаза, что он</w:t>
      </w:r>
      <w:r w:rsidRPr="007817A9">
        <w:rPr>
          <w:rFonts w:ascii="Verdana" w:hAnsi="Verdana"/>
          <w:color w:val="000000"/>
          <w:sz w:val="20"/>
        </w:rPr>
        <w:t> </w:t>
      </w:r>
      <w:r w:rsidRPr="007817A9">
        <w:rPr>
          <w:rFonts w:ascii="Verdana" w:hAnsi="Verdana"/>
          <w:color w:val="000000"/>
          <w:sz w:val="20"/>
          <w:lang w:val="ru-RU"/>
        </w:rPr>
        <w:t>— истинный интеллигент. Эшенден почти в это поверил. Он пребывал в том состоянии, когда мог поверить во все. Его переполняли восторг и возбуждение. Ему казалось, что он вот-вот ухватит за хвост жар-птицу романтической любви, за которой так долго гонялся. Анастасия Александровна покорила его прекрасными глазами, чуть пышноватыми формами, высокими скулами, вздернутым носиком (возможно, доставшимся от татар), большим ртом с крупными, квадратными зубами и белоснежной кожей. В одежде она предпочитала яркие тона. В ее темных, меланхоличных глазах Эшендену виделись бескрайние российские степи, Кремль с бьющими колоколами, пасхальные службы в Исаакиевском соборе, густые серебристые березовые леса и Невский проспект. Просто удивительно, сколь много видел он в этих глазах, круглых, блестящих, чуть выпученных, как у пекинеса. Они напоминали об Алеше из «Братьев Карамазовых» и о Наташе из «Войны и мира», об Анне Карениной и «Отцах и детях».</w:t>
      </w:r>
    </w:p>
    <w:p w14:paraId="7C4E524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Эшенден вскорости пришел к выводу, что муж Анастасии Александровны ее недостоин, а потом узнал, что она разделяет его мнение. И действительно, роста Владимиру Семеновичу определенно не хватало, а его большую, продолговатую голову словно специально вытянули вверх, будто лакричную конфету. Венчала ее, как и у всех русских, копна непокорных волос. С трудом верилось, что царское правительство действительно боялось революционной деятельности этого мягкого и скромного человека. Он преподавал русский язык и писал статьи в московские газеты. Присущие ему дружелюбие и покладистость оказались незаменимыми в семейной жизни, потому что Анастасия Александровна частенько показывала характер: если у нее болели зубы, на долю Владимира Семеновича выпадали мучения грешников в аду, а когда сердце переполняла горечь из-за несчастий, постигших родину, ему оставалось только пожалеть, что он появился на свет божий. Эшенден не мог не признать, что жизнь у Владимира Семеновича</w:t>
      </w:r>
      <w:r w:rsidRPr="007817A9">
        <w:rPr>
          <w:rFonts w:ascii="Verdana" w:hAnsi="Verdana"/>
          <w:color w:val="000000"/>
          <w:sz w:val="20"/>
        </w:rPr>
        <w:t> </w:t>
      </w:r>
      <w:r w:rsidRPr="007817A9">
        <w:rPr>
          <w:rFonts w:ascii="Verdana" w:hAnsi="Verdana"/>
          <w:color w:val="000000"/>
          <w:sz w:val="20"/>
          <w:lang w:val="ru-RU"/>
        </w:rPr>
        <w:t>— не сахар, а его полнейшая безобидность привела к тому, что ему даже начал нравиться этот странный русский. И когда он открылся Анастасии Александровне в своей страсти и с радостью узнал, что чувство это взаимное, вопрос, а как быть с Владимиром Семеновичем, поставил его в тупик. Ни он, ни Анастасия Александровна не желали более ни минуты жить друг без друга, и Эшенден опасался, что с ее революционными воззрениями она никогда не согласится выйти за него, но, к удивлению и немалому облегчению Эшендена, она тут же приняла его предложение.</w:t>
      </w:r>
    </w:p>
    <w:p w14:paraId="63B7E20F"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Как, по-вашему, Владимир Семенович согласится на развод?</w:t>
      </w:r>
      <w:r w:rsidRPr="007817A9">
        <w:rPr>
          <w:rFonts w:ascii="Verdana" w:hAnsi="Verdana"/>
          <w:color w:val="000000"/>
          <w:sz w:val="20"/>
        </w:rPr>
        <w:t> </w:t>
      </w:r>
      <w:r w:rsidRPr="007817A9">
        <w:rPr>
          <w:rFonts w:ascii="Verdana" w:hAnsi="Verdana"/>
          <w:color w:val="000000"/>
          <w:sz w:val="20"/>
          <w:lang w:val="ru-RU"/>
        </w:rPr>
        <w:t>— спросил он, сидя на диване, привалившись спиной к подушкам, обивка которых цветом ассоциировалась с протухшим сырым мясом, и держа за руку Анастасию Александровну.</w:t>
      </w:r>
    </w:p>
    <w:p w14:paraId="206838FC"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Володя обожает меня,</w:t>
      </w:r>
      <w:r w:rsidRPr="007817A9">
        <w:rPr>
          <w:rFonts w:ascii="Verdana" w:hAnsi="Verdana"/>
          <w:color w:val="000000"/>
          <w:sz w:val="20"/>
        </w:rPr>
        <w:t> </w:t>
      </w:r>
      <w:r w:rsidRPr="007817A9">
        <w:rPr>
          <w:rFonts w:ascii="Verdana" w:hAnsi="Verdana"/>
          <w:color w:val="000000"/>
          <w:sz w:val="20"/>
          <w:lang w:val="ru-RU"/>
        </w:rPr>
        <w:t>— ответила она.</w:t>
      </w:r>
      <w:r w:rsidRPr="007817A9">
        <w:rPr>
          <w:rFonts w:ascii="Verdana" w:hAnsi="Verdana"/>
          <w:color w:val="000000"/>
          <w:sz w:val="20"/>
        </w:rPr>
        <w:t> </w:t>
      </w:r>
      <w:r w:rsidRPr="007817A9">
        <w:rPr>
          <w:rFonts w:ascii="Verdana" w:hAnsi="Verdana"/>
          <w:color w:val="000000"/>
          <w:sz w:val="20"/>
          <w:lang w:val="ru-RU"/>
        </w:rPr>
        <w:t>— У него разобьется сердце.</w:t>
      </w:r>
    </w:p>
    <w:p w14:paraId="595EE5B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lastRenderedPageBreak/>
        <w:t>—</w:t>
      </w:r>
      <w:r w:rsidRPr="007817A9">
        <w:rPr>
          <w:rFonts w:ascii="Verdana" w:hAnsi="Verdana"/>
          <w:color w:val="000000"/>
          <w:sz w:val="20"/>
        </w:rPr>
        <w:t> </w:t>
      </w:r>
      <w:r w:rsidRPr="007817A9">
        <w:rPr>
          <w:rFonts w:ascii="Verdana" w:hAnsi="Verdana"/>
          <w:color w:val="000000"/>
          <w:sz w:val="20"/>
          <w:lang w:val="ru-RU"/>
        </w:rPr>
        <w:t>Он</w:t>
      </w:r>
      <w:r w:rsidRPr="007817A9">
        <w:rPr>
          <w:rFonts w:ascii="Verdana" w:hAnsi="Verdana"/>
          <w:color w:val="000000"/>
          <w:sz w:val="20"/>
        </w:rPr>
        <w:t> </w:t>
      </w:r>
      <w:r w:rsidRPr="007817A9">
        <w:rPr>
          <w:rFonts w:ascii="Verdana" w:hAnsi="Verdana"/>
          <w:color w:val="000000"/>
          <w:sz w:val="20"/>
          <w:lang w:val="ru-RU"/>
        </w:rPr>
        <w:t>— милый человек, и я не хотел бы, чтобы он жестоко страдал. Надеюсь, он сможет это пережить.</w:t>
      </w:r>
    </w:p>
    <w:p w14:paraId="289FE3AB"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Этого он никогда не переживет. Такова уж русская душа. Мне совершенно ясно, как только я от него уйду, он подумает, что потерял все, ради чего стоило жить. Никогда не знала мужчины, столь влюбленного в женщину, как он влюблен в меня. Но, разумеется, он не встанет между мной и моим счастьем. Для этого он слишком великодушен. Володя понимает, если дело касается развития моей личности, у меня нет права на нерешительность. Он, безусловно, вернет мне свободу.</w:t>
      </w:r>
    </w:p>
    <w:p w14:paraId="18EDDB75"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В то время английский закон о разводе был еще более сложным и абсурдным, чем ныне, так что Эшенден, на случай, что Анастасия Александровна не знакома с его положениями, объяснил ей сложности, с которыми им предстояло столкнуться. Она мягко накрыла его руку своей.</w:t>
      </w:r>
    </w:p>
    <w:p w14:paraId="7808E427"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Володя ни в коем случае не подвергнет меня вульгарному позорищу публичного бракоразводного процесса. Как только я скажу ему, что решила стать вашей женой, он покончит с собой.</w:t>
      </w:r>
    </w:p>
    <w:p w14:paraId="0825A568"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Какой кошмар!</w:t>
      </w:r>
      <w:r w:rsidRPr="007817A9">
        <w:rPr>
          <w:rFonts w:ascii="Verdana" w:hAnsi="Verdana"/>
          <w:color w:val="000000"/>
          <w:sz w:val="20"/>
        </w:rPr>
        <w:t> </w:t>
      </w:r>
      <w:r w:rsidRPr="007817A9">
        <w:rPr>
          <w:rFonts w:ascii="Verdana" w:hAnsi="Verdana"/>
          <w:color w:val="000000"/>
          <w:sz w:val="20"/>
          <w:lang w:val="ru-RU"/>
        </w:rPr>
        <w:t>— воскликнул Эшенден.</w:t>
      </w:r>
    </w:p>
    <w:p w14:paraId="2747365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Он ужасался, но при этом его охватил восторг. Все это очень уж походило на русский роман, и он буквально видел эти трогательные и жуткие страницы, страницы и страницы, на которых Достоевский описывал бы сложившуюся ситуацию. Перед его мысленным взором представали невыносимые терзания, которыми мучились герои, разбитые бутылки из-под шампанского, поездки к цыганам, водка, обмороки, гипнотические состояния и бесконечно, бесконечно долгие речи всех действующих лиц. Ах, какими страшными были страницы, но при этом захватывающими и раздирающими душу.</w:t>
      </w:r>
    </w:p>
    <w:p w14:paraId="71FD4E5F"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Нас это ужасно опечалит,</w:t>
      </w:r>
      <w:r w:rsidRPr="007817A9">
        <w:rPr>
          <w:rFonts w:ascii="Verdana" w:hAnsi="Verdana"/>
          <w:color w:val="000000"/>
          <w:sz w:val="20"/>
        </w:rPr>
        <w:t> </w:t>
      </w:r>
      <w:r w:rsidRPr="007817A9">
        <w:rPr>
          <w:rFonts w:ascii="Verdana" w:hAnsi="Verdana"/>
          <w:color w:val="000000"/>
          <w:sz w:val="20"/>
          <w:lang w:val="ru-RU"/>
        </w:rPr>
        <w:t>— продолжала Анастасия Александровна,</w:t>
      </w:r>
      <w:r w:rsidRPr="007817A9">
        <w:rPr>
          <w:rFonts w:ascii="Verdana" w:hAnsi="Verdana"/>
          <w:color w:val="000000"/>
          <w:sz w:val="20"/>
        </w:rPr>
        <w:t> </w:t>
      </w:r>
      <w:r w:rsidRPr="007817A9">
        <w:rPr>
          <w:rFonts w:ascii="Verdana" w:hAnsi="Verdana"/>
          <w:color w:val="000000"/>
          <w:sz w:val="20"/>
          <w:lang w:val="ru-RU"/>
        </w:rPr>
        <w:t>— но я не в силах представить себе, что еще он может сделать. Я не могу просить его жить без меня. Он превратится в судно без руля или автомобиль без карбюратора. Я так хорошо знаю Володю. Он покончит с собой.</w:t>
      </w:r>
    </w:p>
    <w:p w14:paraId="1DB4826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Каким образом?</w:t>
      </w:r>
      <w:r w:rsidRPr="007817A9">
        <w:rPr>
          <w:rFonts w:ascii="Verdana" w:hAnsi="Verdana"/>
          <w:color w:val="000000"/>
          <w:sz w:val="20"/>
        </w:rPr>
        <w:t> </w:t>
      </w:r>
      <w:r w:rsidRPr="007817A9">
        <w:rPr>
          <w:rFonts w:ascii="Verdana" w:hAnsi="Verdana"/>
          <w:color w:val="000000"/>
          <w:sz w:val="20"/>
          <w:lang w:val="ru-RU"/>
        </w:rPr>
        <w:t>— спросил Эшенден, которого, как и всех реалистов, более всего интересовали подробности.</w:t>
      </w:r>
    </w:p>
    <w:p w14:paraId="30FAA46C"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Выстрелом вышибет себе мозги.</w:t>
      </w:r>
    </w:p>
    <w:p w14:paraId="1A828D44"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Эшендену вспомнилась драма «Росмерхольм». В свое время он обожал Ибсена и даже подумывал над тем, чтобы выучить норвежский, прочитать творения мастера в оригинале и раскрыть тайну притягательности его мыслей. Однажды он даже видел самого Ибсена: живой классик потягивал мюнхенское пиво.</w:t>
      </w:r>
    </w:p>
    <w:p w14:paraId="1D722ED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Но разве мы не лишимся счастья, зная, что на нашей совести смерть человека?</w:t>
      </w:r>
      <w:r w:rsidRPr="007817A9">
        <w:rPr>
          <w:rFonts w:ascii="Verdana" w:hAnsi="Verdana"/>
          <w:color w:val="000000"/>
          <w:sz w:val="20"/>
        </w:rPr>
        <w:t> </w:t>
      </w:r>
      <w:r w:rsidRPr="007817A9">
        <w:rPr>
          <w:rFonts w:ascii="Verdana" w:hAnsi="Verdana"/>
          <w:color w:val="000000"/>
          <w:sz w:val="20"/>
          <w:lang w:val="ru-RU"/>
        </w:rPr>
        <w:t>— спросил он.</w:t>
      </w:r>
      <w:r w:rsidRPr="007817A9">
        <w:rPr>
          <w:rFonts w:ascii="Verdana" w:hAnsi="Verdana"/>
          <w:color w:val="000000"/>
          <w:sz w:val="20"/>
        </w:rPr>
        <w:t> </w:t>
      </w:r>
      <w:r w:rsidRPr="007817A9">
        <w:rPr>
          <w:rFonts w:ascii="Verdana" w:hAnsi="Verdana"/>
          <w:color w:val="000000"/>
          <w:sz w:val="20"/>
          <w:lang w:val="ru-RU"/>
        </w:rPr>
        <w:t>— Боюсь, он так и будет стоять между нами. На веки вечные.</w:t>
      </w:r>
    </w:p>
    <w:p w14:paraId="407CA0D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Я знаю, мы будем страдать, мы будем безмерно страдать,</w:t>
      </w:r>
      <w:r w:rsidRPr="007817A9">
        <w:rPr>
          <w:rFonts w:ascii="Verdana" w:hAnsi="Verdana"/>
          <w:color w:val="000000"/>
          <w:sz w:val="20"/>
        </w:rPr>
        <w:t> </w:t>
      </w:r>
      <w:r w:rsidRPr="007817A9">
        <w:rPr>
          <w:rFonts w:ascii="Verdana" w:hAnsi="Verdana"/>
          <w:color w:val="000000"/>
          <w:sz w:val="20"/>
          <w:lang w:val="ru-RU"/>
        </w:rPr>
        <w:t>— ответствовала Анастасия Александровна,</w:t>
      </w:r>
      <w:r w:rsidRPr="007817A9">
        <w:rPr>
          <w:rFonts w:ascii="Verdana" w:hAnsi="Verdana"/>
          <w:color w:val="000000"/>
          <w:sz w:val="20"/>
        </w:rPr>
        <w:t> </w:t>
      </w:r>
      <w:r w:rsidRPr="007817A9">
        <w:rPr>
          <w:rFonts w:ascii="Verdana" w:hAnsi="Verdana"/>
          <w:color w:val="000000"/>
          <w:sz w:val="20"/>
          <w:lang w:val="ru-RU"/>
        </w:rPr>
        <w:t>— но как мы можем что-либо изменить? Такова жизнь. Мы должны подумать и о Володе. Речь идет и о его счастье. Он предпочтет уйти из жизни.</w:t>
      </w:r>
    </w:p>
    <w:p w14:paraId="08340A31"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Она отвернулась, и Эшенден увидел, как крупные слезы покатились по ее щекам. От волнения перехватило дыхание. У него было доброе сердце, и его ужасала даже сама мысль о бедном Владимире, лежащем на полу с пулей в голове.</w:t>
      </w:r>
    </w:p>
    <w:p w14:paraId="4F77AD5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Эти русские, ну и забавы у них!</w:t>
      </w:r>
    </w:p>
    <w:p w14:paraId="3D422E56"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Совладав с эмоциями, Анастасия Александровна повернулась к нему. Посмотрела влажными, круглыми, чуть выпученными глазами.</w:t>
      </w:r>
    </w:p>
    <w:p w14:paraId="2EF86E83"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Мы должны убедиться, что поступаем правильно,</w:t>
      </w:r>
      <w:r w:rsidRPr="007817A9">
        <w:rPr>
          <w:rFonts w:ascii="Verdana" w:hAnsi="Verdana"/>
          <w:color w:val="000000"/>
          <w:sz w:val="20"/>
        </w:rPr>
        <w:t> </w:t>
      </w:r>
      <w:r w:rsidRPr="007817A9">
        <w:rPr>
          <w:rFonts w:ascii="Verdana" w:hAnsi="Verdana"/>
          <w:color w:val="000000"/>
          <w:sz w:val="20"/>
          <w:lang w:val="ru-RU"/>
        </w:rPr>
        <w:t>— заявила она.</w:t>
      </w:r>
      <w:r w:rsidRPr="007817A9">
        <w:rPr>
          <w:rFonts w:ascii="Verdana" w:hAnsi="Verdana"/>
          <w:color w:val="000000"/>
          <w:sz w:val="20"/>
        </w:rPr>
        <w:t> </w:t>
      </w:r>
      <w:r w:rsidRPr="007817A9">
        <w:rPr>
          <w:rFonts w:ascii="Verdana" w:hAnsi="Verdana"/>
          <w:color w:val="000000"/>
          <w:sz w:val="20"/>
          <w:lang w:val="ru-RU"/>
        </w:rPr>
        <w:t>— Я никогда не прощу себе, если позволю Володе совершить самоубийство, а потом выяснится, что я допустила ошибку. Думаю, мы должны проверить нашу любовь.</w:t>
      </w:r>
    </w:p>
    <w:p w14:paraId="0BB46631"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Но разве вы не уверены?</w:t>
      </w:r>
      <w:r w:rsidRPr="007817A9">
        <w:rPr>
          <w:rFonts w:ascii="Verdana" w:hAnsi="Verdana"/>
          <w:color w:val="000000"/>
          <w:sz w:val="20"/>
        </w:rPr>
        <w:t> </w:t>
      </w:r>
      <w:r w:rsidRPr="007817A9">
        <w:rPr>
          <w:rFonts w:ascii="Verdana" w:hAnsi="Verdana"/>
          <w:color w:val="000000"/>
          <w:sz w:val="20"/>
          <w:lang w:val="ru-RU"/>
        </w:rPr>
        <w:t>— От напряжения Эшенден даже осип.</w:t>
      </w:r>
      <w:r w:rsidRPr="007817A9">
        <w:rPr>
          <w:rFonts w:ascii="Verdana" w:hAnsi="Verdana"/>
          <w:color w:val="000000"/>
          <w:sz w:val="20"/>
        </w:rPr>
        <w:t> </w:t>
      </w:r>
      <w:r w:rsidRPr="007817A9">
        <w:rPr>
          <w:rFonts w:ascii="Verdana" w:hAnsi="Verdana"/>
          <w:color w:val="000000"/>
          <w:sz w:val="20"/>
          <w:lang w:val="ru-RU"/>
        </w:rPr>
        <w:t>— Я</w:t>
      </w:r>
      <w:r w:rsidRPr="007817A9">
        <w:rPr>
          <w:rFonts w:ascii="Verdana" w:hAnsi="Verdana"/>
          <w:color w:val="000000"/>
          <w:sz w:val="20"/>
        </w:rPr>
        <w:t> </w:t>
      </w:r>
      <w:r w:rsidRPr="007817A9">
        <w:rPr>
          <w:rFonts w:ascii="Verdana" w:hAnsi="Verdana"/>
          <w:color w:val="000000"/>
          <w:sz w:val="20"/>
          <w:lang w:val="ru-RU"/>
        </w:rPr>
        <w:t>— уверен.</w:t>
      </w:r>
    </w:p>
    <w:p w14:paraId="22C12E09"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Давайте на неделю съездим в Париж и посмотрим, что из этого выйдет. Тогда мы будем все знать наверняка.</w:t>
      </w:r>
    </w:p>
    <w:p w14:paraId="680FC6A4"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Эшенден придерживался традиционных взглядов на институт семьи, и предложение это застало его врасплох. Но лишь на мгновение. Анастасию он обожал. Тем не менее она все тонко чувствовала, и от нее не укрылась его мимолетная нерешительность.</w:t>
      </w:r>
    </w:p>
    <w:p w14:paraId="40446455"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lastRenderedPageBreak/>
        <w:t>—</w:t>
      </w:r>
      <w:r w:rsidRPr="007817A9">
        <w:rPr>
          <w:rFonts w:ascii="Verdana" w:hAnsi="Verdana"/>
          <w:color w:val="000000"/>
          <w:sz w:val="20"/>
        </w:rPr>
        <w:t> </w:t>
      </w:r>
      <w:r w:rsidRPr="007817A9">
        <w:rPr>
          <w:rFonts w:ascii="Verdana" w:hAnsi="Verdana"/>
          <w:color w:val="000000"/>
          <w:sz w:val="20"/>
          <w:lang w:val="ru-RU"/>
        </w:rPr>
        <w:t>Надеюсь, вам чужды мещанские предрассудки?</w:t>
      </w:r>
      <w:r w:rsidRPr="007817A9">
        <w:rPr>
          <w:rFonts w:ascii="Verdana" w:hAnsi="Verdana"/>
          <w:color w:val="000000"/>
          <w:sz w:val="20"/>
        </w:rPr>
        <w:t> </w:t>
      </w:r>
      <w:r w:rsidRPr="007817A9">
        <w:rPr>
          <w:rFonts w:ascii="Verdana" w:hAnsi="Verdana"/>
          <w:color w:val="000000"/>
          <w:sz w:val="20"/>
          <w:lang w:val="ru-RU"/>
        </w:rPr>
        <w:t>— спросила она.</w:t>
      </w:r>
    </w:p>
    <w:p w14:paraId="1AC9FA28"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Разумеется,</w:t>
      </w:r>
      <w:r w:rsidRPr="007817A9">
        <w:rPr>
          <w:rFonts w:ascii="Verdana" w:hAnsi="Verdana"/>
          <w:color w:val="000000"/>
          <w:sz w:val="20"/>
        </w:rPr>
        <w:t> </w:t>
      </w:r>
      <w:r w:rsidRPr="007817A9">
        <w:rPr>
          <w:rFonts w:ascii="Verdana" w:hAnsi="Verdana"/>
          <w:color w:val="000000"/>
          <w:sz w:val="20"/>
          <w:lang w:val="ru-RU"/>
        </w:rPr>
        <w:t>— торопливо заверил ее Эшенден, который скорее согласился, чтобы его назвали подлецом, чем мещанином.</w:t>
      </w:r>
      <w:r w:rsidRPr="007817A9">
        <w:rPr>
          <w:rFonts w:ascii="Verdana" w:hAnsi="Verdana"/>
          <w:color w:val="000000"/>
          <w:sz w:val="20"/>
        </w:rPr>
        <w:t> </w:t>
      </w:r>
      <w:r w:rsidRPr="007817A9">
        <w:rPr>
          <w:rFonts w:ascii="Verdana" w:hAnsi="Verdana"/>
          <w:color w:val="000000"/>
          <w:sz w:val="20"/>
          <w:lang w:val="ru-RU"/>
        </w:rPr>
        <w:t>— Я думаю, это блестящая идея.</w:t>
      </w:r>
    </w:p>
    <w:p w14:paraId="518E8BE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Почему женщина должна ставить на кон всю свою жизнь? Невозможно узнать, каков из себя мужчина, пока не поживешь с ним. По-моему, это справедливо, дать ей шанс передумать, прежде чем будет поздно.</w:t>
      </w:r>
    </w:p>
    <w:p w14:paraId="6498E4D1"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Совершенно верно,</w:t>
      </w:r>
      <w:r w:rsidRPr="007817A9">
        <w:rPr>
          <w:rFonts w:ascii="Verdana" w:hAnsi="Verdana"/>
          <w:color w:val="000000"/>
          <w:sz w:val="20"/>
        </w:rPr>
        <w:t> </w:t>
      </w:r>
      <w:r w:rsidRPr="007817A9">
        <w:rPr>
          <w:rFonts w:ascii="Verdana" w:hAnsi="Verdana"/>
          <w:color w:val="000000"/>
          <w:sz w:val="20"/>
          <w:lang w:val="ru-RU"/>
        </w:rPr>
        <w:t>— поддакнул Эшенден.</w:t>
      </w:r>
    </w:p>
    <w:p w14:paraId="588F1AF6"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Анастасия Александровна относилась к тем женщинам, у которых слова не расходятся с делом, и занялась необходимыми приготовлениями, чтобы в следующую субботу они могли уехать в Париж.</w:t>
      </w:r>
    </w:p>
    <w:p w14:paraId="050A44EF"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Я не скажу Володе, что еду с тобой,</w:t>
      </w:r>
      <w:r w:rsidRPr="007817A9">
        <w:rPr>
          <w:rFonts w:ascii="Verdana" w:hAnsi="Verdana"/>
          <w:color w:val="000000"/>
          <w:sz w:val="20"/>
        </w:rPr>
        <w:t> </w:t>
      </w:r>
      <w:r w:rsidRPr="007817A9">
        <w:rPr>
          <w:rFonts w:ascii="Verdana" w:hAnsi="Verdana"/>
          <w:color w:val="000000"/>
          <w:sz w:val="20"/>
          <w:lang w:val="ru-RU"/>
        </w:rPr>
        <w:t>— предупредила она.</w:t>
      </w:r>
      <w:r w:rsidRPr="007817A9">
        <w:rPr>
          <w:rFonts w:ascii="Verdana" w:hAnsi="Verdana"/>
          <w:color w:val="000000"/>
          <w:sz w:val="20"/>
        </w:rPr>
        <w:t> </w:t>
      </w:r>
      <w:r w:rsidRPr="007817A9">
        <w:rPr>
          <w:rFonts w:ascii="Verdana" w:hAnsi="Verdana"/>
          <w:color w:val="000000"/>
          <w:sz w:val="20"/>
          <w:lang w:val="ru-RU"/>
        </w:rPr>
        <w:t>— Его это только расстроит.</w:t>
      </w:r>
    </w:p>
    <w:p w14:paraId="7603381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Что было бы весьма прискорбно,</w:t>
      </w:r>
      <w:r w:rsidRPr="007817A9">
        <w:rPr>
          <w:rFonts w:ascii="Verdana" w:hAnsi="Verdana"/>
          <w:color w:val="000000"/>
          <w:sz w:val="20"/>
        </w:rPr>
        <w:t> </w:t>
      </w:r>
      <w:r w:rsidRPr="007817A9">
        <w:rPr>
          <w:rFonts w:ascii="Verdana" w:hAnsi="Verdana"/>
          <w:color w:val="000000"/>
          <w:sz w:val="20"/>
          <w:lang w:val="ru-RU"/>
        </w:rPr>
        <w:t>— кивнул Эшенден.</w:t>
      </w:r>
    </w:p>
    <w:p w14:paraId="748B1408"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А если в конце недели приду к выводу, что допустила ошибку, ему нет никакой нужды узнать об этом.</w:t>
      </w:r>
    </w:p>
    <w:p w14:paraId="168C5CB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И это правильно.</w:t>
      </w:r>
    </w:p>
    <w:p w14:paraId="21CE6C7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Они встретились на вокзале Виктория.</w:t>
      </w:r>
    </w:p>
    <w:p w14:paraId="07230438"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Каким классом мы едем?</w:t>
      </w:r>
      <w:r w:rsidRPr="007817A9">
        <w:rPr>
          <w:rFonts w:ascii="Verdana" w:hAnsi="Verdana"/>
          <w:color w:val="000000"/>
          <w:sz w:val="20"/>
        </w:rPr>
        <w:t> </w:t>
      </w:r>
      <w:r w:rsidRPr="007817A9">
        <w:rPr>
          <w:rFonts w:ascii="Verdana" w:hAnsi="Verdana"/>
          <w:color w:val="000000"/>
          <w:sz w:val="20"/>
          <w:lang w:val="ru-RU"/>
        </w:rPr>
        <w:t>— спросила Анастасия Александровна.</w:t>
      </w:r>
    </w:p>
    <w:p w14:paraId="656591A9"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Первым.</w:t>
      </w:r>
    </w:p>
    <w:p w14:paraId="0491FEE1"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Как приятно это слышать. Отец и Владимир, руководствуясь своими принципами, путешествуют только третьим, но меня в поезде всегда укачивает. Так и хочется положить голову на чье-то плечо. В купе первого класса это как-то удобнее.</w:t>
      </w:r>
    </w:p>
    <w:p w14:paraId="6FEBA23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Едва поезд тронулся, Анастасия Александровна сказала, что у нее кружится голова, сняла шляпу и положила голову на плечо Эшендена. Он обнял ее за талию.</w:t>
      </w:r>
    </w:p>
    <w:p w14:paraId="3DBB7685"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Не шевелись, хорошо?</w:t>
      </w:r>
      <w:r w:rsidRPr="007817A9">
        <w:rPr>
          <w:rFonts w:ascii="Verdana" w:hAnsi="Verdana"/>
          <w:color w:val="000000"/>
          <w:sz w:val="20"/>
        </w:rPr>
        <w:t> </w:t>
      </w:r>
      <w:r w:rsidRPr="007817A9">
        <w:rPr>
          <w:rFonts w:ascii="Verdana" w:hAnsi="Verdana"/>
          <w:color w:val="000000"/>
          <w:sz w:val="20"/>
          <w:lang w:val="ru-RU"/>
        </w:rPr>
        <w:t>— попросила она.</w:t>
      </w:r>
    </w:p>
    <w:p w14:paraId="5BBE9213"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Когда они поднялись на борт парома, она заглянула в дамскую комнату, в Кале смогла плотно перекусить, однако в поезде вновь сняла шляпу и положила голову на плечо Эшендена. Он подумал, что неплохо бы почитать, и взял книгу.</w:t>
      </w:r>
    </w:p>
    <w:p w14:paraId="38F6C0D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Ты мог бы не читать?</w:t>
      </w:r>
      <w:r w:rsidRPr="007817A9">
        <w:rPr>
          <w:rFonts w:ascii="Verdana" w:hAnsi="Verdana"/>
          <w:color w:val="000000"/>
          <w:sz w:val="20"/>
        </w:rPr>
        <w:t> </w:t>
      </w:r>
      <w:r w:rsidRPr="007817A9">
        <w:rPr>
          <w:rFonts w:ascii="Verdana" w:hAnsi="Verdana"/>
          <w:color w:val="000000"/>
          <w:sz w:val="20"/>
          <w:lang w:val="ru-RU"/>
        </w:rPr>
        <w:t>— спросила она.</w:t>
      </w:r>
      <w:r w:rsidRPr="007817A9">
        <w:rPr>
          <w:rFonts w:ascii="Verdana" w:hAnsi="Verdana"/>
          <w:color w:val="000000"/>
          <w:sz w:val="20"/>
        </w:rPr>
        <w:t> </w:t>
      </w:r>
      <w:r w:rsidRPr="007817A9">
        <w:rPr>
          <w:rFonts w:ascii="Verdana" w:hAnsi="Verdana"/>
          <w:color w:val="000000"/>
          <w:sz w:val="20"/>
          <w:lang w:val="ru-RU"/>
        </w:rPr>
        <w:t>— Если тебе не трудно, прижми меня к себе. Когда ты переворачиваешь страницы, у меня все плывет перед глазами.</w:t>
      </w:r>
    </w:p>
    <w:p w14:paraId="6D51AF94"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Наконец они добрались до Парижа и пошли в маленький отель на левом берегу, который порекомендовала Анастасия Александровна. Она сказала, что у этого отеля особенная аура. Она терпеть не могла все эти помпезные гранд-отели на другом берегу Сены, полагала их невыносимо вульгарными и мещанскими.</w:t>
      </w:r>
    </w:p>
    <w:p w14:paraId="71C9C40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Я пойду, куда ты пожелаешь,</w:t>
      </w:r>
      <w:r w:rsidRPr="007817A9">
        <w:rPr>
          <w:rFonts w:ascii="Verdana" w:hAnsi="Verdana"/>
          <w:color w:val="000000"/>
          <w:sz w:val="20"/>
        </w:rPr>
        <w:t> </w:t>
      </w:r>
      <w:r w:rsidRPr="007817A9">
        <w:rPr>
          <w:rFonts w:ascii="Verdana" w:hAnsi="Verdana"/>
          <w:color w:val="000000"/>
          <w:sz w:val="20"/>
          <w:lang w:val="ru-RU"/>
        </w:rPr>
        <w:t>— заявил Эшенден,</w:t>
      </w:r>
      <w:r w:rsidRPr="007817A9">
        <w:rPr>
          <w:rFonts w:ascii="Verdana" w:hAnsi="Verdana"/>
          <w:color w:val="000000"/>
          <w:sz w:val="20"/>
        </w:rPr>
        <w:t> </w:t>
      </w:r>
      <w:r w:rsidRPr="007817A9">
        <w:rPr>
          <w:rFonts w:ascii="Verdana" w:hAnsi="Verdana"/>
          <w:color w:val="000000"/>
          <w:sz w:val="20"/>
          <w:lang w:val="ru-RU"/>
        </w:rPr>
        <w:t>— при условии, что там будет ванная комната.</w:t>
      </w:r>
    </w:p>
    <w:p w14:paraId="64729676"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Анастасия Александровна улыбнулась и ущипнула его за щеку.</w:t>
      </w:r>
    </w:p>
    <w:p w14:paraId="1B031D3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Какой же ты восхитительно англичанистый! Неужели ты не смог бы неделю обходиться без ванны? Дорогой, дорогой, тебе предстоит многому научиться.</w:t>
      </w:r>
    </w:p>
    <w:p w14:paraId="618378A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Они до глубокой ночи говорили о Максиме Горьком и Карле Марксе, о судьбах человечества, любви и братстве людей, выпили несчетное множество чашек с русским чаем, поэтому утром Эшенден с удовольствием позавтракал бы в постели и поднялся только к ленчу, но Анастасия Александровна вставала рано: жизнь коротка, успеть нужно многое, так что грешно завтракать хоть на минуту позже половины девятого. И к этому часу они сидели в полутемной маленькой столовой, окна которой не открывались, как минимум, с месяц. Так что аура отеля обладала еще и неповторимым запахом. Эшенден спросил Анастасию Александровну, что она будет на завтрак.</w:t>
      </w:r>
    </w:p>
    <w:p w14:paraId="0BB78931"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Омлет,</w:t>
      </w:r>
      <w:r w:rsidRPr="007817A9">
        <w:rPr>
          <w:rFonts w:ascii="Verdana" w:hAnsi="Verdana"/>
          <w:color w:val="000000"/>
          <w:sz w:val="20"/>
        </w:rPr>
        <w:t> </w:t>
      </w:r>
      <w:r w:rsidRPr="007817A9">
        <w:rPr>
          <w:rFonts w:ascii="Verdana" w:hAnsi="Verdana"/>
          <w:color w:val="000000"/>
          <w:sz w:val="20"/>
          <w:lang w:val="ru-RU"/>
        </w:rPr>
        <w:t>— ответила она.</w:t>
      </w:r>
    </w:p>
    <w:p w14:paraId="1B16C1F8"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Ела с удовольствием. Эшенден уже заметил, что аппетит у нее отменный. Предположил, что это национальная черта. Трудно, знаете ли, предположить, что послеполуденная трапеза Анны Карениной могла состоять из чашки кофе и сдобы с изюмом?</w:t>
      </w:r>
    </w:p>
    <w:p w14:paraId="531BFE2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После завтрака они пошли в Лувр, во второй половине дня погуляли по Люксембургскому саду. Пообедали рано, чтобы не опоздать на спектакль в «Комеди Франсез». Вечером отправились в русское кабаре, где потанцевали. Когда утром, в половине девятого они вновь сидели за столиком, Эшенден спросил Анастасию Александровну, что она будет на завтрак.</w:t>
      </w:r>
    </w:p>
    <w:p w14:paraId="73F27E8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lastRenderedPageBreak/>
        <w:t>—</w:t>
      </w:r>
      <w:r w:rsidRPr="007817A9">
        <w:rPr>
          <w:rFonts w:ascii="Verdana" w:hAnsi="Verdana"/>
          <w:color w:val="000000"/>
          <w:sz w:val="20"/>
        </w:rPr>
        <w:t> </w:t>
      </w:r>
      <w:r w:rsidRPr="007817A9">
        <w:rPr>
          <w:rFonts w:ascii="Verdana" w:hAnsi="Verdana"/>
          <w:color w:val="000000"/>
          <w:sz w:val="20"/>
          <w:lang w:val="ru-RU"/>
        </w:rPr>
        <w:t>Омлет,</w:t>
      </w:r>
      <w:r w:rsidRPr="007817A9">
        <w:rPr>
          <w:rFonts w:ascii="Verdana" w:hAnsi="Verdana"/>
          <w:color w:val="000000"/>
          <w:sz w:val="20"/>
        </w:rPr>
        <w:t> </w:t>
      </w:r>
      <w:r w:rsidRPr="007817A9">
        <w:rPr>
          <w:rFonts w:ascii="Verdana" w:hAnsi="Verdana"/>
          <w:color w:val="000000"/>
          <w:sz w:val="20"/>
          <w:lang w:val="ru-RU"/>
        </w:rPr>
        <w:t>— услышал в ответ.</w:t>
      </w:r>
    </w:p>
    <w:p w14:paraId="38EBEE4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Но мы же ели омлет вчера,</w:t>
      </w:r>
      <w:r w:rsidRPr="007817A9">
        <w:rPr>
          <w:rFonts w:ascii="Verdana" w:hAnsi="Verdana"/>
          <w:color w:val="000000"/>
          <w:sz w:val="20"/>
        </w:rPr>
        <w:t> </w:t>
      </w:r>
      <w:r w:rsidRPr="007817A9">
        <w:rPr>
          <w:rFonts w:ascii="Verdana" w:hAnsi="Verdana"/>
          <w:color w:val="000000"/>
          <w:sz w:val="20"/>
          <w:lang w:val="ru-RU"/>
        </w:rPr>
        <w:t>— запротестовал он.</w:t>
      </w:r>
    </w:p>
    <w:p w14:paraId="4E203A4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Давай съедим и сегодня,</w:t>
      </w:r>
      <w:r w:rsidRPr="007817A9">
        <w:rPr>
          <w:rFonts w:ascii="Verdana" w:hAnsi="Verdana"/>
          <w:color w:val="000000"/>
          <w:sz w:val="20"/>
        </w:rPr>
        <w:t> </w:t>
      </w:r>
      <w:r w:rsidRPr="007817A9">
        <w:rPr>
          <w:rFonts w:ascii="Verdana" w:hAnsi="Verdana"/>
          <w:color w:val="000000"/>
          <w:sz w:val="20"/>
          <w:lang w:val="ru-RU"/>
        </w:rPr>
        <w:t>— улыбнулась она.</w:t>
      </w:r>
    </w:p>
    <w:p w14:paraId="4567DF7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Хорошо.</w:t>
      </w:r>
    </w:p>
    <w:p w14:paraId="3CF51B9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День они провели, как и предыдущий, только вместо Лувра побывали в Карнавале,</w:t>
      </w:r>
      <w:r w:rsidRPr="007817A9">
        <w:rPr>
          <w:rFonts w:ascii="Verdana" w:hAnsi="Verdana"/>
          <w:color w:val="000000"/>
          <w:sz w:val="20"/>
          <w:vertAlign w:val="superscript"/>
        </w:rPr>
        <w:footnoteReference w:id="1"/>
      </w:r>
      <w:r w:rsidRPr="007817A9">
        <w:rPr>
          <w:rFonts w:ascii="Verdana" w:hAnsi="Verdana"/>
          <w:color w:val="000000"/>
          <w:sz w:val="20"/>
          <w:lang w:val="ru-RU"/>
        </w:rPr>
        <w:t xml:space="preserve"> а вместо Люксембургского сада</w:t>
      </w:r>
      <w:r w:rsidRPr="007817A9">
        <w:rPr>
          <w:rFonts w:ascii="Verdana" w:hAnsi="Verdana"/>
          <w:color w:val="000000"/>
          <w:sz w:val="20"/>
        </w:rPr>
        <w:t> </w:t>
      </w:r>
      <w:r w:rsidRPr="007817A9">
        <w:rPr>
          <w:rFonts w:ascii="Verdana" w:hAnsi="Verdana"/>
          <w:color w:val="000000"/>
          <w:sz w:val="20"/>
          <w:lang w:val="ru-RU"/>
        </w:rPr>
        <w:t>— в музее Гиме.</w:t>
      </w:r>
      <w:r w:rsidRPr="007817A9">
        <w:rPr>
          <w:rFonts w:ascii="Verdana" w:hAnsi="Verdana"/>
          <w:color w:val="000000"/>
          <w:sz w:val="20"/>
          <w:vertAlign w:val="superscript"/>
        </w:rPr>
        <w:footnoteReference w:id="2"/>
      </w:r>
      <w:r w:rsidRPr="007817A9">
        <w:rPr>
          <w:rFonts w:ascii="Verdana" w:hAnsi="Verdana"/>
          <w:color w:val="000000"/>
          <w:sz w:val="20"/>
          <w:lang w:val="ru-RU"/>
        </w:rPr>
        <w:t xml:space="preserve"> Но наутро, когда на вопрос Эшендена Анастасия Александровна опять попросила заказать на завтрак омлет, его сердце упало.</w:t>
      </w:r>
    </w:p>
    <w:p w14:paraId="222F781F"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Но мы ели омлет вчера и позавчера,</w:t>
      </w:r>
      <w:r w:rsidRPr="007817A9">
        <w:rPr>
          <w:rFonts w:ascii="Verdana" w:hAnsi="Verdana"/>
          <w:color w:val="000000"/>
          <w:sz w:val="20"/>
        </w:rPr>
        <w:t> </w:t>
      </w:r>
      <w:r w:rsidRPr="007817A9">
        <w:rPr>
          <w:rFonts w:ascii="Verdana" w:hAnsi="Verdana"/>
          <w:color w:val="000000"/>
          <w:sz w:val="20"/>
          <w:lang w:val="ru-RU"/>
        </w:rPr>
        <w:t>— напомнил он.</w:t>
      </w:r>
    </w:p>
    <w:p w14:paraId="12200D1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Тебе не кажется, что это веская причина съесть его и сегодня?</w:t>
      </w:r>
    </w:p>
    <w:p w14:paraId="72A1E37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Нет, не кажется.</w:t>
      </w:r>
    </w:p>
    <w:p w14:paraId="479F74F0"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Уж не подвело ли тебя этим утром чувство юмора?</w:t>
      </w:r>
      <w:r w:rsidRPr="007817A9">
        <w:rPr>
          <w:rFonts w:ascii="Verdana" w:hAnsi="Verdana"/>
          <w:color w:val="000000"/>
          <w:sz w:val="20"/>
        </w:rPr>
        <w:t> </w:t>
      </w:r>
      <w:r w:rsidRPr="007817A9">
        <w:rPr>
          <w:rFonts w:ascii="Verdana" w:hAnsi="Verdana"/>
          <w:color w:val="000000"/>
          <w:sz w:val="20"/>
          <w:lang w:val="ru-RU"/>
        </w:rPr>
        <w:t>— спросила она.</w:t>
      </w:r>
      <w:r w:rsidRPr="007817A9">
        <w:rPr>
          <w:rFonts w:ascii="Verdana" w:hAnsi="Verdana"/>
          <w:color w:val="000000"/>
          <w:sz w:val="20"/>
        </w:rPr>
        <w:t> </w:t>
      </w:r>
      <w:r w:rsidRPr="007817A9">
        <w:rPr>
          <w:rFonts w:ascii="Verdana" w:hAnsi="Verdana"/>
          <w:color w:val="000000"/>
          <w:sz w:val="20"/>
          <w:lang w:val="ru-RU"/>
        </w:rPr>
        <w:t>— Я ем омлет каждый день. Лучшего блюда из яиц просто нет.</w:t>
      </w:r>
    </w:p>
    <w:p w14:paraId="4B560403"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Очень хорошо. В таком случае мы, разумеется, съедим омлет.</w:t>
      </w:r>
    </w:p>
    <w:p w14:paraId="3DE4C55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На следующее утро Эшенден уже смотреть на него не мог.</w:t>
      </w:r>
    </w:p>
    <w:p w14:paraId="0C73D48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Тебе омлет, как и всегда?</w:t>
      </w:r>
      <w:r w:rsidRPr="007817A9">
        <w:rPr>
          <w:rFonts w:ascii="Verdana" w:hAnsi="Verdana"/>
          <w:color w:val="000000"/>
          <w:sz w:val="20"/>
        </w:rPr>
        <w:t> </w:t>
      </w:r>
      <w:r w:rsidRPr="007817A9">
        <w:rPr>
          <w:rFonts w:ascii="Verdana" w:hAnsi="Verdana"/>
          <w:color w:val="000000"/>
          <w:sz w:val="20"/>
          <w:lang w:val="ru-RU"/>
        </w:rPr>
        <w:t>— спросил он.</w:t>
      </w:r>
    </w:p>
    <w:p w14:paraId="52AC254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Разумеется.</w:t>
      </w:r>
      <w:r w:rsidRPr="007817A9">
        <w:rPr>
          <w:rFonts w:ascii="Verdana" w:hAnsi="Verdana"/>
          <w:color w:val="000000"/>
          <w:sz w:val="20"/>
        </w:rPr>
        <w:t> </w:t>
      </w:r>
      <w:r w:rsidRPr="007817A9">
        <w:rPr>
          <w:rFonts w:ascii="Verdana" w:hAnsi="Verdana"/>
          <w:color w:val="000000"/>
          <w:sz w:val="20"/>
          <w:lang w:val="ru-RU"/>
        </w:rPr>
        <w:t>— Она нежно ему улыбнулась, продемонстрировав два ряда больших, квадратных зубов.</w:t>
      </w:r>
    </w:p>
    <w:p w14:paraId="311F6C37"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Хорошо, я закажу тебе омлет, а себе</w:t>
      </w:r>
      <w:r w:rsidRPr="007817A9">
        <w:rPr>
          <w:rFonts w:ascii="Verdana" w:hAnsi="Verdana"/>
          <w:color w:val="000000"/>
          <w:sz w:val="20"/>
        </w:rPr>
        <w:t> </w:t>
      </w:r>
      <w:r w:rsidRPr="007817A9">
        <w:rPr>
          <w:rFonts w:ascii="Verdana" w:hAnsi="Verdana"/>
          <w:color w:val="000000"/>
          <w:sz w:val="20"/>
          <w:lang w:val="ru-RU"/>
        </w:rPr>
        <w:t>— яичницу-глазунью.</w:t>
      </w:r>
    </w:p>
    <w:p w14:paraId="1D8735C7"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Улыбка исчезла с ее лица.</w:t>
      </w:r>
    </w:p>
    <w:p w14:paraId="6726C4D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Яичницу-глазунью?</w:t>
      </w:r>
      <w:r w:rsidRPr="007817A9">
        <w:rPr>
          <w:rFonts w:ascii="Verdana" w:hAnsi="Verdana"/>
          <w:color w:val="000000"/>
          <w:sz w:val="20"/>
        </w:rPr>
        <w:t> </w:t>
      </w:r>
      <w:r w:rsidRPr="007817A9">
        <w:rPr>
          <w:rFonts w:ascii="Verdana" w:hAnsi="Verdana"/>
          <w:color w:val="000000"/>
          <w:sz w:val="20"/>
          <w:lang w:val="ru-RU"/>
        </w:rPr>
        <w:t>— Она помолчала.</w:t>
      </w:r>
      <w:r w:rsidRPr="007817A9">
        <w:rPr>
          <w:rFonts w:ascii="Verdana" w:hAnsi="Verdana"/>
          <w:color w:val="000000"/>
          <w:sz w:val="20"/>
        </w:rPr>
        <w:t> </w:t>
      </w:r>
      <w:r w:rsidRPr="007817A9">
        <w:rPr>
          <w:rFonts w:ascii="Verdana" w:hAnsi="Verdana"/>
          <w:color w:val="000000"/>
          <w:sz w:val="20"/>
          <w:lang w:val="ru-RU"/>
        </w:rPr>
        <w:t>— Не думаешь ли ты, что это необдуманное решение? Так ли необходимо нагружать повара лишней работой? Вы, англичане, все одинаковые, для вас слуги</w:t>
      </w:r>
      <w:r w:rsidRPr="007817A9">
        <w:rPr>
          <w:rFonts w:ascii="Verdana" w:hAnsi="Verdana"/>
          <w:color w:val="000000"/>
          <w:sz w:val="20"/>
        </w:rPr>
        <w:t> </w:t>
      </w:r>
      <w:r w:rsidRPr="007817A9">
        <w:rPr>
          <w:rFonts w:ascii="Verdana" w:hAnsi="Verdana"/>
          <w:color w:val="000000"/>
          <w:sz w:val="20"/>
          <w:lang w:val="ru-RU"/>
        </w:rPr>
        <w:t>— машины. Вам не приходило в голову, что у них такие же сердца, что и у вас? Те же чувства, те же эмоции? Так чего удивляться, что пролетариат кипит от негодования, видя чудовищный эгоизм буржуа... таких, как ты!</w:t>
      </w:r>
    </w:p>
    <w:p w14:paraId="5559889A"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Ты действительно думаешь, что в Англии произойдет революция, если в Париже я закажу на завтрак яичницу-глазунью, а не омлет?</w:t>
      </w:r>
    </w:p>
    <w:p w14:paraId="66DA4D64"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Анастасия Александровна возмущенно вскинула голову.</w:t>
      </w:r>
    </w:p>
    <w:p w14:paraId="5FD7E02D"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Ты не понимаешь. Это дело принципа. Ты думаешь, это шутка. Разумеется, я знаю, ты просто забавляешься, и я могу посмеяться над шуткой, как и любой другой, Чехов вот известен в России, как юморист, но неужели ты не понимаешь, о чем речь? Неверен сам подход. Ты какой-то бесчувственный. Ты бы не говорил так, если бы стал свидетелем событий тысяча девятьсот пятого года в Петербурге. Когда я думаю о толпах перед Зимним дворцом, о стоящих на коленях в снегу женщин и детях, об атакующих их казаках... ох, нет, нет, нет!</w:t>
      </w:r>
    </w:p>
    <w:p w14:paraId="77BFF8EF"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Ее глаза наполнились слезами, лицо перекосило от боли. Она взяла Эшендена за руку.</w:t>
      </w:r>
    </w:p>
    <w:p w14:paraId="1ABDD9D2"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Я знаю, у тебя доброе сердце. Ты проявил легкомыслие, и больше мы говорить об этом не будем. У тебя богатое воображение. Ты все тонко чувствуешь, я знаю. Ты ведь закажешь себе омлет, как и я, правда?</w:t>
      </w:r>
    </w:p>
    <w:p w14:paraId="0059FD79"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Естественно,</w:t>
      </w:r>
      <w:r w:rsidRPr="007817A9">
        <w:rPr>
          <w:rFonts w:ascii="Verdana" w:hAnsi="Verdana"/>
          <w:color w:val="000000"/>
          <w:sz w:val="20"/>
        </w:rPr>
        <w:t> </w:t>
      </w:r>
      <w:r w:rsidRPr="007817A9">
        <w:rPr>
          <w:rFonts w:ascii="Verdana" w:hAnsi="Verdana"/>
          <w:color w:val="000000"/>
          <w:sz w:val="20"/>
          <w:lang w:val="ru-RU"/>
        </w:rPr>
        <w:t>— отозвался Эшенден.</w:t>
      </w:r>
    </w:p>
    <w:p w14:paraId="175DB691" w14:textId="77777777" w:rsidR="00590ED7" w:rsidRPr="007817A9" w:rsidRDefault="00590ED7" w:rsidP="007817A9">
      <w:pPr>
        <w:suppressAutoHyphens/>
        <w:spacing w:after="0" w:line="240" w:lineRule="auto"/>
        <w:ind w:firstLine="283"/>
        <w:jc w:val="both"/>
        <w:rPr>
          <w:rFonts w:ascii="Verdana" w:hAnsi="Verdana"/>
          <w:color w:val="000000"/>
          <w:sz w:val="20"/>
          <w:lang w:val="fr-FR"/>
        </w:rPr>
      </w:pPr>
      <w:r w:rsidRPr="007817A9">
        <w:rPr>
          <w:rFonts w:ascii="Verdana" w:hAnsi="Verdana"/>
          <w:color w:val="000000"/>
          <w:sz w:val="20"/>
          <w:lang w:val="ru-RU"/>
        </w:rPr>
        <w:t xml:space="preserve">В оставшиеся дни он каждое утро ел омлет. </w:t>
      </w:r>
      <w:r w:rsidRPr="007817A9">
        <w:rPr>
          <w:rFonts w:ascii="Verdana" w:hAnsi="Verdana"/>
          <w:color w:val="000000"/>
          <w:sz w:val="20"/>
        </w:rPr>
        <w:t>Официант</w:t>
      </w:r>
      <w:r w:rsidRPr="007817A9">
        <w:rPr>
          <w:rFonts w:ascii="Verdana" w:hAnsi="Verdana"/>
          <w:color w:val="000000"/>
          <w:sz w:val="20"/>
          <w:lang w:val="fr-FR"/>
        </w:rPr>
        <w:t xml:space="preserve"> </w:t>
      </w:r>
      <w:r w:rsidRPr="007817A9">
        <w:rPr>
          <w:rFonts w:ascii="Verdana" w:hAnsi="Verdana"/>
          <w:color w:val="000000"/>
          <w:sz w:val="20"/>
        </w:rPr>
        <w:t>даже</w:t>
      </w:r>
      <w:r w:rsidRPr="007817A9">
        <w:rPr>
          <w:rFonts w:ascii="Verdana" w:hAnsi="Verdana"/>
          <w:color w:val="000000"/>
          <w:sz w:val="20"/>
          <w:lang w:val="fr-FR"/>
        </w:rPr>
        <w:t xml:space="preserve"> </w:t>
      </w:r>
      <w:r w:rsidRPr="007817A9">
        <w:rPr>
          <w:rFonts w:ascii="Verdana" w:hAnsi="Verdana"/>
          <w:color w:val="000000"/>
          <w:sz w:val="20"/>
        </w:rPr>
        <w:t>заметил</w:t>
      </w:r>
      <w:r w:rsidRPr="007817A9">
        <w:rPr>
          <w:rFonts w:ascii="Verdana" w:hAnsi="Verdana"/>
          <w:color w:val="000000"/>
          <w:sz w:val="20"/>
          <w:lang w:val="fr-FR"/>
        </w:rPr>
        <w:t>:</w:t>
      </w:r>
    </w:p>
    <w:p w14:paraId="0131A795" w14:textId="77777777" w:rsidR="00590ED7" w:rsidRPr="007817A9" w:rsidRDefault="00590ED7" w:rsidP="007817A9">
      <w:pPr>
        <w:suppressAutoHyphens/>
        <w:spacing w:after="0" w:line="240" w:lineRule="auto"/>
        <w:ind w:firstLine="283"/>
        <w:jc w:val="both"/>
        <w:rPr>
          <w:rFonts w:ascii="Verdana" w:hAnsi="Verdana"/>
          <w:color w:val="000000"/>
          <w:sz w:val="20"/>
          <w:lang w:val="fr-FR"/>
        </w:rPr>
      </w:pPr>
      <w:r w:rsidRPr="007817A9">
        <w:rPr>
          <w:rFonts w:ascii="Verdana" w:hAnsi="Verdana"/>
          <w:color w:val="000000"/>
          <w:sz w:val="20"/>
          <w:lang w:val="fr-FR"/>
        </w:rPr>
        <w:t>«Monsieur aime les oeufs brouillés».</w:t>
      </w:r>
      <w:r w:rsidRPr="007817A9">
        <w:rPr>
          <w:rFonts w:ascii="Verdana" w:hAnsi="Verdana"/>
          <w:color w:val="000000"/>
          <w:sz w:val="20"/>
          <w:vertAlign w:val="superscript"/>
        </w:rPr>
        <w:footnoteReference w:id="3"/>
      </w:r>
    </w:p>
    <w:p w14:paraId="68F6A4DF"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В конце недели они вернулись в Лондон. Он обнимал Анастасию Александровну, а ее голова покоилась на его плече от Парижа до Кале и от Дувра до Лондона. Ему вдруг вспомнилось, что поездка на поезде от Нью-Йорка до Сан-Франциско занимает пять суток. Когда они прибыли на вокзал Виктория и стояли в ожидании кеба, Анастасия Александровна посмотрела на Эшендена круглыми, блестящими, чуть выпученными глазами.</w:t>
      </w:r>
    </w:p>
    <w:p w14:paraId="591FF5AE"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Мы чудесно провели время, не правда ли?</w:t>
      </w:r>
      <w:r w:rsidRPr="007817A9">
        <w:rPr>
          <w:rFonts w:ascii="Verdana" w:hAnsi="Verdana"/>
          <w:color w:val="000000"/>
          <w:sz w:val="20"/>
        </w:rPr>
        <w:t> </w:t>
      </w:r>
      <w:r w:rsidRPr="007817A9">
        <w:rPr>
          <w:rFonts w:ascii="Verdana" w:hAnsi="Verdana"/>
          <w:color w:val="000000"/>
          <w:sz w:val="20"/>
          <w:lang w:val="ru-RU"/>
        </w:rPr>
        <w:t>— спросила она.</w:t>
      </w:r>
    </w:p>
    <w:p w14:paraId="3A20F698"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Восхитительно.</w:t>
      </w:r>
    </w:p>
    <w:p w14:paraId="1DA0EBA7" w14:textId="77777777" w:rsidR="00590ED7"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t>—</w:t>
      </w:r>
      <w:r w:rsidRPr="007817A9">
        <w:rPr>
          <w:rFonts w:ascii="Verdana" w:hAnsi="Verdana"/>
          <w:color w:val="000000"/>
          <w:sz w:val="20"/>
        </w:rPr>
        <w:t> </w:t>
      </w:r>
      <w:r w:rsidRPr="007817A9">
        <w:rPr>
          <w:rFonts w:ascii="Verdana" w:hAnsi="Verdana"/>
          <w:color w:val="000000"/>
          <w:sz w:val="20"/>
          <w:lang w:val="ru-RU"/>
        </w:rPr>
        <w:t>Я уже приняла решение. Эксперимент удался. Я готова выйти за тебя в любой день, только скажи.</w:t>
      </w:r>
    </w:p>
    <w:p w14:paraId="1045B0CB" w14:textId="417D359E" w:rsidR="0030761C" w:rsidRPr="007817A9" w:rsidRDefault="00590ED7" w:rsidP="007817A9">
      <w:pPr>
        <w:suppressAutoHyphens/>
        <w:spacing w:after="0" w:line="240" w:lineRule="auto"/>
        <w:ind w:firstLine="283"/>
        <w:jc w:val="both"/>
        <w:rPr>
          <w:rFonts w:ascii="Verdana" w:hAnsi="Verdana"/>
          <w:color w:val="000000"/>
          <w:sz w:val="20"/>
          <w:lang w:val="ru-RU"/>
        </w:rPr>
      </w:pPr>
      <w:r w:rsidRPr="007817A9">
        <w:rPr>
          <w:rFonts w:ascii="Verdana" w:hAnsi="Verdana"/>
          <w:color w:val="000000"/>
          <w:sz w:val="20"/>
          <w:lang w:val="ru-RU"/>
        </w:rPr>
        <w:lastRenderedPageBreak/>
        <w:t>Эшенден тут же представил себе, как до конца своих дней ест по утрам омлет. Посадив Анастасию Александровну в кеб, сам он сел в другой и попросил отвезти его в «Кьюнард»,</w:t>
      </w:r>
      <w:r w:rsidRPr="007817A9">
        <w:rPr>
          <w:rFonts w:ascii="Verdana" w:hAnsi="Verdana"/>
          <w:color w:val="000000"/>
          <w:sz w:val="20"/>
          <w:vertAlign w:val="superscript"/>
        </w:rPr>
        <w:footnoteReference w:id="4"/>
      </w:r>
      <w:r w:rsidRPr="007817A9">
        <w:rPr>
          <w:rFonts w:ascii="Verdana" w:hAnsi="Verdana"/>
          <w:color w:val="000000"/>
          <w:sz w:val="20"/>
          <w:lang w:val="ru-RU"/>
        </w:rPr>
        <w:t xml:space="preserve"> где купил билет на первый же корабль, отплывающий в Америку. И ни один иммигрант, стремящийся к свободе и новой жизни, не взирал на статую Свободы с большей радостью, чем Эшенден, когда одним ясным, солнечным утром его пароход входил в нью-йоркскую гавань.</w:t>
      </w:r>
    </w:p>
    <w:sectPr w:rsidR="0030761C" w:rsidRPr="007817A9" w:rsidSect="007817A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64D73" w14:textId="77777777" w:rsidR="003049A6" w:rsidRDefault="003049A6" w:rsidP="00590ED7">
      <w:pPr>
        <w:spacing w:after="0" w:line="240" w:lineRule="auto"/>
      </w:pPr>
      <w:r>
        <w:separator/>
      </w:r>
    </w:p>
  </w:endnote>
  <w:endnote w:type="continuationSeparator" w:id="0">
    <w:p w14:paraId="0A256A9B" w14:textId="77777777" w:rsidR="003049A6" w:rsidRDefault="003049A6" w:rsidP="00590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5DF0C" w14:textId="77777777" w:rsidR="007817A9" w:rsidRDefault="007817A9" w:rsidP="00775D5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CA6549" w14:textId="77777777" w:rsidR="007817A9" w:rsidRDefault="007817A9" w:rsidP="007817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4B43" w14:textId="3B28E018" w:rsidR="007817A9" w:rsidRPr="007817A9" w:rsidRDefault="007817A9" w:rsidP="007817A9">
    <w:pPr>
      <w:pStyle w:val="Footer"/>
      <w:ind w:right="360"/>
      <w:rPr>
        <w:rFonts w:ascii="Arial" w:hAnsi="Arial" w:cs="Arial"/>
        <w:color w:val="999999"/>
        <w:sz w:val="20"/>
        <w:lang w:val="ru-RU"/>
      </w:rPr>
    </w:pPr>
    <w:r w:rsidRPr="007817A9">
      <w:rPr>
        <w:rStyle w:val="PageNumber"/>
        <w:rFonts w:ascii="Arial" w:hAnsi="Arial" w:cs="Arial"/>
        <w:color w:val="999999"/>
        <w:sz w:val="20"/>
        <w:lang w:val="ru-RU"/>
      </w:rPr>
      <w:t xml:space="preserve">Библиотека «Артефакт» — </w:t>
    </w:r>
    <w:r w:rsidRPr="007817A9">
      <w:rPr>
        <w:rStyle w:val="PageNumber"/>
        <w:rFonts w:ascii="Arial" w:hAnsi="Arial" w:cs="Arial"/>
        <w:color w:val="999999"/>
        <w:sz w:val="20"/>
      </w:rPr>
      <w:t>http</w:t>
    </w:r>
    <w:r w:rsidRPr="007817A9">
      <w:rPr>
        <w:rStyle w:val="PageNumber"/>
        <w:rFonts w:ascii="Arial" w:hAnsi="Arial" w:cs="Arial"/>
        <w:color w:val="999999"/>
        <w:sz w:val="20"/>
        <w:lang w:val="ru-RU"/>
      </w:rPr>
      <w:t>://</w:t>
    </w:r>
    <w:r w:rsidRPr="007817A9">
      <w:rPr>
        <w:rStyle w:val="PageNumber"/>
        <w:rFonts w:ascii="Arial" w:hAnsi="Arial" w:cs="Arial"/>
        <w:color w:val="999999"/>
        <w:sz w:val="20"/>
      </w:rPr>
      <w:t>artefact</w:t>
    </w:r>
    <w:r w:rsidRPr="007817A9">
      <w:rPr>
        <w:rStyle w:val="PageNumber"/>
        <w:rFonts w:ascii="Arial" w:hAnsi="Arial" w:cs="Arial"/>
        <w:color w:val="999999"/>
        <w:sz w:val="20"/>
        <w:lang w:val="ru-RU"/>
      </w:rPr>
      <w:t>.</w:t>
    </w:r>
    <w:r w:rsidRPr="007817A9">
      <w:rPr>
        <w:rStyle w:val="PageNumber"/>
        <w:rFonts w:ascii="Arial" w:hAnsi="Arial" w:cs="Arial"/>
        <w:color w:val="999999"/>
        <w:sz w:val="20"/>
      </w:rPr>
      <w:t>lib</w:t>
    </w:r>
    <w:r w:rsidRPr="007817A9">
      <w:rPr>
        <w:rStyle w:val="PageNumber"/>
        <w:rFonts w:ascii="Arial" w:hAnsi="Arial" w:cs="Arial"/>
        <w:color w:val="999999"/>
        <w:sz w:val="20"/>
        <w:lang w:val="ru-RU"/>
      </w:rPr>
      <w:t>.</w:t>
    </w:r>
    <w:r w:rsidRPr="007817A9">
      <w:rPr>
        <w:rStyle w:val="PageNumber"/>
        <w:rFonts w:ascii="Arial" w:hAnsi="Arial" w:cs="Arial"/>
        <w:color w:val="999999"/>
        <w:sz w:val="20"/>
      </w:rPr>
      <w:t>ru</w:t>
    </w:r>
    <w:r w:rsidRPr="007817A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15F9D" w14:textId="77777777" w:rsidR="007817A9" w:rsidRDefault="007817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59A8D" w14:textId="77777777" w:rsidR="003049A6" w:rsidRDefault="003049A6" w:rsidP="00590ED7">
      <w:pPr>
        <w:spacing w:after="0" w:line="240" w:lineRule="auto"/>
      </w:pPr>
      <w:r>
        <w:separator/>
      </w:r>
    </w:p>
  </w:footnote>
  <w:footnote w:type="continuationSeparator" w:id="0">
    <w:p w14:paraId="4AAD98F7" w14:textId="77777777" w:rsidR="003049A6" w:rsidRDefault="003049A6" w:rsidP="00590ED7">
      <w:pPr>
        <w:spacing w:after="0" w:line="240" w:lineRule="auto"/>
      </w:pPr>
      <w:r>
        <w:continuationSeparator/>
      </w:r>
    </w:p>
  </w:footnote>
  <w:footnote w:id="1">
    <w:p w14:paraId="7B7EC0F7" w14:textId="20207D64" w:rsidR="00590ED7" w:rsidRDefault="00590ED7" w:rsidP="007817A9">
      <w:pPr>
        <w:pStyle w:val="FootNote"/>
        <w:spacing w:after="60"/>
        <w:ind w:firstLine="0"/>
      </w:pPr>
      <w:r w:rsidRPr="007817A9">
        <w:rPr>
          <w:vertAlign w:val="superscript"/>
        </w:rPr>
        <w:footnoteRef/>
      </w:r>
      <w:r>
        <w:t xml:space="preserve"> </w:t>
      </w:r>
      <w:r w:rsidRPr="007817A9">
        <w:rPr>
          <w:rFonts w:ascii="Calibri" w:hAnsi="Calibri" w:cs="Calibri"/>
        </w:rPr>
        <w:t>Карнавале</w:t>
      </w:r>
      <w:r w:rsidR="007817A9">
        <w:rPr>
          <w:rFonts w:ascii="Calibri" w:hAnsi="Calibri" w:cs="Calibri"/>
        </w:rPr>
        <w:t xml:space="preserve"> — </w:t>
      </w:r>
      <w:r w:rsidRPr="007817A9">
        <w:rPr>
          <w:rFonts w:ascii="Calibri" w:hAnsi="Calibri" w:cs="Calibri"/>
        </w:rPr>
        <w:t>Музей истории Парижа.</w:t>
      </w:r>
    </w:p>
  </w:footnote>
  <w:footnote w:id="2">
    <w:p w14:paraId="48BDCA60" w14:textId="0938E5ED" w:rsidR="00590ED7" w:rsidRDefault="00590ED7" w:rsidP="007817A9">
      <w:pPr>
        <w:pStyle w:val="FootNote"/>
        <w:spacing w:after="60"/>
        <w:ind w:firstLine="0"/>
      </w:pPr>
      <w:r w:rsidRPr="007817A9">
        <w:rPr>
          <w:vertAlign w:val="superscript"/>
        </w:rPr>
        <w:footnoteRef/>
      </w:r>
      <w:r>
        <w:t xml:space="preserve"> </w:t>
      </w:r>
      <w:r w:rsidRPr="007817A9">
        <w:rPr>
          <w:rFonts w:ascii="Calibri" w:hAnsi="Calibri" w:cs="Calibri"/>
        </w:rPr>
        <w:t>Музей Гиме</w:t>
      </w:r>
      <w:r w:rsidR="007817A9">
        <w:rPr>
          <w:rFonts w:ascii="Calibri" w:hAnsi="Calibri" w:cs="Calibri"/>
        </w:rPr>
        <w:t xml:space="preserve"> — </w:t>
      </w:r>
      <w:r w:rsidRPr="007817A9">
        <w:rPr>
          <w:rFonts w:ascii="Calibri" w:hAnsi="Calibri" w:cs="Calibri"/>
        </w:rPr>
        <w:t>Музей восточных искусств.</w:t>
      </w:r>
    </w:p>
  </w:footnote>
  <w:footnote w:id="3">
    <w:p w14:paraId="3409AE73" w14:textId="77777777" w:rsidR="00590ED7" w:rsidRDefault="00590ED7" w:rsidP="007817A9">
      <w:pPr>
        <w:pStyle w:val="FootNote"/>
        <w:spacing w:after="60"/>
        <w:ind w:firstLine="0"/>
      </w:pPr>
      <w:r w:rsidRPr="007817A9">
        <w:rPr>
          <w:vertAlign w:val="superscript"/>
        </w:rPr>
        <w:footnoteRef/>
      </w:r>
      <w:r>
        <w:t xml:space="preserve"> </w:t>
      </w:r>
      <w:r w:rsidRPr="007817A9">
        <w:rPr>
          <w:rFonts w:ascii="Calibri" w:hAnsi="Calibri" w:cs="Calibri"/>
        </w:rPr>
        <w:t xml:space="preserve">Мсье так любит омлет! </w:t>
      </w:r>
      <w:r w:rsidRPr="007817A9">
        <w:rPr>
          <w:rFonts w:ascii="Calibri" w:hAnsi="Calibri" w:cs="Calibri"/>
          <w:i/>
          <w:iCs/>
        </w:rPr>
        <w:t>(фр.).</w:t>
      </w:r>
      <w:r w:rsidRPr="007817A9">
        <w:rPr>
          <w:rFonts w:ascii="Calibri" w:hAnsi="Calibri" w:cs="Calibri"/>
        </w:rPr>
        <w:t xml:space="preserve"> </w:t>
      </w:r>
    </w:p>
  </w:footnote>
  <w:footnote w:id="4">
    <w:p w14:paraId="727648FE" w14:textId="3CA1EBAE" w:rsidR="00590ED7" w:rsidRDefault="00590ED7" w:rsidP="007817A9">
      <w:pPr>
        <w:pStyle w:val="FootNote"/>
        <w:spacing w:after="60"/>
        <w:ind w:firstLine="0"/>
      </w:pPr>
      <w:r w:rsidRPr="007817A9">
        <w:rPr>
          <w:vertAlign w:val="superscript"/>
        </w:rPr>
        <w:footnoteRef/>
      </w:r>
      <w:r>
        <w:t xml:space="preserve"> </w:t>
      </w:r>
      <w:r w:rsidRPr="007817A9">
        <w:rPr>
          <w:rFonts w:ascii="Calibri" w:hAnsi="Calibri" w:cs="Calibri"/>
        </w:rPr>
        <w:t>«Кьюнард»</w:t>
      </w:r>
      <w:r w:rsidR="007817A9">
        <w:rPr>
          <w:rFonts w:ascii="Calibri" w:hAnsi="Calibri" w:cs="Calibri"/>
        </w:rPr>
        <w:t xml:space="preserve"> — </w:t>
      </w:r>
      <w:r w:rsidRPr="007817A9">
        <w:rPr>
          <w:rFonts w:ascii="Calibri" w:hAnsi="Calibri" w:cs="Calibri"/>
        </w:rPr>
        <w:t>крупная судоходная компания, осуществляющая перевозку пассажиров между Великобританией и Северной Америкой.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3011A" w14:textId="77777777" w:rsidR="007817A9" w:rsidRDefault="007817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C4B7A" w14:textId="02B58CEC" w:rsidR="007817A9" w:rsidRPr="007817A9" w:rsidRDefault="007817A9" w:rsidP="007817A9">
    <w:pPr>
      <w:pStyle w:val="Header"/>
      <w:rPr>
        <w:rFonts w:ascii="Arial" w:hAnsi="Arial" w:cs="Arial"/>
        <w:color w:val="999999"/>
        <w:sz w:val="20"/>
        <w:lang w:val="ru-RU"/>
      </w:rPr>
    </w:pPr>
    <w:r w:rsidRPr="007817A9">
      <w:rPr>
        <w:rFonts w:ascii="Arial" w:hAnsi="Arial" w:cs="Arial"/>
        <w:color w:val="999999"/>
        <w:sz w:val="20"/>
        <w:lang w:val="ru-RU"/>
      </w:rPr>
      <w:t xml:space="preserve">Библиотека «Артефакт» — </w:t>
    </w:r>
    <w:r w:rsidRPr="007817A9">
      <w:rPr>
        <w:rFonts w:ascii="Arial" w:hAnsi="Arial" w:cs="Arial"/>
        <w:color w:val="999999"/>
        <w:sz w:val="20"/>
      </w:rPr>
      <w:t>http</w:t>
    </w:r>
    <w:r w:rsidRPr="007817A9">
      <w:rPr>
        <w:rFonts w:ascii="Arial" w:hAnsi="Arial" w:cs="Arial"/>
        <w:color w:val="999999"/>
        <w:sz w:val="20"/>
        <w:lang w:val="ru-RU"/>
      </w:rPr>
      <w:t>://</w:t>
    </w:r>
    <w:r w:rsidRPr="007817A9">
      <w:rPr>
        <w:rFonts w:ascii="Arial" w:hAnsi="Arial" w:cs="Arial"/>
        <w:color w:val="999999"/>
        <w:sz w:val="20"/>
      </w:rPr>
      <w:t>artefact</w:t>
    </w:r>
    <w:r w:rsidRPr="007817A9">
      <w:rPr>
        <w:rFonts w:ascii="Arial" w:hAnsi="Arial" w:cs="Arial"/>
        <w:color w:val="999999"/>
        <w:sz w:val="20"/>
        <w:lang w:val="ru-RU"/>
      </w:rPr>
      <w:t>.</w:t>
    </w:r>
    <w:r w:rsidRPr="007817A9">
      <w:rPr>
        <w:rFonts w:ascii="Arial" w:hAnsi="Arial" w:cs="Arial"/>
        <w:color w:val="999999"/>
        <w:sz w:val="20"/>
      </w:rPr>
      <w:t>lib</w:t>
    </w:r>
    <w:r w:rsidRPr="007817A9">
      <w:rPr>
        <w:rFonts w:ascii="Arial" w:hAnsi="Arial" w:cs="Arial"/>
        <w:color w:val="999999"/>
        <w:sz w:val="20"/>
        <w:lang w:val="ru-RU"/>
      </w:rPr>
      <w:t>.</w:t>
    </w:r>
    <w:r w:rsidRPr="007817A9">
      <w:rPr>
        <w:rFonts w:ascii="Arial" w:hAnsi="Arial" w:cs="Arial"/>
        <w:color w:val="999999"/>
        <w:sz w:val="20"/>
      </w:rPr>
      <w:t>ru</w:t>
    </w:r>
    <w:r w:rsidRPr="007817A9">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7DE1" w14:textId="77777777" w:rsidR="007817A9" w:rsidRDefault="007817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049A6"/>
    <w:rsid w:val="0030761C"/>
    <w:rsid w:val="00326F90"/>
    <w:rsid w:val="00590ED7"/>
    <w:rsid w:val="007817A9"/>
    <w:rsid w:val="00943FE7"/>
    <w:rsid w:val="00AA1D8D"/>
    <w:rsid w:val="00B47730"/>
    <w:rsid w:val="00CB0664"/>
    <w:rsid w:val="00EE429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E7C70"/>
  <w14:defaultImageDpi w14:val="300"/>
  <w15:docId w15:val="{6013BAEC-ED50-42BE-B705-6C411EA3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590ED7"/>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781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3442</Words>
  <Characters>19658</Characters>
  <Application>Microsoft Office Word</Application>
  <DocSecurity>0</DocSecurity>
  <Lines>357</Lines>
  <Paragraphs>114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22986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и русская литература</dc:title>
  <dc:subject/>
  <dc:creator>Уильям Сомерсет Моэм</dc:creator>
  <cp:keywords/>
  <dc:description/>
  <cp:lastModifiedBy>Andrey Piskunov</cp:lastModifiedBy>
  <cp:revision>6</cp:revision>
  <dcterms:created xsi:type="dcterms:W3CDTF">2013-12-23T23:15:00Z</dcterms:created>
  <dcterms:modified xsi:type="dcterms:W3CDTF">2025-05-16T21:19:00Z</dcterms:modified>
  <cp:category/>
</cp:coreProperties>
</file>